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3416" w:rsidRPr="00866CE3" w:rsidRDefault="00D53416" w:rsidP="00E41395">
      <w:pPr>
        <w:pStyle w:val="Bezodstpw"/>
        <w:spacing w:line="276" w:lineRule="auto"/>
        <w:jc w:val="right"/>
        <w:rPr>
          <w:rFonts w:ascii="Arial" w:hAnsi="Arial" w:cs="Arial"/>
          <w:lang w:val="pl-PL"/>
        </w:rPr>
      </w:pPr>
      <w:bookmarkStart w:id="0" w:name="_Hlk63684417"/>
    </w:p>
    <w:p w:rsidR="00E41395" w:rsidRPr="00866CE3" w:rsidRDefault="00E41395" w:rsidP="00E41395">
      <w:pPr>
        <w:pStyle w:val="Bezodstpw"/>
        <w:spacing w:line="276" w:lineRule="auto"/>
        <w:jc w:val="right"/>
        <w:rPr>
          <w:rFonts w:ascii="Arial" w:hAnsi="Arial" w:cs="Arial"/>
          <w:lang w:val="pl-PL"/>
        </w:rPr>
      </w:pPr>
      <w:r w:rsidRPr="00866CE3">
        <w:rPr>
          <w:rFonts w:ascii="Arial" w:hAnsi="Arial" w:cs="Arial"/>
          <w:lang w:val="pl-PL"/>
        </w:rPr>
        <w:t xml:space="preserve">Załącznik nr </w:t>
      </w:r>
      <w:r w:rsidR="002C24BB">
        <w:rPr>
          <w:rFonts w:ascii="Arial" w:hAnsi="Arial" w:cs="Arial"/>
          <w:lang w:val="pl-PL"/>
        </w:rPr>
        <w:t>4</w:t>
      </w:r>
      <w:r w:rsidRPr="00866CE3">
        <w:rPr>
          <w:rFonts w:ascii="Arial" w:hAnsi="Arial" w:cs="Arial"/>
          <w:lang w:val="pl-PL"/>
        </w:rPr>
        <w:t xml:space="preserve"> do SWZ</w:t>
      </w:r>
    </w:p>
    <w:p w:rsidR="00F10D25" w:rsidRPr="00866CE3" w:rsidRDefault="00F10D25" w:rsidP="00E41395">
      <w:pPr>
        <w:pStyle w:val="Bezodstpw"/>
        <w:spacing w:line="276" w:lineRule="auto"/>
        <w:rPr>
          <w:rFonts w:ascii="Arial" w:hAnsi="Arial" w:cs="Arial"/>
          <w:lang w:val="pl-PL"/>
        </w:rPr>
      </w:pPr>
    </w:p>
    <w:p w:rsidR="00E41395" w:rsidRPr="00866CE3" w:rsidRDefault="00E41395" w:rsidP="00E41395">
      <w:pPr>
        <w:pStyle w:val="Bezodstpw"/>
        <w:spacing w:line="276" w:lineRule="auto"/>
        <w:rPr>
          <w:rFonts w:ascii="Arial" w:hAnsi="Arial" w:cs="Arial"/>
          <w:lang w:val="pl-PL"/>
        </w:rPr>
      </w:pPr>
      <w:r w:rsidRPr="00866CE3">
        <w:rPr>
          <w:rFonts w:ascii="Arial" w:hAnsi="Arial" w:cs="Arial"/>
          <w:lang w:val="pl-PL"/>
        </w:rPr>
        <w:t>UMiG-ZP.271.2</w:t>
      </w:r>
      <w:r w:rsidR="0080485A" w:rsidRPr="00866CE3">
        <w:rPr>
          <w:rFonts w:ascii="Arial" w:hAnsi="Arial" w:cs="Arial"/>
          <w:lang w:val="pl-PL"/>
        </w:rPr>
        <w:t>.</w:t>
      </w:r>
      <w:r w:rsidR="00825D2E">
        <w:rPr>
          <w:rFonts w:ascii="Arial" w:hAnsi="Arial" w:cs="Arial"/>
          <w:lang w:val="pl-PL"/>
        </w:rPr>
        <w:t>3</w:t>
      </w:r>
      <w:bookmarkStart w:id="1" w:name="_GoBack"/>
      <w:bookmarkEnd w:id="1"/>
      <w:r w:rsidR="0080485A" w:rsidRPr="00866CE3">
        <w:rPr>
          <w:rFonts w:ascii="Arial" w:hAnsi="Arial" w:cs="Arial"/>
          <w:lang w:val="pl-PL"/>
        </w:rPr>
        <w:t>.</w:t>
      </w:r>
      <w:r w:rsidRPr="00866CE3">
        <w:rPr>
          <w:rFonts w:ascii="Arial" w:hAnsi="Arial" w:cs="Arial"/>
          <w:lang w:val="pl-PL"/>
        </w:rPr>
        <w:t>202</w:t>
      </w:r>
      <w:r w:rsidR="00883BF6" w:rsidRPr="00866CE3">
        <w:rPr>
          <w:rFonts w:ascii="Arial" w:hAnsi="Arial" w:cs="Arial"/>
          <w:lang w:val="pl-PL"/>
        </w:rPr>
        <w:t>5</w:t>
      </w:r>
    </w:p>
    <w:p w:rsidR="00F10D25" w:rsidRPr="00866CE3" w:rsidRDefault="00F10D25" w:rsidP="00E41395">
      <w:pPr>
        <w:pStyle w:val="Bezodstpw"/>
        <w:spacing w:line="276" w:lineRule="auto"/>
        <w:rPr>
          <w:rFonts w:ascii="Arial" w:hAnsi="Arial" w:cs="Arial"/>
          <w:lang w:val="pl-PL"/>
        </w:rPr>
      </w:pPr>
    </w:p>
    <w:bookmarkEnd w:id="0"/>
    <w:p w:rsidR="003132F0" w:rsidRPr="00866CE3" w:rsidRDefault="003132F0" w:rsidP="00E41395">
      <w:pPr>
        <w:pStyle w:val="Bezodstpw"/>
        <w:spacing w:line="276" w:lineRule="auto"/>
        <w:rPr>
          <w:rFonts w:ascii="Arial" w:hAnsi="Arial" w:cs="Arial"/>
          <w:lang w:val="pl-PL"/>
        </w:rPr>
      </w:pPr>
    </w:p>
    <w:p w:rsidR="0006063C" w:rsidRPr="00866CE3" w:rsidRDefault="00E41395" w:rsidP="00E41395">
      <w:pPr>
        <w:pStyle w:val="Bezodstpw"/>
        <w:spacing w:line="276" w:lineRule="auto"/>
        <w:jc w:val="center"/>
        <w:rPr>
          <w:rStyle w:val="f4"/>
          <w:rFonts w:ascii="Arial" w:hAnsi="Arial" w:cs="Arial"/>
          <w:b/>
          <w:i/>
          <w:lang w:val="pl-PL"/>
        </w:rPr>
      </w:pPr>
      <w:bookmarkStart w:id="2" w:name="_Hlk69284352"/>
      <w:r w:rsidRPr="00866CE3">
        <w:rPr>
          <w:rStyle w:val="f4"/>
          <w:rFonts w:ascii="Arial" w:hAnsi="Arial" w:cs="Arial"/>
          <w:b/>
          <w:i/>
          <w:lang w:val="pl-PL"/>
        </w:rPr>
        <w:t xml:space="preserve">WYKAZ </w:t>
      </w:r>
      <w:r w:rsidR="00E34E24" w:rsidRPr="00866CE3">
        <w:rPr>
          <w:rStyle w:val="f4"/>
          <w:rFonts w:ascii="Arial" w:hAnsi="Arial" w:cs="Arial"/>
          <w:b/>
          <w:i/>
          <w:lang w:val="pl-PL"/>
        </w:rPr>
        <w:t xml:space="preserve">WYKONANYCH </w:t>
      </w:r>
      <w:r w:rsidR="00883BF6" w:rsidRPr="00866CE3">
        <w:rPr>
          <w:rStyle w:val="f4"/>
          <w:rFonts w:ascii="Arial" w:hAnsi="Arial" w:cs="Arial"/>
          <w:b/>
          <w:i/>
          <w:lang w:val="pl-PL"/>
        </w:rPr>
        <w:t>USŁUG</w:t>
      </w:r>
    </w:p>
    <w:bookmarkEnd w:id="2"/>
    <w:p w:rsidR="003132F0" w:rsidRPr="00866CE3" w:rsidRDefault="00015D20" w:rsidP="00E41395">
      <w:pPr>
        <w:pStyle w:val="Bezodstpw"/>
        <w:spacing w:line="276" w:lineRule="auto"/>
        <w:jc w:val="center"/>
        <w:rPr>
          <w:rStyle w:val="f4"/>
          <w:rFonts w:ascii="Arial" w:hAnsi="Arial" w:cs="Arial"/>
          <w:b/>
          <w:i/>
          <w:lang w:val="pl-PL"/>
        </w:rPr>
      </w:pPr>
      <w:r w:rsidRPr="00866CE3">
        <w:rPr>
          <w:rStyle w:val="f4"/>
          <w:rFonts w:ascii="Arial" w:hAnsi="Arial" w:cs="Arial"/>
          <w:b/>
          <w:i/>
          <w:lang w:val="pl-PL"/>
        </w:rPr>
        <w:t xml:space="preserve">wykonanych w okresie ostatnich </w:t>
      </w:r>
      <w:r w:rsidR="00E7262F" w:rsidRPr="00866CE3">
        <w:rPr>
          <w:rStyle w:val="f4"/>
          <w:rFonts w:ascii="Arial" w:hAnsi="Arial" w:cs="Arial"/>
          <w:b/>
          <w:i/>
          <w:lang w:val="pl-PL"/>
        </w:rPr>
        <w:t>trzech</w:t>
      </w:r>
      <w:r w:rsidRPr="00866CE3">
        <w:rPr>
          <w:rStyle w:val="f4"/>
          <w:rFonts w:ascii="Arial" w:hAnsi="Arial" w:cs="Arial"/>
          <w:b/>
          <w:i/>
          <w:lang w:val="pl-PL"/>
        </w:rPr>
        <w:t xml:space="preserve"> lat przed upływem terminu składania ofert o dopuszczenie do udziału w postępowaniu, a jeżeli okres prowadzenia działalności jest krótszy – w tym </w:t>
      </w:r>
      <w:r w:rsidRPr="00866CE3">
        <w:rPr>
          <w:rFonts w:ascii="Arial" w:hAnsi="Arial" w:cs="Arial"/>
          <w:i/>
          <w:lang w:val="pl-PL"/>
        </w:rPr>
        <w:t xml:space="preserve"> </w:t>
      </w:r>
      <w:r w:rsidRPr="00866CE3">
        <w:rPr>
          <w:rStyle w:val="f4"/>
          <w:rFonts w:ascii="Arial" w:hAnsi="Arial" w:cs="Arial"/>
          <w:b/>
          <w:i/>
          <w:lang w:val="pl-PL"/>
        </w:rPr>
        <w:t>okresie, wraz z podaniem ich rodzaju i wartości, daty i miejsca wykonania</w:t>
      </w:r>
      <w:r w:rsidR="00631D4F" w:rsidRPr="00866CE3">
        <w:rPr>
          <w:rStyle w:val="f4"/>
          <w:rFonts w:ascii="Arial" w:hAnsi="Arial" w:cs="Arial"/>
          <w:b/>
          <w:i/>
          <w:lang w:val="pl-PL"/>
        </w:rPr>
        <w:t xml:space="preserve"> i podmiotów, na rzecz których </w:t>
      </w:r>
      <w:r w:rsidR="006045A1" w:rsidRPr="00866CE3">
        <w:rPr>
          <w:rStyle w:val="f4"/>
          <w:rFonts w:ascii="Arial" w:hAnsi="Arial" w:cs="Arial"/>
          <w:b/>
          <w:i/>
          <w:lang w:val="pl-PL"/>
        </w:rPr>
        <w:t>usługi</w:t>
      </w:r>
      <w:r w:rsidR="00631D4F" w:rsidRPr="00866CE3">
        <w:rPr>
          <w:rStyle w:val="f4"/>
          <w:rFonts w:ascii="Arial" w:hAnsi="Arial" w:cs="Arial"/>
          <w:b/>
          <w:i/>
          <w:lang w:val="pl-PL"/>
        </w:rPr>
        <w:t xml:space="preserve"> te zostały wykonane</w:t>
      </w:r>
      <w:r w:rsidRPr="00866CE3">
        <w:rPr>
          <w:rStyle w:val="f4"/>
          <w:rFonts w:ascii="Arial" w:hAnsi="Arial" w:cs="Arial"/>
          <w:b/>
          <w:i/>
          <w:lang w:val="pl-PL"/>
        </w:rPr>
        <w:t xml:space="preserve"> z załączeniem dowodów </w:t>
      </w:r>
      <w:r w:rsidR="00631D4F" w:rsidRPr="00866CE3">
        <w:rPr>
          <w:rStyle w:val="f4"/>
          <w:rFonts w:ascii="Arial" w:hAnsi="Arial" w:cs="Arial"/>
          <w:b/>
          <w:i/>
          <w:lang w:val="pl-PL"/>
        </w:rPr>
        <w:t xml:space="preserve">określających czy te </w:t>
      </w:r>
      <w:r w:rsidR="006045A1" w:rsidRPr="00866CE3">
        <w:rPr>
          <w:rStyle w:val="f4"/>
          <w:rFonts w:ascii="Arial" w:hAnsi="Arial" w:cs="Arial"/>
          <w:b/>
          <w:i/>
          <w:lang w:val="pl-PL"/>
        </w:rPr>
        <w:t>usługi</w:t>
      </w:r>
      <w:r w:rsidRPr="00866CE3">
        <w:rPr>
          <w:rStyle w:val="f4"/>
          <w:rFonts w:ascii="Arial" w:hAnsi="Arial" w:cs="Arial"/>
          <w:b/>
          <w:i/>
          <w:lang w:val="pl-PL"/>
        </w:rPr>
        <w:t xml:space="preserve"> zostały wykonane </w:t>
      </w:r>
      <w:r w:rsidR="00631D4F" w:rsidRPr="00866CE3">
        <w:rPr>
          <w:rStyle w:val="f4"/>
          <w:rFonts w:ascii="Arial" w:hAnsi="Arial" w:cs="Arial"/>
          <w:b/>
          <w:i/>
          <w:lang w:val="pl-PL"/>
        </w:rPr>
        <w:t>należycie</w:t>
      </w:r>
    </w:p>
    <w:p w:rsidR="00015D20" w:rsidRPr="00866CE3" w:rsidRDefault="00015D20" w:rsidP="00E41395">
      <w:pPr>
        <w:pStyle w:val="Bezodstpw"/>
        <w:spacing w:line="276" w:lineRule="auto"/>
        <w:rPr>
          <w:rFonts w:ascii="Arial" w:hAnsi="Arial" w:cs="Arial"/>
          <w:i/>
          <w:lang w:val="pl-PL"/>
        </w:rPr>
      </w:pPr>
    </w:p>
    <w:p w:rsidR="00BB22DC" w:rsidRPr="00866CE3" w:rsidRDefault="0073476C" w:rsidP="00E41395">
      <w:pPr>
        <w:pStyle w:val="Bezodstpw"/>
        <w:spacing w:line="276" w:lineRule="auto"/>
        <w:rPr>
          <w:rFonts w:ascii="Arial" w:hAnsi="Arial" w:cs="Arial"/>
          <w:i/>
          <w:lang w:val="pl-PL"/>
        </w:rPr>
      </w:pPr>
      <w:bookmarkStart w:id="3" w:name="_Hlk63685013"/>
      <w:r w:rsidRPr="00866CE3">
        <w:rPr>
          <w:rFonts w:ascii="Arial" w:hAnsi="Arial" w:cs="Arial"/>
          <w:i/>
          <w:lang w:val="pl-PL"/>
        </w:rPr>
        <w:t xml:space="preserve">Dotyczy postępowania: </w:t>
      </w:r>
      <w:r w:rsidR="00866CE3" w:rsidRPr="00866CE3">
        <w:rPr>
          <w:rFonts w:ascii="Arial" w:hAnsi="Arial" w:cs="Arial"/>
          <w:b/>
          <w:bCs/>
          <w:i/>
          <w:lang w:val="pl-PL"/>
        </w:rPr>
        <w:t xml:space="preserve">Wykonanie dokumentacji projektowo-kosztorysowej „Rewitalizacja i zagospodarowanie terenu wokół jezior skępskich” wraz z infrastrukturą towarzyszącą i uzyskaniem niezbędnych decyzji, pozwoleń na realizację inwestycji oraz pełnieniem nadzoru autorskiego </w:t>
      </w:r>
    </w:p>
    <w:p w:rsidR="00E41395" w:rsidRPr="00866CE3" w:rsidRDefault="00E41395" w:rsidP="00E41395">
      <w:pPr>
        <w:pStyle w:val="Bezodstpw"/>
        <w:spacing w:line="276" w:lineRule="auto"/>
        <w:rPr>
          <w:rFonts w:ascii="Arial" w:hAnsi="Arial" w:cs="Arial"/>
          <w:lang w:val="pl-PL"/>
        </w:rPr>
      </w:pPr>
    </w:p>
    <w:p w:rsidR="00927EF6" w:rsidRPr="00866CE3" w:rsidRDefault="00E41395" w:rsidP="00E41395">
      <w:pPr>
        <w:pStyle w:val="Bezodstpw"/>
        <w:spacing w:line="276" w:lineRule="auto"/>
        <w:rPr>
          <w:rFonts w:ascii="Arial" w:hAnsi="Arial" w:cs="Arial"/>
          <w:lang w:val="pl-PL"/>
        </w:rPr>
      </w:pPr>
      <w:bookmarkStart w:id="4" w:name="_Hlk69284390"/>
      <w:r w:rsidRPr="00866CE3">
        <w:rPr>
          <w:rFonts w:ascii="Arial" w:hAnsi="Arial" w:cs="Arial"/>
          <w:lang w:val="pl-PL"/>
        </w:rPr>
        <w:t xml:space="preserve">Składając ofertę w przedmiotowym </w:t>
      </w:r>
      <w:r w:rsidR="00E0301B" w:rsidRPr="00866CE3">
        <w:rPr>
          <w:rFonts w:ascii="Arial" w:hAnsi="Arial" w:cs="Arial"/>
          <w:lang w:val="pl-PL"/>
        </w:rPr>
        <w:t>postępowaniu</w:t>
      </w:r>
      <w:r w:rsidRPr="00866CE3">
        <w:rPr>
          <w:rFonts w:ascii="Arial" w:hAnsi="Arial" w:cs="Arial"/>
          <w:lang w:val="pl-PL"/>
        </w:rPr>
        <w:t>, oświadczam(-y), że wykazuję(-</w:t>
      </w:r>
      <w:proofErr w:type="spellStart"/>
      <w:r w:rsidRPr="00866CE3">
        <w:rPr>
          <w:rFonts w:ascii="Arial" w:hAnsi="Arial" w:cs="Arial"/>
          <w:lang w:val="pl-PL"/>
        </w:rPr>
        <w:t>emy</w:t>
      </w:r>
      <w:proofErr w:type="spellEnd"/>
      <w:r w:rsidRPr="00866CE3">
        <w:rPr>
          <w:rFonts w:ascii="Arial" w:hAnsi="Arial" w:cs="Arial"/>
          <w:lang w:val="pl-PL"/>
        </w:rPr>
        <w:t xml:space="preserve">) się doświadczeniem, polegającym na wykonaniu w okresie ostatnich </w:t>
      </w:r>
      <w:r w:rsidR="00E7262F" w:rsidRPr="00866CE3">
        <w:rPr>
          <w:rFonts w:ascii="Arial" w:hAnsi="Arial" w:cs="Arial"/>
          <w:lang w:val="pl-PL"/>
        </w:rPr>
        <w:t>trzech</w:t>
      </w:r>
      <w:r w:rsidRPr="00866CE3">
        <w:rPr>
          <w:rFonts w:ascii="Arial" w:hAnsi="Arial" w:cs="Arial"/>
          <w:lang w:val="pl-PL"/>
        </w:rPr>
        <w:t xml:space="preserve"> lat przed upływem terminu składania ofert następujących </w:t>
      </w:r>
      <w:r w:rsidR="00E34E24" w:rsidRPr="00866CE3">
        <w:rPr>
          <w:rFonts w:ascii="Arial" w:hAnsi="Arial" w:cs="Arial"/>
          <w:lang w:val="pl-PL"/>
        </w:rPr>
        <w:t>usług</w:t>
      </w:r>
      <w:r w:rsidRPr="00866CE3">
        <w:rPr>
          <w:rFonts w:ascii="Arial" w:hAnsi="Arial" w:cs="Arial"/>
          <w:lang w:val="pl-PL"/>
        </w:rPr>
        <w:t xml:space="preserve">, w zakresie niezbędnym do wykazania spełniania warunku dotyczącego zdolności technicznej i zawodowej wskazanym w rozdziale </w:t>
      </w:r>
      <w:r w:rsidR="00D015C6" w:rsidRPr="00866CE3">
        <w:rPr>
          <w:rFonts w:ascii="Arial" w:hAnsi="Arial" w:cs="Arial"/>
          <w:lang w:val="pl-PL"/>
        </w:rPr>
        <w:t>VIII ust. 2 pkt 4 lit. a SWZ</w:t>
      </w:r>
      <w:r w:rsidRPr="00866CE3">
        <w:rPr>
          <w:rFonts w:ascii="Arial" w:hAnsi="Arial" w:cs="Arial"/>
          <w:lang w:val="pl-PL"/>
        </w:rPr>
        <w:t>:</w:t>
      </w:r>
    </w:p>
    <w:bookmarkEnd w:id="3"/>
    <w:bookmarkEnd w:id="4"/>
    <w:p w:rsidR="00E41395" w:rsidRPr="00866CE3" w:rsidRDefault="00E41395" w:rsidP="00E41395">
      <w:pPr>
        <w:pStyle w:val="Bezodstpw"/>
        <w:spacing w:line="276" w:lineRule="auto"/>
        <w:rPr>
          <w:rFonts w:ascii="Arial" w:hAnsi="Arial" w:cs="Arial"/>
          <w:lang w:val="pl-PL"/>
        </w:rPr>
      </w:pPr>
    </w:p>
    <w:tbl>
      <w:tblPr>
        <w:tblW w:w="10081" w:type="dxa"/>
        <w:jc w:val="center"/>
        <w:tblInd w:w="47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95"/>
        <w:gridCol w:w="3361"/>
        <w:gridCol w:w="1678"/>
        <w:gridCol w:w="1205"/>
        <w:gridCol w:w="1276"/>
        <w:gridCol w:w="1666"/>
      </w:tblGrid>
      <w:tr w:rsidR="00D9775D" w:rsidRPr="00866CE3" w:rsidTr="00D9775D">
        <w:trPr>
          <w:cantSplit/>
          <w:trHeight w:val="630"/>
          <w:jc w:val="center"/>
        </w:trPr>
        <w:tc>
          <w:tcPr>
            <w:tcW w:w="895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D9775D" w:rsidRPr="00866CE3" w:rsidRDefault="00D9775D" w:rsidP="000612D6">
            <w:pPr>
              <w:snapToGrid w:val="0"/>
              <w:spacing w:after="160" w:line="256" w:lineRule="auto"/>
              <w:ind w:left="-7" w:hanging="35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pl-PL" w:eastAsia="en-US"/>
              </w:rPr>
            </w:pPr>
            <w:r w:rsidRPr="00866CE3"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>l.p.</w:t>
            </w:r>
          </w:p>
        </w:tc>
        <w:tc>
          <w:tcPr>
            <w:tcW w:w="3361" w:type="dxa"/>
            <w:vMerge w:val="restart"/>
            <w:tcBorders>
              <w:top w:val="single" w:sz="4" w:space="0" w:color="auto"/>
              <w:left w:val="single" w:sz="4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D9775D" w:rsidRPr="00866CE3" w:rsidRDefault="00D9775D" w:rsidP="002470A1">
            <w:pPr>
              <w:spacing w:after="200" w:line="276" w:lineRule="auto"/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</w:pPr>
            <w:r w:rsidRPr="00866CE3"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 xml:space="preserve">Przedmiot usługi (wskazać należy, czy usługa </w:t>
            </w:r>
            <w:r w:rsidRPr="00866CE3">
              <w:rPr>
                <w:rFonts w:ascii="Arial" w:eastAsia="Calibri" w:hAnsi="Arial" w:cs="Arial"/>
                <w:sz w:val="16"/>
                <w:szCs w:val="16"/>
                <w:lang w:val="pl-PL" w:eastAsia="en-US"/>
              </w:rPr>
              <w:t xml:space="preserve">– </w:t>
            </w:r>
            <w:r w:rsidRPr="00866CE3">
              <w:rPr>
                <w:rFonts w:ascii="Arial" w:eastAsia="Calibri" w:hAnsi="Arial" w:cs="Arial"/>
                <w:sz w:val="16"/>
                <w:szCs w:val="16"/>
                <w:u w:val="single"/>
                <w:lang w:val="pl-PL" w:eastAsia="en-US"/>
              </w:rPr>
              <w:t>polegała na wykonaniu dokumentacji projektowej,</w:t>
            </w:r>
            <w:r w:rsidRPr="00866CE3">
              <w:rPr>
                <w:rFonts w:ascii="Arial" w:eastAsia="Calibri" w:hAnsi="Arial" w:cs="Arial"/>
                <w:sz w:val="16"/>
                <w:szCs w:val="16"/>
                <w:lang w:val="pl-PL" w:eastAsia="en-US"/>
              </w:rPr>
              <w:t xml:space="preserve"> składającej się z projektu budowlanego i projektu wykonawczego</w:t>
            </w:r>
            <w:r w:rsidR="002470A1">
              <w:rPr>
                <w:rFonts w:ascii="Arial" w:eastAsia="Calibri" w:hAnsi="Arial" w:cs="Arial"/>
                <w:sz w:val="16"/>
                <w:szCs w:val="16"/>
                <w:lang w:val="pl-PL" w:eastAsia="en-US"/>
              </w:rPr>
              <w:t>, polegającej</w:t>
            </w:r>
            <w:r w:rsidR="002470A1" w:rsidRPr="002470A1">
              <w:rPr>
                <w:rFonts w:ascii="Arial" w:eastAsia="Calibri" w:hAnsi="Arial" w:cs="Arial"/>
                <w:sz w:val="16"/>
                <w:szCs w:val="16"/>
                <w:lang w:val="pl-PL" w:eastAsia="en-US"/>
              </w:rPr>
              <w:t xml:space="preserve"> na zagospodarowaniu terenów rekreacyjnych, których częścią była m.in. budowa obiektu sceny lub amfiteatru lub montaż innych elementów małej architektury o wartości nie mniejszej niż 200.000,00 zł brutto wraz z uzyskaniem niezbędnych decyzji i pozwoleń na realizację inwestycji</w:t>
            </w:r>
          </w:p>
        </w:tc>
        <w:tc>
          <w:tcPr>
            <w:tcW w:w="1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D9775D" w:rsidRPr="00866CE3" w:rsidRDefault="00D9775D" w:rsidP="000612D6">
            <w:pPr>
              <w:spacing w:after="160" w:line="256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pl-PL" w:eastAsia="en-US"/>
              </w:rPr>
            </w:pPr>
            <w:r w:rsidRPr="00866CE3">
              <w:rPr>
                <w:rFonts w:ascii="Arial" w:hAnsi="Arial" w:cs="Arial"/>
                <w:bCs/>
                <w:color w:val="000000"/>
                <w:sz w:val="16"/>
                <w:szCs w:val="16"/>
                <w:lang w:val="pl-PL"/>
              </w:rPr>
              <w:t>Czy w ramach realizowanej usługi uzyskano niezbędne decyzje i pozwolenia</w:t>
            </w:r>
          </w:p>
        </w:tc>
        <w:tc>
          <w:tcPr>
            <w:tcW w:w="248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9775D" w:rsidRPr="00866CE3" w:rsidRDefault="00D9775D" w:rsidP="000612D6">
            <w:pPr>
              <w:snapToGrid w:val="0"/>
              <w:spacing w:after="160" w:line="256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pl-PL" w:eastAsia="en-US"/>
              </w:rPr>
            </w:pPr>
            <w:r w:rsidRPr="00866CE3"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 xml:space="preserve">Data wykonania </w:t>
            </w:r>
          </w:p>
        </w:tc>
        <w:tc>
          <w:tcPr>
            <w:tcW w:w="1666" w:type="dxa"/>
            <w:vMerge w:val="restart"/>
            <w:tcBorders>
              <w:top w:val="single" w:sz="4" w:space="0" w:color="auto"/>
              <w:left w:val="single" w:sz="4" w:space="0" w:color="000000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9775D" w:rsidRPr="00866CE3" w:rsidRDefault="00D9775D" w:rsidP="000612D6">
            <w:pPr>
              <w:snapToGrid w:val="0"/>
              <w:spacing w:after="160" w:line="256" w:lineRule="auto"/>
              <w:ind w:right="154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pl-PL" w:eastAsia="en-US"/>
              </w:rPr>
            </w:pPr>
            <w:r w:rsidRPr="00866CE3"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>Podmiot na rzecz którego usługa została wykonana (nazwa)</w:t>
            </w:r>
          </w:p>
        </w:tc>
      </w:tr>
      <w:tr w:rsidR="00D9775D" w:rsidRPr="00866CE3" w:rsidTr="002470A1">
        <w:trPr>
          <w:cantSplit/>
          <w:trHeight w:hRule="exact" w:val="2087"/>
          <w:jc w:val="center"/>
        </w:trPr>
        <w:tc>
          <w:tcPr>
            <w:tcW w:w="895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D9775D" w:rsidRPr="00866CE3" w:rsidRDefault="00D9775D" w:rsidP="000612D6">
            <w:pPr>
              <w:rPr>
                <w:rFonts w:ascii="Arial" w:hAnsi="Arial" w:cs="Arial"/>
                <w:color w:val="000000"/>
                <w:sz w:val="16"/>
                <w:szCs w:val="16"/>
                <w:lang w:val="pl-PL" w:eastAsia="en-US"/>
              </w:rPr>
            </w:pPr>
          </w:p>
        </w:tc>
        <w:tc>
          <w:tcPr>
            <w:tcW w:w="3361" w:type="dxa"/>
            <w:vMerge/>
            <w:tcBorders>
              <w:top w:val="single" w:sz="4" w:space="0" w:color="auto"/>
              <w:left w:val="single" w:sz="4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D9775D" w:rsidRPr="00866CE3" w:rsidRDefault="00D9775D" w:rsidP="000612D6">
            <w:pPr>
              <w:rPr>
                <w:rFonts w:ascii="Arial" w:hAnsi="Arial" w:cs="Arial"/>
                <w:color w:val="000000"/>
                <w:sz w:val="16"/>
                <w:szCs w:val="16"/>
                <w:lang w:val="pl-PL" w:eastAsia="en-US"/>
              </w:rPr>
            </w:pPr>
          </w:p>
        </w:tc>
        <w:tc>
          <w:tcPr>
            <w:tcW w:w="1678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D9775D" w:rsidRPr="00866CE3" w:rsidRDefault="00D9775D" w:rsidP="000612D6">
            <w:pPr>
              <w:rPr>
                <w:rFonts w:ascii="Arial" w:hAnsi="Arial" w:cs="Arial"/>
                <w:color w:val="000000"/>
                <w:sz w:val="16"/>
                <w:szCs w:val="16"/>
                <w:lang w:val="pl-PL" w:eastAsia="en-US"/>
              </w:rPr>
            </w:pPr>
          </w:p>
        </w:tc>
        <w:tc>
          <w:tcPr>
            <w:tcW w:w="120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D9775D" w:rsidRPr="00866CE3" w:rsidRDefault="00D9775D" w:rsidP="000612D6">
            <w:pPr>
              <w:snapToGri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</w:pPr>
            <w:r w:rsidRPr="00866CE3"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>Początek</w:t>
            </w:r>
          </w:p>
          <w:p w:rsidR="00D9775D" w:rsidRPr="00866CE3" w:rsidRDefault="00D9775D" w:rsidP="000612D6">
            <w:pPr>
              <w:snapToGrid w:val="0"/>
              <w:spacing w:after="160" w:line="256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</w:pPr>
            <w:r w:rsidRPr="00866CE3"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>(</w:t>
            </w:r>
            <w:proofErr w:type="spellStart"/>
            <w:r w:rsidRPr="00866CE3"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>dd</w:t>
            </w:r>
            <w:proofErr w:type="spellEnd"/>
            <w:r w:rsidRPr="00866CE3"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>/mm/</w:t>
            </w:r>
            <w:proofErr w:type="spellStart"/>
            <w:r w:rsidRPr="00866CE3"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>rr</w:t>
            </w:r>
            <w:proofErr w:type="spellEnd"/>
            <w:r w:rsidRPr="00866CE3"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>)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D9775D" w:rsidRPr="00866CE3" w:rsidRDefault="00D9775D" w:rsidP="000612D6">
            <w:pPr>
              <w:snapToGri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</w:pPr>
            <w:r w:rsidRPr="00866CE3"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>Zakończenie</w:t>
            </w:r>
          </w:p>
          <w:p w:rsidR="00D9775D" w:rsidRPr="00866CE3" w:rsidRDefault="00D9775D" w:rsidP="000612D6">
            <w:pPr>
              <w:snapToGrid w:val="0"/>
              <w:spacing w:after="160" w:line="256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</w:pPr>
            <w:r w:rsidRPr="00866CE3"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>(</w:t>
            </w:r>
            <w:proofErr w:type="spellStart"/>
            <w:r w:rsidRPr="00866CE3"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>dd</w:t>
            </w:r>
            <w:proofErr w:type="spellEnd"/>
            <w:r w:rsidRPr="00866CE3"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>/mm/</w:t>
            </w:r>
            <w:proofErr w:type="spellStart"/>
            <w:r w:rsidRPr="00866CE3"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>rr</w:t>
            </w:r>
            <w:proofErr w:type="spellEnd"/>
            <w:r w:rsidRPr="00866CE3"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>)</w:t>
            </w:r>
          </w:p>
        </w:tc>
        <w:tc>
          <w:tcPr>
            <w:tcW w:w="1666" w:type="dxa"/>
            <w:vMerge/>
            <w:tcBorders>
              <w:top w:val="single" w:sz="4" w:space="0" w:color="auto"/>
              <w:left w:val="single" w:sz="4" w:space="0" w:color="000000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9775D" w:rsidRPr="00866CE3" w:rsidRDefault="00D9775D" w:rsidP="000612D6">
            <w:pPr>
              <w:rPr>
                <w:rFonts w:ascii="Arial" w:hAnsi="Arial" w:cs="Arial"/>
                <w:color w:val="000000"/>
                <w:sz w:val="16"/>
                <w:szCs w:val="16"/>
                <w:lang w:val="pl-PL" w:eastAsia="en-US"/>
              </w:rPr>
            </w:pPr>
          </w:p>
        </w:tc>
      </w:tr>
      <w:tr w:rsidR="00D9775D" w:rsidRPr="00866CE3" w:rsidTr="00D9775D">
        <w:trPr>
          <w:cantSplit/>
          <w:trHeight w:hRule="exact" w:val="2371"/>
          <w:jc w:val="center"/>
        </w:trPr>
        <w:tc>
          <w:tcPr>
            <w:tcW w:w="895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D9775D" w:rsidRPr="00866CE3" w:rsidRDefault="00D9775D" w:rsidP="000612D6">
            <w:pPr>
              <w:spacing w:after="160" w:line="256" w:lineRule="auto"/>
              <w:jc w:val="center"/>
              <w:rPr>
                <w:rFonts w:ascii="Arial" w:hAnsi="Arial" w:cs="Arial"/>
                <w:sz w:val="16"/>
                <w:szCs w:val="16"/>
                <w:lang w:val="pl-PL" w:eastAsia="en-US"/>
              </w:rPr>
            </w:pPr>
            <w:r w:rsidRPr="00866CE3">
              <w:rPr>
                <w:rFonts w:ascii="Arial" w:hAnsi="Arial" w:cs="Arial"/>
                <w:sz w:val="16"/>
                <w:szCs w:val="16"/>
                <w:lang w:val="pl-PL"/>
              </w:rPr>
              <w:t>1.</w:t>
            </w:r>
          </w:p>
        </w:tc>
        <w:tc>
          <w:tcPr>
            <w:tcW w:w="3361" w:type="dxa"/>
            <w:tcBorders>
              <w:top w:val="single" w:sz="8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D9775D" w:rsidRPr="00866CE3" w:rsidRDefault="00D9775D" w:rsidP="000612D6">
            <w:pPr>
              <w:spacing w:after="160" w:line="256" w:lineRule="auto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1678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9775D" w:rsidRPr="00866CE3" w:rsidRDefault="00D9775D" w:rsidP="000612D6">
            <w:pPr>
              <w:autoSpaceDN w:val="0"/>
              <w:jc w:val="center"/>
              <w:rPr>
                <w:rFonts w:ascii="Arial" w:hAnsi="Arial" w:cs="Arial"/>
                <w:b/>
                <w:bCs/>
                <w:iCs/>
                <w:color w:val="000000"/>
                <w:sz w:val="16"/>
                <w:szCs w:val="16"/>
                <w:lang w:val="pl-PL"/>
              </w:rPr>
            </w:pPr>
            <w:r w:rsidRPr="00866CE3">
              <w:rPr>
                <w:rFonts w:ascii="Arial" w:hAnsi="Arial" w:cs="Arial"/>
                <w:b/>
                <w:bCs/>
                <w:iCs/>
                <w:color w:val="000000"/>
                <w:sz w:val="16"/>
                <w:szCs w:val="16"/>
                <w:lang w:val="pl-PL"/>
              </w:rPr>
              <w:t>(tak  / nie)*</w:t>
            </w:r>
          </w:p>
          <w:p w:rsidR="00D9775D" w:rsidRPr="00866CE3" w:rsidRDefault="00D9775D" w:rsidP="000612D6">
            <w:pPr>
              <w:spacing w:after="160" w:line="256" w:lineRule="auto"/>
              <w:jc w:val="center"/>
              <w:rPr>
                <w:rFonts w:ascii="Arial" w:hAnsi="Arial" w:cs="Arial"/>
                <w:sz w:val="16"/>
                <w:szCs w:val="16"/>
                <w:lang w:val="pl-PL" w:eastAsia="en-US"/>
              </w:rPr>
            </w:pPr>
            <w:r w:rsidRPr="00866CE3">
              <w:rPr>
                <w:rFonts w:ascii="Arial" w:hAnsi="Arial" w:cs="Arial"/>
                <w:b/>
                <w:bCs/>
                <w:iCs/>
                <w:color w:val="000000"/>
                <w:sz w:val="16"/>
                <w:szCs w:val="16"/>
                <w:lang w:val="pl-PL"/>
              </w:rPr>
              <w:t>*niepotrzebne skreślić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D9775D" w:rsidRPr="00866CE3" w:rsidRDefault="00D9775D" w:rsidP="000612D6">
            <w:pPr>
              <w:spacing w:after="160" w:line="256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pl-PL"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D9775D" w:rsidRPr="00866CE3" w:rsidRDefault="00D9775D" w:rsidP="000612D6">
            <w:pPr>
              <w:snapToGrid w:val="0"/>
              <w:spacing w:after="160" w:line="256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666" w:type="dxa"/>
            <w:tcBorders>
              <w:top w:val="single" w:sz="8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9775D" w:rsidRPr="00866CE3" w:rsidRDefault="00D9775D" w:rsidP="000612D6">
            <w:pPr>
              <w:spacing w:after="160" w:line="256" w:lineRule="auto"/>
              <w:jc w:val="center"/>
              <w:rPr>
                <w:rFonts w:ascii="Arial" w:hAnsi="Arial" w:cs="Arial"/>
                <w:sz w:val="16"/>
                <w:szCs w:val="16"/>
                <w:lang w:val="pl-PL" w:eastAsia="en-US"/>
              </w:rPr>
            </w:pPr>
          </w:p>
        </w:tc>
      </w:tr>
      <w:tr w:rsidR="00D9775D" w:rsidRPr="00866CE3" w:rsidTr="00D9775D">
        <w:trPr>
          <w:cantSplit/>
          <w:trHeight w:hRule="exact" w:val="2408"/>
          <w:jc w:val="center"/>
        </w:trPr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D9775D" w:rsidRPr="00866CE3" w:rsidRDefault="00D9775D" w:rsidP="000612D6">
            <w:pPr>
              <w:spacing w:after="160" w:line="256" w:lineRule="auto"/>
              <w:jc w:val="center"/>
              <w:rPr>
                <w:rFonts w:ascii="Arial" w:hAnsi="Arial" w:cs="Arial"/>
                <w:sz w:val="16"/>
                <w:szCs w:val="16"/>
                <w:lang w:val="pl-PL" w:eastAsia="en-US"/>
              </w:rPr>
            </w:pPr>
            <w:r w:rsidRPr="00866CE3">
              <w:rPr>
                <w:rFonts w:ascii="Arial" w:hAnsi="Arial" w:cs="Arial"/>
                <w:sz w:val="16"/>
                <w:szCs w:val="16"/>
                <w:lang w:val="pl-PL"/>
              </w:rPr>
              <w:t>2.</w:t>
            </w:r>
          </w:p>
        </w:tc>
        <w:tc>
          <w:tcPr>
            <w:tcW w:w="33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D9775D" w:rsidRPr="00866CE3" w:rsidRDefault="00D9775D" w:rsidP="000612D6">
            <w:pPr>
              <w:spacing w:after="160" w:line="256" w:lineRule="auto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9775D" w:rsidRPr="00866CE3" w:rsidRDefault="00D9775D" w:rsidP="000612D6">
            <w:pPr>
              <w:autoSpaceDN w:val="0"/>
              <w:jc w:val="center"/>
              <w:rPr>
                <w:rFonts w:ascii="Arial" w:hAnsi="Arial" w:cs="Arial"/>
                <w:b/>
                <w:bCs/>
                <w:iCs/>
                <w:color w:val="000000"/>
                <w:sz w:val="16"/>
                <w:szCs w:val="16"/>
                <w:lang w:val="pl-PL"/>
              </w:rPr>
            </w:pPr>
            <w:r w:rsidRPr="00866CE3">
              <w:rPr>
                <w:rFonts w:ascii="Arial" w:hAnsi="Arial" w:cs="Arial"/>
                <w:b/>
                <w:bCs/>
                <w:iCs/>
                <w:color w:val="000000"/>
                <w:sz w:val="16"/>
                <w:szCs w:val="16"/>
                <w:lang w:val="pl-PL"/>
              </w:rPr>
              <w:t>(tak  / nie)*</w:t>
            </w:r>
          </w:p>
          <w:p w:rsidR="00D9775D" w:rsidRPr="00866CE3" w:rsidRDefault="00D9775D" w:rsidP="000612D6">
            <w:pPr>
              <w:spacing w:after="160" w:line="256" w:lineRule="auto"/>
              <w:jc w:val="center"/>
              <w:rPr>
                <w:rFonts w:ascii="Arial" w:hAnsi="Arial" w:cs="Arial"/>
                <w:sz w:val="16"/>
                <w:szCs w:val="16"/>
                <w:lang w:val="pl-PL" w:eastAsia="en-US"/>
              </w:rPr>
            </w:pPr>
            <w:r w:rsidRPr="00866CE3">
              <w:rPr>
                <w:rFonts w:ascii="Arial" w:hAnsi="Arial" w:cs="Arial"/>
                <w:b/>
                <w:bCs/>
                <w:iCs/>
                <w:color w:val="000000"/>
                <w:sz w:val="16"/>
                <w:szCs w:val="16"/>
                <w:lang w:val="pl-PL"/>
              </w:rPr>
              <w:t>*niepotrzebne skreślić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D9775D" w:rsidRPr="00866CE3" w:rsidRDefault="00D9775D" w:rsidP="000612D6">
            <w:pPr>
              <w:spacing w:after="160" w:line="256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pl-PL"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D9775D" w:rsidRPr="00866CE3" w:rsidRDefault="00D9775D" w:rsidP="000612D6">
            <w:pPr>
              <w:snapToGrid w:val="0"/>
              <w:spacing w:after="160" w:line="256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9775D" w:rsidRPr="00866CE3" w:rsidRDefault="00D9775D" w:rsidP="000612D6">
            <w:pPr>
              <w:spacing w:after="160" w:line="256" w:lineRule="auto"/>
              <w:jc w:val="center"/>
              <w:rPr>
                <w:rFonts w:ascii="Arial" w:hAnsi="Arial" w:cs="Arial"/>
                <w:sz w:val="16"/>
                <w:szCs w:val="16"/>
                <w:lang w:val="pl-PL" w:eastAsia="en-US"/>
              </w:rPr>
            </w:pPr>
          </w:p>
        </w:tc>
      </w:tr>
    </w:tbl>
    <w:p w:rsidR="00E41395" w:rsidRPr="00866CE3" w:rsidRDefault="00E41395" w:rsidP="00E41395">
      <w:pPr>
        <w:pStyle w:val="Bezodstpw"/>
        <w:spacing w:line="276" w:lineRule="auto"/>
        <w:rPr>
          <w:rFonts w:ascii="Arial" w:hAnsi="Arial" w:cs="Arial"/>
          <w:lang w:val="pl-PL"/>
        </w:rPr>
      </w:pPr>
    </w:p>
    <w:p w:rsidR="00BB22DC" w:rsidRPr="00866CE3" w:rsidRDefault="00E41395" w:rsidP="00E41395">
      <w:pPr>
        <w:pStyle w:val="Bezodstpw"/>
        <w:spacing w:line="276" w:lineRule="auto"/>
        <w:rPr>
          <w:rFonts w:ascii="Arial" w:hAnsi="Arial" w:cs="Arial"/>
          <w:sz w:val="16"/>
          <w:szCs w:val="16"/>
          <w:lang w:val="pl-PL"/>
        </w:rPr>
      </w:pPr>
      <w:r w:rsidRPr="00866CE3">
        <w:rPr>
          <w:rFonts w:ascii="Arial" w:hAnsi="Arial" w:cs="Arial"/>
          <w:sz w:val="16"/>
          <w:szCs w:val="16"/>
          <w:lang w:val="pl-PL"/>
        </w:rPr>
        <w:t xml:space="preserve">Wraz z wykazem składam(-y) dowody określające, czy ww. </w:t>
      </w:r>
      <w:r w:rsidR="00E34E24" w:rsidRPr="00866CE3">
        <w:rPr>
          <w:rFonts w:ascii="Arial" w:hAnsi="Arial" w:cs="Arial"/>
          <w:sz w:val="16"/>
          <w:szCs w:val="16"/>
          <w:lang w:val="pl-PL"/>
        </w:rPr>
        <w:t>usługi</w:t>
      </w:r>
      <w:r w:rsidRPr="00866CE3">
        <w:rPr>
          <w:rFonts w:ascii="Arial" w:hAnsi="Arial" w:cs="Arial"/>
          <w:sz w:val="16"/>
          <w:szCs w:val="16"/>
          <w:lang w:val="pl-PL"/>
        </w:rPr>
        <w:t xml:space="preserve"> zostały wykonane należycie</w:t>
      </w:r>
      <w:r w:rsidR="00E779FD" w:rsidRPr="00866CE3">
        <w:rPr>
          <w:rFonts w:ascii="Arial" w:hAnsi="Arial" w:cs="Arial"/>
          <w:sz w:val="16"/>
          <w:szCs w:val="16"/>
          <w:lang w:val="pl-PL"/>
        </w:rPr>
        <w:t xml:space="preserve"> </w:t>
      </w:r>
      <w:r w:rsidRPr="00866CE3">
        <w:rPr>
          <w:rFonts w:ascii="Arial" w:hAnsi="Arial" w:cs="Arial"/>
          <w:sz w:val="16"/>
          <w:szCs w:val="16"/>
          <w:lang w:val="pl-PL"/>
        </w:rPr>
        <w:t>(w szczególn</w:t>
      </w:r>
      <w:r w:rsidR="00E34E24" w:rsidRPr="00866CE3">
        <w:rPr>
          <w:rFonts w:ascii="Arial" w:hAnsi="Arial" w:cs="Arial"/>
          <w:sz w:val="16"/>
          <w:szCs w:val="16"/>
          <w:lang w:val="pl-PL"/>
        </w:rPr>
        <w:t>ości informacje o tym czy usługi</w:t>
      </w:r>
      <w:r w:rsidRPr="00866CE3">
        <w:rPr>
          <w:rFonts w:ascii="Arial" w:hAnsi="Arial" w:cs="Arial"/>
          <w:sz w:val="16"/>
          <w:szCs w:val="16"/>
          <w:lang w:val="pl-PL"/>
        </w:rPr>
        <w:t xml:space="preserve"> zostały wykonane zgodnie z przepisami prawa budowlanego i prawidłowo ukończone, przy czym dowodami, o których mowa są referencje bądź inne dokumenty sporządzone przez podmiot, na rzecz którego </w:t>
      </w:r>
      <w:r w:rsidR="00E34E24" w:rsidRPr="00866CE3">
        <w:rPr>
          <w:rFonts w:ascii="Arial" w:hAnsi="Arial" w:cs="Arial"/>
          <w:sz w:val="16"/>
          <w:szCs w:val="16"/>
          <w:lang w:val="pl-PL"/>
        </w:rPr>
        <w:t>usługi</w:t>
      </w:r>
      <w:r w:rsidRPr="00866CE3">
        <w:rPr>
          <w:rFonts w:ascii="Arial" w:hAnsi="Arial" w:cs="Arial"/>
          <w:sz w:val="16"/>
          <w:szCs w:val="16"/>
          <w:lang w:val="pl-PL"/>
        </w:rPr>
        <w:t xml:space="preserve"> były wykonywane, a jeżeli wykonawca z przyczyn niezależnych od niego nie jest w stanie uzyskać tych dokumentów - inne odpowiednie dokumenty)</w:t>
      </w:r>
    </w:p>
    <w:p w:rsidR="00E41395" w:rsidRPr="00866CE3" w:rsidRDefault="00E41395" w:rsidP="00E41395">
      <w:pPr>
        <w:pStyle w:val="Bezodstpw"/>
        <w:spacing w:line="276" w:lineRule="auto"/>
        <w:rPr>
          <w:rFonts w:ascii="Arial" w:hAnsi="Arial" w:cs="Arial"/>
          <w:lang w:val="pl-PL"/>
        </w:rPr>
      </w:pPr>
      <w:bookmarkStart w:id="5" w:name="_Hlk63685811"/>
    </w:p>
    <w:p w:rsidR="00E41395" w:rsidRPr="00866CE3" w:rsidRDefault="00E41395" w:rsidP="00E41395">
      <w:pPr>
        <w:pStyle w:val="Bezodstpw"/>
        <w:spacing w:line="276" w:lineRule="auto"/>
        <w:rPr>
          <w:rFonts w:ascii="Arial" w:hAnsi="Arial" w:cs="Arial"/>
          <w:lang w:val="pl-PL"/>
        </w:rPr>
      </w:pPr>
      <w:bookmarkStart w:id="6" w:name="_Hlk63685354"/>
    </w:p>
    <w:p w:rsidR="00E41395" w:rsidRPr="00866CE3" w:rsidRDefault="00E41395" w:rsidP="00E41395">
      <w:pPr>
        <w:pStyle w:val="Bezodstpw"/>
        <w:spacing w:line="276" w:lineRule="auto"/>
        <w:rPr>
          <w:rFonts w:ascii="Arial" w:hAnsi="Arial" w:cs="Arial"/>
          <w:lang w:val="pl-PL"/>
        </w:rPr>
      </w:pPr>
      <w:r w:rsidRPr="00866CE3">
        <w:rPr>
          <w:rFonts w:ascii="Arial" w:hAnsi="Arial" w:cs="Arial"/>
          <w:lang w:val="pl-PL"/>
        </w:rPr>
        <w:t>Oświadczam, że wszystkie informacje w powyższym oświadczeniu są aktualne i zgodne z prawdą oraz zostały przedstawione z pełna świadomością konsekwencji wprowadzenia zamawiającego w błąd przy przedstawieniu informacji.</w:t>
      </w:r>
    </w:p>
    <w:p w:rsidR="00E41395" w:rsidRPr="00866CE3" w:rsidRDefault="00E41395" w:rsidP="00E41395">
      <w:pPr>
        <w:pStyle w:val="Bezodstpw"/>
        <w:spacing w:line="276" w:lineRule="auto"/>
        <w:rPr>
          <w:rFonts w:ascii="Arial" w:hAnsi="Arial" w:cs="Arial"/>
          <w:lang w:val="pl-PL"/>
        </w:rPr>
      </w:pPr>
    </w:p>
    <w:p w:rsidR="00E41395" w:rsidRPr="00866CE3" w:rsidRDefault="00E41395" w:rsidP="00E41395">
      <w:pPr>
        <w:widowControl w:val="0"/>
        <w:spacing w:line="276" w:lineRule="auto"/>
        <w:jc w:val="right"/>
        <w:rPr>
          <w:rFonts w:ascii="Arial" w:hAnsi="Arial" w:cs="Arial"/>
          <w:lang w:val="pl-PL"/>
        </w:rPr>
      </w:pPr>
    </w:p>
    <w:bookmarkEnd w:id="5"/>
    <w:bookmarkEnd w:id="6"/>
    <w:p w:rsidR="008F5181" w:rsidRPr="00866CE3" w:rsidRDefault="008F5181" w:rsidP="008F5181">
      <w:pPr>
        <w:spacing w:line="360" w:lineRule="auto"/>
        <w:ind w:left="4956"/>
        <w:jc w:val="both"/>
        <w:rPr>
          <w:rFonts w:ascii="Arial" w:hAnsi="Arial" w:cs="Arial"/>
          <w:sz w:val="21"/>
          <w:szCs w:val="21"/>
          <w:lang w:val="pl-PL"/>
        </w:rPr>
      </w:pPr>
      <w:r w:rsidRPr="00866CE3">
        <w:rPr>
          <w:rFonts w:ascii="Arial" w:hAnsi="Arial" w:cs="Arial"/>
          <w:sz w:val="21"/>
          <w:szCs w:val="21"/>
          <w:lang w:val="pl-PL"/>
        </w:rPr>
        <w:t>…………………………………….</w:t>
      </w:r>
    </w:p>
    <w:p w:rsidR="008F5181" w:rsidRPr="00866CE3" w:rsidRDefault="008F5181" w:rsidP="008F5181">
      <w:pPr>
        <w:jc w:val="both"/>
        <w:rPr>
          <w:rFonts w:ascii="Arial" w:hAnsi="Arial" w:cs="Arial"/>
          <w:i/>
          <w:sz w:val="16"/>
          <w:szCs w:val="16"/>
          <w:lang w:val="pl-PL"/>
        </w:rPr>
      </w:pPr>
      <w:r w:rsidRPr="00866CE3">
        <w:rPr>
          <w:rFonts w:ascii="Arial" w:hAnsi="Arial" w:cs="Arial"/>
          <w:sz w:val="21"/>
          <w:szCs w:val="21"/>
          <w:lang w:val="pl-PL"/>
        </w:rPr>
        <w:tab/>
      </w:r>
      <w:r w:rsidRPr="00866CE3">
        <w:rPr>
          <w:rFonts w:ascii="Arial" w:hAnsi="Arial" w:cs="Arial"/>
          <w:sz w:val="21"/>
          <w:szCs w:val="21"/>
          <w:lang w:val="pl-PL"/>
        </w:rPr>
        <w:tab/>
      </w:r>
      <w:r w:rsidRPr="00866CE3">
        <w:rPr>
          <w:rFonts w:ascii="Arial" w:hAnsi="Arial" w:cs="Arial"/>
          <w:sz w:val="21"/>
          <w:szCs w:val="21"/>
          <w:lang w:val="pl-PL"/>
        </w:rPr>
        <w:tab/>
      </w:r>
      <w:r w:rsidRPr="00866CE3">
        <w:rPr>
          <w:rFonts w:ascii="Arial" w:hAnsi="Arial" w:cs="Arial"/>
          <w:sz w:val="21"/>
          <w:szCs w:val="21"/>
          <w:lang w:val="pl-PL"/>
        </w:rPr>
        <w:tab/>
      </w:r>
      <w:r w:rsidRPr="00866CE3">
        <w:rPr>
          <w:rFonts w:ascii="Arial" w:hAnsi="Arial" w:cs="Arial"/>
          <w:sz w:val="21"/>
          <w:szCs w:val="21"/>
          <w:lang w:val="pl-PL"/>
        </w:rPr>
        <w:tab/>
      </w:r>
      <w:r w:rsidRPr="00866CE3">
        <w:rPr>
          <w:rFonts w:ascii="Arial" w:hAnsi="Arial" w:cs="Arial"/>
          <w:sz w:val="21"/>
          <w:szCs w:val="21"/>
          <w:lang w:val="pl-PL"/>
        </w:rPr>
        <w:tab/>
      </w:r>
      <w:r w:rsidRPr="00866CE3">
        <w:rPr>
          <w:rFonts w:ascii="Arial" w:hAnsi="Arial" w:cs="Arial"/>
          <w:i/>
          <w:sz w:val="21"/>
          <w:szCs w:val="21"/>
          <w:lang w:val="pl-PL"/>
        </w:rPr>
        <w:tab/>
      </w:r>
      <w:r w:rsidRPr="00866CE3">
        <w:rPr>
          <w:rFonts w:ascii="Arial" w:hAnsi="Arial" w:cs="Arial"/>
          <w:i/>
          <w:sz w:val="16"/>
          <w:szCs w:val="16"/>
          <w:lang w:val="pl-PL"/>
        </w:rPr>
        <w:t>Data; kwalifikowany podpis elektroniczny lub podpis</w:t>
      </w:r>
    </w:p>
    <w:p w:rsidR="008F5181" w:rsidRPr="00866CE3" w:rsidRDefault="008F5181" w:rsidP="008F5181">
      <w:pPr>
        <w:ind w:left="4248" w:firstLine="708"/>
        <w:jc w:val="both"/>
        <w:rPr>
          <w:rFonts w:ascii="Arial" w:hAnsi="Arial" w:cs="Arial"/>
          <w:i/>
          <w:sz w:val="16"/>
          <w:szCs w:val="16"/>
          <w:lang w:val="pl-PL"/>
        </w:rPr>
      </w:pPr>
      <w:r w:rsidRPr="00866CE3">
        <w:rPr>
          <w:rFonts w:ascii="Arial" w:hAnsi="Arial" w:cs="Arial"/>
          <w:i/>
          <w:sz w:val="16"/>
          <w:szCs w:val="16"/>
          <w:lang w:val="pl-PL"/>
        </w:rPr>
        <w:t>zaufany lub podpis osobisty</w:t>
      </w:r>
    </w:p>
    <w:p w:rsidR="00653421" w:rsidRPr="00866CE3" w:rsidRDefault="00653421" w:rsidP="008F5181">
      <w:pPr>
        <w:pStyle w:val="Bezodstpw"/>
        <w:spacing w:line="276" w:lineRule="auto"/>
        <w:ind w:left="5103"/>
        <w:jc w:val="center"/>
        <w:rPr>
          <w:rFonts w:ascii="Arial" w:hAnsi="Arial" w:cs="Arial"/>
          <w:lang w:val="pl-PL"/>
        </w:rPr>
      </w:pPr>
    </w:p>
    <w:sectPr w:rsidR="00653421" w:rsidRPr="00866CE3" w:rsidSect="004D2A3B">
      <w:pgSz w:w="11906" w:h="16838"/>
      <w:pgMar w:top="964" w:right="1133" w:bottom="96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401558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32F0"/>
    <w:rsid w:val="000051C8"/>
    <w:rsid w:val="00012E9C"/>
    <w:rsid w:val="00015D20"/>
    <w:rsid w:val="00015FB3"/>
    <w:rsid w:val="0006063C"/>
    <w:rsid w:val="000A6959"/>
    <w:rsid w:val="001B47DB"/>
    <w:rsid w:val="001B7C20"/>
    <w:rsid w:val="001D6B8A"/>
    <w:rsid w:val="002202A8"/>
    <w:rsid w:val="002337AD"/>
    <w:rsid w:val="002470A1"/>
    <w:rsid w:val="002642AD"/>
    <w:rsid w:val="002C24BB"/>
    <w:rsid w:val="002E3211"/>
    <w:rsid w:val="00312F72"/>
    <w:rsid w:val="003132F0"/>
    <w:rsid w:val="003254C2"/>
    <w:rsid w:val="003530A3"/>
    <w:rsid w:val="003658B8"/>
    <w:rsid w:val="00366509"/>
    <w:rsid w:val="00372E70"/>
    <w:rsid w:val="003948C3"/>
    <w:rsid w:val="003A336A"/>
    <w:rsid w:val="003D7069"/>
    <w:rsid w:val="004B37AC"/>
    <w:rsid w:val="004C4226"/>
    <w:rsid w:val="004D2A3B"/>
    <w:rsid w:val="004F109E"/>
    <w:rsid w:val="004F3F67"/>
    <w:rsid w:val="00500CEE"/>
    <w:rsid w:val="0052630C"/>
    <w:rsid w:val="00530123"/>
    <w:rsid w:val="005425E1"/>
    <w:rsid w:val="00586A90"/>
    <w:rsid w:val="005E5E2C"/>
    <w:rsid w:val="006045A1"/>
    <w:rsid w:val="00624307"/>
    <w:rsid w:val="00624416"/>
    <w:rsid w:val="00631D4F"/>
    <w:rsid w:val="00653421"/>
    <w:rsid w:val="0065398F"/>
    <w:rsid w:val="006B1A09"/>
    <w:rsid w:val="0073476C"/>
    <w:rsid w:val="0080485A"/>
    <w:rsid w:val="00813868"/>
    <w:rsid w:val="00825D2E"/>
    <w:rsid w:val="00854B03"/>
    <w:rsid w:val="00863091"/>
    <w:rsid w:val="00866CE3"/>
    <w:rsid w:val="00874DF8"/>
    <w:rsid w:val="00883BF6"/>
    <w:rsid w:val="008A1721"/>
    <w:rsid w:val="008F5181"/>
    <w:rsid w:val="00927EF6"/>
    <w:rsid w:val="009738C3"/>
    <w:rsid w:val="009D3283"/>
    <w:rsid w:val="00A345E9"/>
    <w:rsid w:val="00A54A4B"/>
    <w:rsid w:val="00AC072A"/>
    <w:rsid w:val="00AF56F5"/>
    <w:rsid w:val="00B029AF"/>
    <w:rsid w:val="00B21366"/>
    <w:rsid w:val="00B424F8"/>
    <w:rsid w:val="00B77BA0"/>
    <w:rsid w:val="00B80236"/>
    <w:rsid w:val="00B96C94"/>
    <w:rsid w:val="00B96D19"/>
    <w:rsid w:val="00BB22DC"/>
    <w:rsid w:val="00C013FC"/>
    <w:rsid w:val="00CC34B7"/>
    <w:rsid w:val="00CD0553"/>
    <w:rsid w:val="00D015C6"/>
    <w:rsid w:val="00D46139"/>
    <w:rsid w:val="00D53416"/>
    <w:rsid w:val="00D9775D"/>
    <w:rsid w:val="00DA06A9"/>
    <w:rsid w:val="00DE0D15"/>
    <w:rsid w:val="00DF1AA5"/>
    <w:rsid w:val="00E0301B"/>
    <w:rsid w:val="00E34E24"/>
    <w:rsid w:val="00E41395"/>
    <w:rsid w:val="00E52A2C"/>
    <w:rsid w:val="00E7262F"/>
    <w:rsid w:val="00E779FD"/>
    <w:rsid w:val="00E962D6"/>
    <w:rsid w:val="00EA1839"/>
    <w:rsid w:val="00EB4D98"/>
    <w:rsid w:val="00EF463C"/>
    <w:rsid w:val="00F01DC8"/>
    <w:rsid w:val="00F10D25"/>
    <w:rsid w:val="00F1600B"/>
    <w:rsid w:val="00F5788B"/>
    <w:rsid w:val="00F775F8"/>
    <w:rsid w:val="00F96402"/>
    <w:rsid w:val="00FD5C66"/>
    <w:rsid w:val="00FF2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semiHidden="1" w:uiPriority="0" w:unhideWhenUsed="1" w:qFormat="1"/>
    <w:lsdException w:name="toa heading" w:semiHidden="1" w:unhideWhenUsed="1"/>
    <w:lsdException w:name="List Number" w:semiHidden="1" w:unhideWhenUsed="1"/>
    <w:lsdException w:name="List 2" w:semiHidden="1" w:unhideWhenUsed="1"/>
    <w:lsdException w:name="Title" w:locked="1" w:uiPriority="0" w:qFormat="1"/>
    <w:lsdException w:name="Default Paragraph Font" w:locked="1" w:uiPriority="0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trong" w:locked="1" w:uiPriority="0" w:qFormat="1"/>
    <w:lsdException w:name="Emphasis" w:locked="1" w:uiPriority="0" w:qFormat="1"/>
    <w:lsdException w:name="Balloon Text" w:semiHidden="1" w:unhideWhenUsed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132F0"/>
    <w:pPr>
      <w:suppressAutoHyphens/>
      <w:spacing w:after="0" w:line="240" w:lineRule="auto"/>
    </w:pPr>
    <w:rPr>
      <w:rFonts w:ascii="Times New Roman" w:hAnsi="Times New Roman" w:cs="Times New Roman"/>
      <w:sz w:val="20"/>
      <w:szCs w:val="20"/>
      <w:lang w:val="en-GB"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3132F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3132F0"/>
    <w:rPr>
      <w:rFonts w:ascii="Times New Roman" w:hAnsi="Times New Roman" w:cs="Times New Roman"/>
      <w:sz w:val="20"/>
      <w:szCs w:val="20"/>
      <w:lang w:val="en-GB" w:eastAsia="ar-SA" w:bidi="ar-SA"/>
    </w:rPr>
  </w:style>
  <w:style w:type="character" w:customStyle="1" w:styleId="f4">
    <w:name w:val="f4"/>
    <w:basedOn w:val="Domylnaczcionkaakapitu"/>
    <w:rsid w:val="00015D20"/>
    <w:rPr>
      <w:rFonts w:cs="Times New Roman"/>
    </w:rPr>
  </w:style>
  <w:style w:type="paragraph" w:styleId="Akapitzlist">
    <w:name w:val="List Paragraph"/>
    <w:basedOn w:val="Normalny"/>
    <w:uiPriority w:val="34"/>
    <w:qFormat/>
    <w:rsid w:val="00F775F8"/>
    <w:pPr>
      <w:suppressAutoHyphens w:val="0"/>
      <w:spacing w:after="200" w:line="276" w:lineRule="auto"/>
      <w:ind w:left="720"/>
      <w:contextualSpacing/>
    </w:pPr>
    <w:rPr>
      <w:rFonts w:asciiTheme="minorHAnsi" w:hAnsiTheme="minorHAnsi"/>
      <w:sz w:val="22"/>
      <w:szCs w:val="22"/>
      <w:lang w:val="pl-PL" w:eastAsia="en-US"/>
    </w:rPr>
  </w:style>
  <w:style w:type="paragraph" w:styleId="Bezodstpw">
    <w:name w:val="No Spacing"/>
    <w:uiPriority w:val="1"/>
    <w:qFormat/>
    <w:rsid w:val="00E41395"/>
    <w:pPr>
      <w:suppressAutoHyphens/>
      <w:spacing w:after="0" w:line="240" w:lineRule="auto"/>
    </w:pPr>
    <w:rPr>
      <w:rFonts w:ascii="Times New Roman" w:hAnsi="Times New Roman" w:cs="Times New Roman"/>
      <w:sz w:val="20"/>
      <w:szCs w:val="20"/>
      <w:lang w:val="en-GB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semiHidden="1" w:uiPriority="0" w:unhideWhenUsed="1" w:qFormat="1"/>
    <w:lsdException w:name="toa heading" w:semiHidden="1" w:unhideWhenUsed="1"/>
    <w:lsdException w:name="List Number" w:semiHidden="1" w:unhideWhenUsed="1"/>
    <w:lsdException w:name="List 2" w:semiHidden="1" w:unhideWhenUsed="1"/>
    <w:lsdException w:name="Title" w:locked="1" w:uiPriority="0" w:qFormat="1"/>
    <w:lsdException w:name="Default Paragraph Font" w:locked="1" w:uiPriority="0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trong" w:locked="1" w:uiPriority="0" w:qFormat="1"/>
    <w:lsdException w:name="Emphasis" w:locked="1" w:uiPriority="0" w:qFormat="1"/>
    <w:lsdException w:name="Balloon Text" w:semiHidden="1" w:unhideWhenUsed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132F0"/>
    <w:pPr>
      <w:suppressAutoHyphens/>
      <w:spacing w:after="0" w:line="240" w:lineRule="auto"/>
    </w:pPr>
    <w:rPr>
      <w:rFonts w:ascii="Times New Roman" w:hAnsi="Times New Roman" w:cs="Times New Roman"/>
      <w:sz w:val="20"/>
      <w:szCs w:val="20"/>
      <w:lang w:val="en-GB"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3132F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3132F0"/>
    <w:rPr>
      <w:rFonts w:ascii="Times New Roman" w:hAnsi="Times New Roman" w:cs="Times New Roman"/>
      <w:sz w:val="20"/>
      <w:szCs w:val="20"/>
      <w:lang w:val="en-GB" w:eastAsia="ar-SA" w:bidi="ar-SA"/>
    </w:rPr>
  </w:style>
  <w:style w:type="character" w:customStyle="1" w:styleId="f4">
    <w:name w:val="f4"/>
    <w:basedOn w:val="Domylnaczcionkaakapitu"/>
    <w:rsid w:val="00015D20"/>
    <w:rPr>
      <w:rFonts w:cs="Times New Roman"/>
    </w:rPr>
  </w:style>
  <w:style w:type="paragraph" w:styleId="Akapitzlist">
    <w:name w:val="List Paragraph"/>
    <w:basedOn w:val="Normalny"/>
    <w:uiPriority w:val="34"/>
    <w:qFormat/>
    <w:rsid w:val="00F775F8"/>
    <w:pPr>
      <w:suppressAutoHyphens w:val="0"/>
      <w:spacing w:after="200" w:line="276" w:lineRule="auto"/>
      <w:ind w:left="720"/>
      <w:contextualSpacing/>
    </w:pPr>
    <w:rPr>
      <w:rFonts w:asciiTheme="minorHAnsi" w:hAnsiTheme="minorHAnsi"/>
      <w:sz w:val="22"/>
      <w:szCs w:val="22"/>
      <w:lang w:val="pl-PL" w:eastAsia="en-US"/>
    </w:rPr>
  </w:style>
  <w:style w:type="paragraph" w:styleId="Bezodstpw">
    <w:name w:val="No Spacing"/>
    <w:uiPriority w:val="1"/>
    <w:qFormat/>
    <w:rsid w:val="00E41395"/>
    <w:pPr>
      <w:suppressAutoHyphens/>
      <w:spacing w:after="0" w:line="240" w:lineRule="auto"/>
    </w:pPr>
    <w:rPr>
      <w:rFonts w:ascii="Times New Roman" w:hAnsi="Times New Roman" w:cs="Times New Roman"/>
      <w:sz w:val="20"/>
      <w:szCs w:val="20"/>
      <w:lang w:val="en-GB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3566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378</Words>
  <Characters>2270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Miejski w Lipnie</Company>
  <LinksUpToDate>false</LinksUpToDate>
  <CharactersWithSpaces>2643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Damian Szuszkiewicz</cp:lastModifiedBy>
  <cp:revision>7</cp:revision>
  <dcterms:created xsi:type="dcterms:W3CDTF">2025-02-07T11:46:00Z</dcterms:created>
  <dcterms:modified xsi:type="dcterms:W3CDTF">2025-03-11T07:32:00Z</dcterms:modified>
</cp:coreProperties>
</file>