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F8F" w:rsidRPr="00D5620C" w:rsidRDefault="00377324" w:rsidP="00E9033A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  <w:lang w:val="pl-PL"/>
        </w:rPr>
      </w:pPr>
      <w:bookmarkStart w:id="0" w:name="_Hlk63672611"/>
      <w:bookmarkStart w:id="1" w:name="_GoBack"/>
      <w:bookmarkEnd w:id="1"/>
      <w:r w:rsidRPr="00D5620C">
        <w:rPr>
          <w:rFonts w:ascii="Arial" w:hAnsi="Arial" w:cs="Arial"/>
          <w:sz w:val="20"/>
          <w:szCs w:val="20"/>
          <w:lang w:val="pl-PL"/>
        </w:rPr>
        <w:t>Załącznik nr 1 do SWZ</w:t>
      </w:r>
    </w:p>
    <w:p w:rsidR="006364F4" w:rsidRPr="00D5620C" w:rsidRDefault="006364F4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D5620C">
        <w:rPr>
          <w:rFonts w:ascii="Arial" w:hAnsi="Arial" w:cs="Arial"/>
          <w:sz w:val="20"/>
          <w:szCs w:val="20"/>
          <w:lang w:val="pl-PL"/>
        </w:rPr>
        <w:t>UMiG-ZP.271.2.</w:t>
      </w:r>
      <w:r w:rsidR="00D5620C" w:rsidRPr="00D5620C">
        <w:rPr>
          <w:rFonts w:ascii="Arial" w:hAnsi="Arial" w:cs="Arial"/>
          <w:sz w:val="20"/>
          <w:szCs w:val="20"/>
          <w:lang w:val="pl-PL"/>
        </w:rPr>
        <w:t>7</w:t>
      </w:r>
      <w:r w:rsidRPr="00D5620C">
        <w:rPr>
          <w:rFonts w:ascii="Arial" w:hAnsi="Arial" w:cs="Arial"/>
          <w:sz w:val="20"/>
          <w:szCs w:val="20"/>
          <w:lang w:val="pl-PL"/>
        </w:rPr>
        <w:t>.202</w:t>
      </w:r>
      <w:r w:rsidR="00D5620C" w:rsidRPr="00D5620C">
        <w:rPr>
          <w:rFonts w:ascii="Arial" w:hAnsi="Arial" w:cs="Arial"/>
          <w:sz w:val="20"/>
          <w:szCs w:val="20"/>
          <w:lang w:val="pl-PL"/>
        </w:rPr>
        <w:t>5</w:t>
      </w:r>
    </w:p>
    <w:p w:rsidR="006B1A09" w:rsidRPr="00D5620C" w:rsidRDefault="006B1A09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:rsidR="003B784D" w:rsidRPr="00D5620C" w:rsidRDefault="006364F4" w:rsidP="00E9033A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D5620C">
        <w:rPr>
          <w:rFonts w:ascii="Arial" w:hAnsi="Arial" w:cs="Arial"/>
          <w:b/>
          <w:bCs/>
          <w:sz w:val="20"/>
          <w:szCs w:val="20"/>
          <w:lang w:val="pl-PL"/>
        </w:rPr>
        <w:t>FORMULARZ OFERTY</w:t>
      </w:r>
    </w:p>
    <w:p w:rsidR="006364F4" w:rsidRPr="00D5620C" w:rsidRDefault="006364F4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:rsidR="00CF2678" w:rsidRPr="00D5620C" w:rsidRDefault="00CF2678" w:rsidP="00E9033A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  <w:lang w:val="pl-PL"/>
        </w:rPr>
      </w:pPr>
      <w:r w:rsidRPr="00D5620C">
        <w:rPr>
          <w:rFonts w:ascii="Arial" w:hAnsi="Arial" w:cs="Arial"/>
          <w:sz w:val="20"/>
          <w:szCs w:val="20"/>
          <w:u w:val="single"/>
          <w:lang w:val="pl-PL"/>
        </w:rPr>
        <w:t>Zamawiający:</w:t>
      </w:r>
    </w:p>
    <w:p w:rsidR="00CF2678" w:rsidRPr="00D5620C" w:rsidRDefault="006364F4" w:rsidP="00E9033A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  <w:lang w:val="pl-PL"/>
        </w:rPr>
      </w:pPr>
      <w:r w:rsidRPr="00D5620C">
        <w:rPr>
          <w:rFonts w:ascii="Arial" w:hAnsi="Arial" w:cs="Arial"/>
          <w:sz w:val="20"/>
          <w:szCs w:val="20"/>
          <w:lang w:val="pl-PL"/>
        </w:rPr>
        <w:t>Miasto i Gmina Skępe</w:t>
      </w:r>
    </w:p>
    <w:p w:rsidR="00CF2678" w:rsidRPr="00D5620C" w:rsidRDefault="00CF2678" w:rsidP="00E9033A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  <w:lang w:val="pl-PL"/>
        </w:rPr>
      </w:pPr>
      <w:r w:rsidRPr="00D5620C">
        <w:rPr>
          <w:rFonts w:ascii="Arial" w:hAnsi="Arial" w:cs="Arial"/>
          <w:sz w:val="20"/>
          <w:szCs w:val="20"/>
          <w:lang w:val="pl-PL"/>
        </w:rPr>
        <w:t xml:space="preserve">ul. </w:t>
      </w:r>
      <w:r w:rsidR="006364F4" w:rsidRPr="00D5620C">
        <w:rPr>
          <w:rFonts w:ascii="Arial" w:hAnsi="Arial" w:cs="Arial"/>
          <w:sz w:val="20"/>
          <w:szCs w:val="20"/>
          <w:lang w:val="pl-PL"/>
        </w:rPr>
        <w:t>Kościelna 2</w:t>
      </w:r>
      <w:r w:rsidRPr="00D5620C">
        <w:rPr>
          <w:rFonts w:ascii="Arial" w:hAnsi="Arial" w:cs="Arial"/>
          <w:sz w:val="20"/>
          <w:szCs w:val="20"/>
          <w:lang w:val="pl-PL"/>
        </w:rPr>
        <w:t>,</w:t>
      </w:r>
      <w:r w:rsidR="006364F4" w:rsidRPr="00D5620C">
        <w:rPr>
          <w:rFonts w:ascii="Arial" w:hAnsi="Arial" w:cs="Arial"/>
          <w:sz w:val="20"/>
          <w:szCs w:val="20"/>
          <w:lang w:val="pl-PL"/>
        </w:rPr>
        <w:t xml:space="preserve"> 87-630 Skępe</w:t>
      </w:r>
    </w:p>
    <w:bookmarkEnd w:id="0"/>
    <w:p w:rsidR="00E52BE1" w:rsidRPr="00D5620C" w:rsidRDefault="00CF2678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D5620C">
        <w:rPr>
          <w:rFonts w:ascii="Arial" w:hAnsi="Arial" w:cs="Arial"/>
          <w:sz w:val="20"/>
          <w:szCs w:val="20"/>
          <w:lang w:val="pl-PL"/>
        </w:rPr>
        <w:tab/>
      </w:r>
      <w:r w:rsidRPr="00D5620C">
        <w:rPr>
          <w:rFonts w:ascii="Arial" w:hAnsi="Arial" w:cs="Arial"/>
          <w:sz w:val="20"/>
          <w:szCs w:val="20"/>
          <w:lang w:val="pl-PL"/>
        </w:rPr>
        <w:tab/>
      </w:r>
      <w:r w:rsidRPr="00D5620C">
        <w:rPr>
          <w:rFonts w:ascii="Arial" w:hAnsi="Arial" w:cs="Arial"/>
          <w:sz w:val="20"/>
          <w:szCs w:val="20"/>
          <w:lang w:val="pl-PL"/>
        </w:rPr>
        <w:tab/>
      </w:r>
      <w:r w:rsidRPr="00D5620C">
        <w:rPr>
          <w:rFonts w:ascii="Arial" w:hAnsi="Arial" w:cs="Arial"/>
          <w:sz w:val="20"/>
          <w:szCs w:val="20"/>
          <w:lang w:val="pl-PL"/>
        </w:rPr>
        <w:tab/>
      </w:r>
      <w:r w:rsidRPr="00D5620C">
        <w:rPr>
          <w:rFonts w:ascii="Arial" w:hAnsi="Arial" w:cs="Arial"/>
          <w:sz w:val="20"/>
          <w:szCs w:val="20"/>
          <w:lang w:val="pl-PL"/>
        </w:rPr>
        <w:tab/>
      </w:r>
      <w:r w:rsidRPr="00D5620C">
        <w:rPr>
          <w:rFonts w:ascii="Arial" w:hAnsi="Arial" w:cs="Arial"/>
          <w:sz w:val="20"/>
          <w:szCs w:val="20"/>
          <w:lang w:val="pl-PL"/>
        </w:rPr>
        <w:tab/>
      </w:r>
    </w:p>
    <w:p w:rsidR="00DC069B" w:rsidRPr="00D5620C" w:rsidRDefault="00DC069B" w:rsidP="00E9033A">
      <w:pPr>
        <w:pStyle w:val="Bezodstpw"/>
        <w:spacing w:line="276" w:lineRule="auto"/>
        <w:rPr>
          <w:rStyle w:val="Hipercze"/>
          <w:rFonts w:ascii="Arial" w:hAnsi="Arial" w:cs="Arial"/>
          <w:color w:val="auto"/>
          <w:sz w:val="20"/>
          <w:szCs w:val="20"/>
          <w:lang w:val="pl-PL"/>
        </w:rPr>
      </w:pPr>
    </w:p>
    <w:p w:rsidR="005B268A" w:rsidRPr="00D5620C" w:rsidRDefault="000576F2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  <w:lang w:val="pl-PL"/>
        </w:rPr>
      </w:pPr>
      <w:r w:rsidRPr="00D5620C">
        <w:rPr>
          <w:rFonts w:ascii="Arial" w:hAnsi="Arial" w:cs="Arial"/>
          <w:sz w:val="20"/>
          <w:szCs w:val="20"/>
          <w:u w:val="single"/>
          <w:lang w:val="pl-PL"/>
        </w:rPr>
        <w:t>Wykonawc</w:t>
      </w:r>
      <w:r w:rsidR="00CF2678" w:rsidRPr="00D5620C">
        <w:rPr>
          <w:rFonts w:ascii="Arial" w:hAnsi="Arial" w:cs="Arial"/>
          <w:sz w:val="20"/>
          <w:szCs w:val="20"/>
          <w:u w:val="single"/>
          <w:lang w:val="pl-PL"/>
        </w:rPr>
        <w:t>a:</w:t>
      </w:r>
    </w:p>
    <w:p w:rsidR="00CF2678" w:rsidRPr="00D5620C" w:rsidRDefault="00CF2678" w:rsidP="00E9033A">
      <w:pPr>
        <w:pStyle w:val="Bezodstpw"/>
        <w:spacing w:line="276" w:lineRule="auto"/>
        <w:jc w:val="center"/>
        <w:rPr>
          <w:rFonts w:ascii="Arial" w:eastAsia="SimSun" w:hAnsi="Arial" w:cs="Arial"/>
          <w:kern w:val="3"/>
          <w:sz w:val="12"/>
          <w:szCs w:val="12"/>
          <w:lang w:val="pl-PL" w:eastAsia="zh-CN" w:bidi="hi-IN"/>
        </w:rPr>
      </w:pPr>
      <w:r w:rsidRPr="00D5620C">
        <w:rPr>
          <w:rFonts w:ascii="Arial" w:hAnsi="Arial" w:cs="Arial"/>
          <w:kern w:val="3"/>
          <w:sz w:val="20"/>
          <w:szCs w:val="20"/>
          <w:lang w:val="pl-PL" w:eastAsia="pl-PL" w:bidi="hi-I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D5620C">
        <w:rPr>
          <w:rFonts w:ascii="Arial" w:hAnsi="Arial" w:cs="Arial"/>
          <w:kern w:val="3"/>
          <w:sz w:val="12"/>
          <w:szCs w:val="12"/>
          <w:lang w:val="pl-PL" w:eastAsia="pl-PL" w:bidi="hi-IN"/>
        </w:rPr>
        <w:t>(pełna nazwa i adres siedziby Wykonawcy)</w:t>
      </w:r>
    </w:p>
    <w:p w:rsidR="00CF2678" w:rsidRPr="00D5620C" w:rsidRDefault="00CF2678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val="pl-PL" w:eastAsia="pl-PL" w:bidi="hi-IN"/>
        </w:rPr>
      </w:pPr>
      <w:r w:rsidRPr="00D5620C">
        <w:rPr>
          <w:rFonts w:ascii="Arial" w:hAnsi="Arial" w:cs="Arial"/>
          <w:kern w:val="3"/>
          <w:sz w:val="20"/>
          <w:szCs w:val="20"/>
          <w:lang w:val="pl-PL" w:eastAsia="pl-PL" w:bidi="hi-IN"/>
        </w:rPr>
        <w:t>Województwo:   .................................................................</w:t>
      </w:r>
    </w:p>
    <w:p w:rsidR="00CF2678" w:rsidRPr="00D5620C" w:rsidRDefault="00CF2678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val="pl-PL"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19"/>
        <w:gridCol w:w="358"/>
        <w:gridCol w:w="289"/>
        <w:gridCol w:w="295"/>
        <w:gridCol w:w="295"/>
        <w:gridCol w:w="293"/>
        <w:gridCol w:w="295"/>
        <w:gridCol w:w="289"/>
        <w:gridCol w:w="295"/>
        <w:gridCol w:w="295"/>
        <w:gridCol w:w="231"/>
        <w:gridCol w:w="1288"/>
        <w:gridCol w:w="4394"/>
      </w:tblGrid>
      <w:tr w:rsidR="00BE0751" w:rsidRPr="00D5620C" w:rsidTr="0085449C">
        <w:tc>
          <w:tcPr>
            <w:tcW w:w="1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D5620C" w:rsidRDefault="00BE0751" w:rsidP="003032DB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  <w:r w:rsidRPr="00D5620C"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  <w:t>NIP</w:t>
            </w:r>
          </w:p>
        </w:tc>
        <w:tc>
          <w:tcPr>
            <w:tcW w:w="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D5620C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D5620C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D5620C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D5620C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D5620C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D5620C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D5620C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D5620C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D5620C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D5620C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D5620C" w:rsidRDefault="00BE0751" w:rsidP="003032DB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  <w:r w:rsidRPr="00D5620C"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D5620C" w:rsidRDefault="00BE0751" w:rsidP="003032DB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</w:tr>
    </w:tbl>
    <w:p w:rsidR="00CF2678" w:rsidRPr="00D5620C" w:rsidRDefault="00CF2678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val="pl-PL" w:eastAsia="pl-PL" w:bidi="hi-IN"/>
        </w:rPr>
      </w:pPr>
    </w:p>
    <w:tbl>
      <w:tblPr>
        <w:tblW w:w="9707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87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47"/>
      </w:tblGrid>
      <w:tr w:rsidR="00BE0751" w:rsidRPr="00D5620C" w:rsidTr="0085449C">
        <w:trPr>
          <w:trHeight w:val="279"/>
        </w:trPr>
        <w:tc>
          <w:tcPr>
            <w:tcW w:w="3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D5620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  <w:r w:rsidRPr="00D5620C"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  <w:t>Nr rachunku bankowego</w:t>
            </w: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D5620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D5620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D5620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D5620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D5620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D5620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D5620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D5620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D5620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D5620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D5620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D5620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D5620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D5620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D5620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D5620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D5620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D5620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D5620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D5620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D5620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D5620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D5620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D5620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D5620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D5620C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</w:tr>
    </w:tbl>
    <w:p w:rsidR="006B1A09" w:rsidRPr="00D5620C" w:rsidRDefault="006B1A09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val="pl-PL" w:eastAsia="pl-PL" w:bidi="hi-IN"/>
        </w:rPr>
      </w:pPr>
    </w:p>
    <w:p w:rsidR="00CF2678" w:rsidRPr="00D5620C" w:rsidRDefault="00CF2678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val="pl-PL" w:eastAsia="pl-PL" w:bidi="hi-IN"/>
        </w:rPr>
      </w:pPr>
      <w:r w:rsidRPr="00D5620C">
        <w:rPr>
          <w:rFonts w:ascii="Arial" w:hAnsi="Arial" w:cs="Arial"/>
          <w:kern w:val="3"/>
          <w:sz w:val="20"/>
          <w:szCs w:val="20"/>
          <w:lang w:val="pl-PL" w:eastAsia="pl-PL" w:bidi="hi-IN"/>
        </w:rPr>
        <w:t>Numer telefonu: ........................</w:t>
      </w:r>
      <w:r w:rsidR="00E52BE1" w:rsidRPr="00D5620C">
        <w:rPr>
          <w:rFonts w:ascii="Arial" w:hAnsi="Arial" w:cs="Arial"/>
          <w:kern w:val="3"/>
          <w:sz w:val="20"/>
          <w:szCs w:val="20"/>
          <w:lang w:val="pl-PL" w:eastAsia="pl-PL" w:bidi="hi-IN"/>
        </w:rPr>
        <w:t>..............</w:t>
      </w:r>
      <w:r w:rsidRPr="00D5620C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....... </w:t>
      </w:r>
      <w:r w:rsidR="003032DB" w:rsidRPr="00D5620C">
        <w:rPr>
          <w:rFonts w:ascii="Arial" w:hAnsi="Arial" w:cs="Arial"/>
          <w:kern w:val="3"/>
          <w:sz w:val="20"/>
          <w:szCs w:val="20"/>
          <w:lang w:val="pl-PL" w:eastAsia="pl-PL" w:bidi="hi-IN"/>
        </w:rPr>
        <w:t>; e</w:t>
      </w:r>
      <w:r w:rsidRPr="00D5620C">
        <w:rPr>
          <w:rFonts w:ascii="Arial" w:hAnsi="Arial" w:cs="Arial"/>
          <w:kern w:val="3"/>
          <w:sz w:val="20"/>
          <w:szCs w:val="20"/>
          <w:lang w:val="pl-PL" w:eastAsia="pl-PL" w:bidi="hi-IN"/>
        </w:rPr>
        <w:t>-mail</w:t>
      </w:r>
      <w:r w:rsidR="00E52BE1" w:rsidRPr="00D5620C">
        <w:rPr>
          <w:rFonts w:ascii="Arial" w:hAnsi="Arial" w:cs="Arial"/>
          <w:kern w:val="3"/>
          <w:sz w:val="20"/>
          <w:szCs w:val="20"/>
          <w:lang w:val="pl-PL" w:eastAsia="pl-PL" w:bidi="hi-IN"/>
        </w:rPr>
        <w:t>:</w:t>
      </w:r>
      <w:r w:rsidRPr="00D5620C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 ………………………………………………</w:t>
      </w:r>
    </w:p>
    <w:p w:rsidR="006B1A09" w:rsidRPr="00D5620C" w:rsidRDefault="006B1A09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val="pl-PL" w:eastAsia="pl-PL" w:bidi="hi-IN"/>
        </w:rPr>
      </w:pPr>
    </w:p>
    <w:p w:rsidR="00CF2678" w:rsidRPr="00D5620C" w:rsidRDefault="00CF2678" w:rsidP="00E9033A">
      <w:pPr>
        <w:pStyle w:val="Bezodstpw"/>
        <w:spacing w:line="276" w:lineRule="auto"/>
        <w:jc w:val="center"/>
        <w:rPr>
          <w:rFonts w:ascii="Arial" w:hAnsi="Arial" w:cs="Arial"/>
          <w:kern w:val="3"/>
          <w:sz w:val="12"/>
          <w:szCs w:val="12"/>
          <w:lang w:val="pl-PL" w:eastAsia="pl-PL" w:bidi="hi-IN"/>
        </w:rPr>
      </w:pPr>
      <w:r w:rsidRPr="00D5620C">
        <w:rPr>
          <w:rFonts w:ascii="Arial" w:hAnsi="Arial" w:cs="Arial"/>
          <w:kern w:val="3"/>
          <w:sz w:val="12"/>
          <w:szCs w:val="12"/>
          <w:lang w:val="pl-PL" w:eastAsia="pl-PL" w:bidi="hi-IN"/>
        </w:rPr>
        <w:t xml:space="preserve">(w przypadku składania oferty przez podmioty występujące wspólnie podać nazwy (firmy) i dokładne adresy wszystkich </w:t>
      </w:r>
      <w:r w:rsidR="00772246" w:rsidRPr="00D5620C">
        <w:rPr>
          <w:rFonts w:ascii="Arial" w:hAnsi="Arial" w:cs="Arial"/>
          <w:kern w:val="3"/>
          <w:sz w:val="12"/>
          <w:szCs w:val="12"/>
          <w:lang w:val="pl-PL" w:eastAsia="pl-PL" w:bidi="hi-IN"/>
        </w:rPr>
        <w:t>podmiotów poprzez powielenie danych adresowych Wykonawcy</w:t>
      </w:r>
      <w:r w:rsidRPr="00D5620C">
        <w:rPr>
          <w:rFonts w:ascii="Arial" w:hAnsi="Arial" w:cs="Arial"/>
          <w:kern w:val="3"/>
          <w:sz w:val="12"/>
          <w:szCs w:val="12"/>
          <w:lang w:val="pl-PL" w:eastAsia="pl-PL" w:bidi="hi-IN"/>
        </w:rPr>
        <w:t>)</w:t>
      </w:r>
    </w:p>
    <w:p w:rsidR="00CF2678" w:rsidRPr="00D5620C" w:rsidRDefault="00CF2678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D5620C">
        <w:rPr>
          <w:rFonts w:ascii="Arial" w:hAnsi="Arial" w:cs="Arial"/>
          <w:sz w:val="20"/>
          <w:szCs w:val="20"/>
          <w:lang w:val="pl-PL" w:eastAsia="pl-PL"/>
        </w:rPr>
        <w:t>Ja (</w:t>
      </w:r>
      <w:r w:rsidR="00132470" w:rsidRPr="00D5620C">
        <w:rPr>
          <w:rFonts w:ascii="Arial" w:hAnsi="Arial" w:cs="Arial"/>
          <w:sz w:val="20"/>
          <w:szCs w:val="20"/>
          <w:lang w:val="pl-PL" w:eastAsia="pl-PL"/>
        </w:rPr>
        <w:t>m</w:t>
      </w:r>
      <w:r w:rsidRPr="00D5620C">
        <w:rPr>
          <w:rFonts w:ascii="Arial" w:hAnsi="Arial" w:cs="Arial"/>
          <w:sz w:val="20"/>
          <w:szCs w:val="20"/>
          <w:lang w:val="pl-PL" w:eastAsia="pl-PL"/>
        </w:rPr>
        <w:t>y) niżej podpisany(-ni)  .................................................................................................................................</w:t>
      </w:r>
    </w:p>
    <w:p w:rsidR="007D2A2B" w:rsidRPr="00D5620C" w:rsidRDefault="00CF2678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 w:eastAsia="pl-PL"/>
        </w:rPr>
      </w:pPr>
      <w:r w:rsidRPr="00D5620C">
        <w:rPr>
          <w:rFonts w:ascii="Arial" w:hAnsi="Arial" w:cs="Arial"/>
          <w:sz w:val="20"/>
          <w:szCs w:val="20"/>
          <w:lang w:val="pl-PL" w:eastAsia="pl-PL"/>
        </w:rPr>
        <w:t>działając w imieniu i na rzecz ww. Wykonawcy:</w:t>
      </w:r>
    </w:p>
    <w:p w:rsidR="00BC3DB7" w:rsidRPr="00D5620C" w:rsidRDefault="00BC3DB7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:rsidR="00A75FA0" w:rsidRPr="00D5620C" w:rsidRDefault="00CF2678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D5620C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Na podstawie zamówienia publicznego prowadzonego w oparciu o art. </w:t>
      </w:r>
      <w:r w:rsidR="00772246" w:rsidRPr="00D5620C">
        <w:rPr>
          <w:rFonts w:ascii="Arial" w:hAnsi="Arial" w:cs="Arial"/>
          <w:kern w:val="3"/>
          <w:sz w:val="20"/>
          <w:szCs w:val="20"/>
          <w:lang w:val="pl-PL" w:eastAsia="pl-PL" w:bidi="hi-IN"/>
        </w:rPr>
        <w:t>275 ust. 1</w:t>
      </w:r>
      <w:r w:rsidRPr="00D5620C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 ustawy z dnia </w:t>
      </w:r>
      <w:r w:rsidR="00772246" w:rsidRPr="00D5620C">
        <w:rPr>
          <w:rFonts w:ascii="Arial" w:hAnsi="Arial" w:cs="Arial"/>
          <w:kern w:val="3"/>
          <w:sz w:val="20"/>
          <w:szCs w:val="20"/>
          <w:lang w:val="pl-PL" w:eastAsia="pl-PL" w:bidi="hi-IN"/>
        </w:rPr>
        <w:t>11 września 2019 r.</w:t>
      </w:r>
      <w:r w:rsidRPr="00D5620C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 Prawo zamówień publicznych </w:t>
      </w:r>
      <w:bookmarkStart w:id="2" w:name="_Hlk63672718"/>
      <w:r w:rsidRPr="00D5620C">
        <w:rPr>
          <w:rFonts w:ascii="Arial" w:hAnsi="Arial" w:cs="Arial"/>
          <w:kern w:val="3"/>
          <w:sz w:val="20"/>
          <w:szCs w:val="20"/>
          <w:lang w:val="pl-PL" w:eastAsia="pl-PL" w:bidi="hi-IN"/>
        </w:rPr>
        <w:t>(</w:t>
      </w:r>
      <w:r w:rsidR="001F6E7A" w:rsidRPr="00D5620C">
        <w:rPr>
          <w:rFonts w:ascii="Arial" w:hAnsi="Arial" w:cs="Arial"/>
          <w:kern w:val="3"/>
          <w:sz w:val="20"/>
          <w:szCs w:val="20"/>
          <w:lang w:val="pl-PL" w:eastAsia="pl-PL" w:bidi="hi-IN"/>
        </w:rPr>
        <w:t>t</w:t>
      </w:r>
      <w:r w:rsidR="003C6727" w:rsidRPr="00D5620C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j. </w:t>
      </w:r>
      <w:r w:rsidR="006364F4" w:rsidRPr="00D5620C">
        <w:rPr>
          <w:rFonts w:ascii="Arial" w:hAnsi="Arial" w:cs="Arial"/>
          <w:kern w:val="3"/>
          <w:sz w:val="20"/>
          <w:szCs w:val="20"/>
          <w:lang w:val="pl-PL" w:eastAsia="pl-PL" w:bidi="hi-IN"/>
        </w:rPr>
        <w:t>Dz.</w:t>
      </w:r>
      <w:r w:rsidR="000B7871" w:rsidRPr="00D5620C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 </w:t>
      </w:r>
      <w:r w:rsidRPr="00D5620C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U. z </w:t>
      </w:r>
      <w:r w:rsidR="00D53691">
        <w:rPr>
          <w:rFonts w:ascii="Arial" w:hAnsi="Arial" w:cs="Arial"/>
          <w:kern w:val="3"/>
          <w:sz w:val="20"/>
          <w:szCs w:val="20"/>
          <w:lang w:val="pl-PL" w:eastAsia="pl-PL" w:bidi="hi-IN"/>
        </w:rPr>
        <w:t>2024</w:t>
      </w:r>
      <w:r w:rsidRPr="00D5620C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 r.</w:t>
      </w:r>
      <w:r w:rsidR="006364F4" w:rsidRPr="00D5620C">
        <w:rPr>
          <w:rFonts w:ascii="Arial" w:hAnsi="Arial" w:cs="Arial"/>
          <w:kern w:val="3"/>
          <w:sz w:val="20"/>
          <w:szCs w:val="20"/>
          <w:lang w:val="pl-PL" w:eastAsia="pl-PL" w:bidi="hi-IN"/>
        </w:rPr>
        <w:t>,</w:t>
      </w:r>
      <w:r w:rsidRPr="00D5620C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 poz. </w:t>
      </w:r>
      <w:r w:rsidR="00543C23" w:rsidRPr="00D5620C">
        <w:rPr>
          <w:rFonts w:ascii="Arial" w:hAnsi="Arial" w:cs="Arial"/>
          <w:kern w:val="3"/>
          <w:sz w:val="20"/>
          <w:szCs w:val="20"/>
          <w:lang w:val="pl-PL" w:eastAsia="pl-PL" w:bidi="hi-IN"/>
        </w:rPr>
        <w:t>1</w:t>
      </w:r>
      <w:r w:rsidR="00D53691">
        <w:rPr>
          <w:rFonts w:ascii="Arial" w:hAnsi="Arial" w:cs="Arial"/>
          <w:kern w:val="3"/>
          <w:sz w:val="20"/>
          <w:szCs w:val="20"/>
          <w:lang w:val="pl-PL" w:eastAsia="pl-PL" w:bidi="hi-IN"/>
        </w:rPr>
        <w:t>320</w:t>
      </w:r>
      <w:r w:rsidRPr="00D5620C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) </w:t>
      </w:r>
      <w:bookmarkEnd w:id="2"/>
      <w:r w:rsidRPr="00D5620C">
        <w:rPr>
          <w:rFonts w:ascii="Arial" w:hAnsi="Arial" w:cs="Arial"/>
          <w:kern w:val="3"/>
          <w:sz w:val="20"/>
          <w:szCs w:val="20"/>
          <w:lang w:val="pl-PL" w:eastAsia="pl-PL" w:bidi="hi-IN"/>
        </w:rPr>
        <w:t>zwanej w dalszej treści „</w:t>
      </w:r>
      <w:r w:rsidR="00772246" w:rsidRPr="00D5620C">
        <w:rPr>
          <w:rFonts w:ascii="Arial" w:hAnsi="Arial" w:cs="Arial"/>
          <w:kern w:val="3"/>
          <w:sz w:val="20"/>
          <w:szCs w:val="20"/>
          <w:lang w:val="pl-PL" w:eastAsia="pl-PL" w:bidi="hi-IN"/>
        </w:rPr>
        <w:t>ustawą PZP</w:t>
      </w:r>
      <w:r w:rsidRPr="00D5620C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”, w trybie </w:t>
      </w:r>
      <w:r w:rsidR="00772246" w:rsidRPr="00D5620C">
        <w:rPr>
          <w:rFonts w:ascii="Arial" w:hAnsi="Arial" w:cs="Arial"/>
          <w:kern w:val="3"/>
          <w:sz w:val="20"/>
          <w:szCs w:val="20"/>
          <w:lang w:val="pl-PL" w:eastAsia="pl-PL" w:bidi="hi-IN"/>
        </w:rPr>
        <w:t>podstawowym</w:t>
      </w:r>
      <w:r w:rsidRPr="00D5620C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 o wartości zamówienia </w:t>
      </w:r>
      <w:r w:rsidR="00772246" w:rsidRPr="00D5620C">
        <w:rPr>
          <w:rFonts w:ascii="Arial" w:hAnsi="Arial" w:cs="Arial"/>
          <w:kern w:val="3"/>
          <w:sz w:val="20"/>
          <w:szCs w:val="20"/>
          <w:lang w:val="pl-PL" w:eastAsia="pl-PL" w:bidi="hi-IN"/>
        </w:rPr>
        <w:t>nie przekraczającej progów unijnych, o których mowa w art. 3 ustawy PZP</w:t>
      </w:r>
      <w:r w:rsidRPr="00D5620C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, na </w:t>
      </w:r>
      <w:r w:rsidR="00FD6EDD" w:rsidRPr="00D5620C">
        <w:rPr>
          <w:rFonts w:ascii="Arial" w:hAnsi="Arial" w:cs="Arial"/>
          <w:sz w:val="20"/>
          <w:szCs w:val="20"/>
          <w:lang w:val="pl-PL"/>
        </w:rPr>
        <w:t xml:space="preserve">Dostawę </w:t>
      </w:r>
      <w:r w:rsidR="002A591E" w:rsidRPr="00D5620C">
        <w:rPr>
          <w:rFonts w:ascii="Arial" w:hAnsi="Arial" w:cs="Arial"/>
          <w:sz w:val="20"/>
          <w:szCs w:val="20"/>
          <w:lang w:val="pl-PL"/>
        </w:rPr>
        <w:t>kruszywa naturalnego łamanego kamiennego z przeznaczaniem na remont dróg gminnych</w:t>
      </w:r>
      <w:r w:rsidRPr="00D5620C">
        <w:rPr>
          <w:rFonts w:ascii="Arial" w:eastAsia="SimSun" w:hAnsi="Arial" w:cs="Arial"/>
          <w:kern w:val="3"/>
          <w:sz w:val="20"/>
          <w:szCs w:val="20"/>
          <w:lang w:val="pl-PL" w:eastAsia="zh-CN" w:bidi="hi-IN"/>
        </w:rPr>
        <w:t>,</w:t>
      </w:r>
      <w:r w:rsidRPr="00D5620C">
        <w:rPr>
          <w:rFonts w:ascii="Arial" w:hAnsi="Arial" w:cs="Arial"/>
          <w:kern w:val="3"/>
          <w:sz w:val="20"/>
          <w:szCs w:val="20"/>
          <w:lang w:val="pl-PL" w:eastAsia="ar-SA" w:bidi="hi-IN"/>
        </w:rPr>
        <w:t xml:space="preserve"> </w:t>
      </w:r>
      <w:r w:rsidRPr="00D5620C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zgodnie z ogłoszeniem o zamówieniu opublikowanym w Biuletynie Zamówień Publicznych </w:t>
      </w:r>
      <w:r w:rsidR="00772246" w:rsidRPr="00D5620C">
        <w:rPr>
          <w:rFonts w:ascii="Arial" w:hAnsi="Arial" w:cs="Arial"/>
          <w:kern w:val="3"/>
          <w:sz w:val="20"/>
          <w:szCs w:val="20"/>
          <w:lang w:val="pl-PL" w:eastAsia="pl-PL" w:bidi="hi-IN"/>
        </w:rPr>
        <w:t>oraz</w:t>
      </w:r>
      <w:r w:rsidR="00714BBF" w:rsidRPr="00D5620C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 zgodnie z treścią </w:t>
      </w:r>
      <w:r w:rsidR="005739D1" w:rsidRPr="00D5620C">
        <w:rPr>
          <w:rFonts w:ascii="Arial" w:hAnsi="Arial" w:cs="Arial"/>
          <w:kern w:val="3"/>
          <w:sz w:val="20"/>
          <w:szCs w:val="20"/>
          <w:lang w:val="pl-PL" w:eastAsia="pl-PL" w:bidi="hi-IN"/>
        </w:rPr>
        <w:t>SPECYFIKACJI</w:t>
      </w:r>
      <w:r w:rsidR="005739D1" w:rsidRPr="00D5620C">
        <w:rPr>
          <w:rFonts w:ascii="Arial" w:hAnsi="Arial" w:cs="Arial"/>
          <w:kern w:val="3"/>
          <w:sz w:val="20"/>
          <w:szCs w:val="20"/>
          <w:lang w:val="pl-PL" w:eastAsia="ar-SA" w:bidi="hi-IN"/>
        </w:rPr>
        <w:t xml:space="preserve"> WARUNKÓW ZAMÓWIENIA</w:t>
      </w:r>
      <w:r w:rsidRPr="00D5620C">
        <w:rPr>
          <w:rFonts w:ascii="Arial" w:hAnsi="Arial" w:cs="Arial"/>
          <w:kern w:val="3"/>
          <w:sz w:val="20"/>
          <w:szCs w:val="20"/>
          <w:lang w:val="pl-PL" w:eastAsia="ar-SA" w:bidi="hi-IN"/>
        </w:rPr>
        <w:t>:</w:t>
      </w:r>
    </w:p>
    <w:p w:rsidR="004706E5" w:rsidRPr="00D5620C" w:rsidRDefault="004706E5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:rsidR="00911CC9" w:rsidRPr="00D5620C" w:rsidRDefault="006B1A09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D5620C">
        <w:rPr>
          <w:rFonts w:ascii="Arial" w:hAnsi="Arial" w:cs="Arial"/>
          <w:kern w:val="3"/>
          <w:sz w:val="20"/>
          <w:szCs w:val="20"/>
          <w:lang w:val="pl-PL" w:eastAsia="ar-SA" w:bidi="hi-IN"/>
        </w:rPr>
        <w:t xml:space="preserve">1. </w:t>
      </w:r>
      <w:r w:rsidR="00FF7AB2" w:rsidRPr="00D5620C">
        <w:rPr>
          <w:rFonts w:ascii="Arial" w:hAnsi="Arial" w:cs="Arial"/>
          <w:kern w:val="3"/>
          <w:sz w:val="20"/>
          <w:szCs w:val="20"/>
          <w:lang w:val="pl-PL" w:eastAsia="ar-SA" w:bidi="hi-IN"/>
        </w:rPr>
        <w:t>Oświadczam(-y)</w:t>
      </w:r>
      <w:r w:rsidR="00911CC9" w:rsidRPr="00D5620C">
        <w:rPr>
          <w:rFonts w:ascii="Arial" w:hAnsi="Arial" w:cs="Arial"/>
          <w:kern w:val="3"/>
          <w:sz w:val="20"/>
          <w:szCs w:val="20"/>
          <w:lang w:val="pl-PL" w:eastAsia="ar-SA" w:bidi="hi-IN"/>
        </w:rPr>
        <w:t>:</w:t>
      </w:r>
    </w:p>
    <w:p w:rsidR="00911CC9" w:rsidRPr="00D5620C" w:rsidRDefault="006B1A09" w:rsidP="00E9033A">
      <w:pPr>
        <w:pStyle w:val="Bezodstpw"/>
        <w:spacing w:line="276" w:lineRule="auto"/>
        <w:ind w:left="284"/>
        <w:rPr>
          <w:rFonts w:ascii="Arial" w:hAnsi="Arial" w:cs="Arial"/>
          <w:sz w:val="20"/>
          <w:szCs w:val="20"/>
          <w:lang w:val="pl-PL"/>
        </w:rPr>
      </w:pPr>
      <w:bookmarkStart w:id="3" w:name="_Hlk9242176"/>
      <w:r w:rsidRPr="00D5620C">
        <w:rPr>
          <w:rFonts w:ascii="Arial" w:hAnsi="Arial" w:cs="Arial"/>
          <w:sz w:val="20"/>
          <w:szCs w:val="20"/>
          <w:lang w:val="pl-PL"/>
        </w:rPr>
        <w:t xml:space="preserve">1) </w:t>
      </w:r>
      <w:r w:rsidR="00A75FA0" w:rsidRPr="00D5620C">
        <w:rPr>
          <w:rFonts w:ascii="Arial" w:hAnsi="Arial" w:cs="Arial"/>
          <w:sz w:val="20"/>
          <w:szCs w:val="20"/>
          <w:lang w:val="pl-PL"/>
        </w:rPr>
        <w:t>wykonam(-y) przedmiot zamówienia za cenę:</w:t>
      </w:r>
    </w:p>
    <w:p w:rsidR="00AC136D" w:rsidRPr="00D5620C" w:rsidRDefault="00AC136D" w:rsidP="00AC136D">
      <w:pPr>
        <w:pStyle w:val="Bezodstpw"/>
        <w:numPr>
          <w:ilvl w:val="0"/>
          <w:numId w:val="74"/>
        </w:numPr>
        <w:spacing w:line="276" w:lineRule="auto"/>
        <w:ind w:left="851" w:hanging="284"/>
        <w:rPr>
          <w:rFonts w:ascii="Arial" w:hAnsi="Arial" w:cs="Arial"/>
          <w:sz w:val="20"/>
          <w:szCs w:val="20"/>
          <w:lang w:val="pl-PL"/>
        </w:rPr>
      </w:pPr>
      <w:r w:rsidRPr="00D5620C">
        <w:rPr>
          <w:rFonts w:ascii="Arial" w:hAnsi="Arial" w:cs="Arial"/>
          <w:sz w:val="20"/>
          <w:szCs w:val="20"/>
          <w:lang w:val="pl-PL"/>
        </w:rPr>
        <w:t xml:space="preserve">zamówienie podstawowe w ilości </w:t>
      </w:r>
      <w:r w:rsidR="00D53691">
        <w:rPr>
          <w:rFonts w:ascii="Arial" w:hAnsi="Arial" w:cs="Arial"/>
          <w:sz w:val="20"/>
          <w:szCs w:val="20"/>
          <w:lang w:val="pl-PL"/>
        </w:rPr>
        <w:t>1.638</w:t>
      </w:r>
      <w:r w:rsidRPr="00D5620C">
        <w:rPr>
          <w:rFonts w:ascii="Arial" w:hAnsi="Arial" w:cs="Arial"/>
          <w:sz w:val="20"/>
          <w:szCs w:val="20"/>
          <w:lang w:val="pl-PL"/>
        </w:rPr>
        <w:t xml:space="preserve"> ton:</w:t>
      </w:r>
    </w:p>
    <w:tbl>
      <w:tblPr>
        <w:tblW w:w="9653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906"/>
        <w:gridCol w:w="1630"/>
        <w:gridCol w:w="1276"/>
        <w:gridCol w:w="709"/>
        <w:gridCol w:w="1422"/>
        <w:gridCol w:w="1136"/>
        <w:gridCol w:w="7"/>
      </w:tblGrid>
      <w:tr w:rsidR="006B36B4" w:rsidRPr="00D5620C" w:rsidTr="006364F4">
        <w:trPr>
          <w:gridAfter w:val="1"/>
          <w:wAfter w:w="7" w:type="dxa"/>
          <w:cantSplit/>
          <w:trHeight w:val="15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B36B4" w:rsidRPr="00D5620C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D5620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Lp.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D5620C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D5620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Wyszczególnienie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D5620C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D5620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Wartość netto</w:t>
            </w:r>
          </w:p>
          <w:p w:rsidR="006B36B4" w:rsidRPr="00D5620C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D5620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w zł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D5620C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D5620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Podatek VAT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auto" w:fill="F2F2F2"/>
          </w:tcPr>
          <w:p w:rsidR="006B36B4" w:rsidRPr="00D5620C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D5620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Wartość brutto</w:t>
            </w:r>
          </w:p>
          <w:p w:rsidR="006B36B4" w:rsidRPr="00D5620C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D5620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(cena) w zł</w:t>
            </w:r>
          </w:p>
        </w:tc>
      </w:tr>
      <w:tr w:rsidR="006B36B4" w:rsidRPr="00D5620C" w:rsidTr="006364F4">
        <w:trPr>
          <w:gridAfter w:val="1"/>
          <w:wAfter w:w="7" w:type="dxa"/>
          <w:cantSplit/>
          <w:trHeight w:val="7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B36B4" w:rsidRPr="00D5620C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4536" w:type="dxa"/>
            <w:gridSpan w:val="2"/>
            <w:vMerge/>
            <w:tcBorders>
              <w:top w:val="double" w:sz="2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D5620C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1276" w:type="dxa"/>
            <w:vMerge/>
            <w:tcBorders>
              <w:top w:val="double" w:sz="2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D5620C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D5620C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D5620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%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D5620C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D5620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Wartość w zł</w:t>
            </w:r>
          </w:p>
        </w:tc>
        <w:tc>
          <w:tcPr>
            <w:tcW w:w="113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B36B4" w:rsidRPr="00D5620C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</w:p>
        </w:tc>
      </w:tr>
      <w:tr w:rsidR="00E3565C" w:rsidRPr="00D5620C" w:rsidTr="006364F4">
        <w:trPr>
          <w:gridAfter w:val="1"/>
          <w:wAfter w:w="7" w:type="dxa"/>
          <w:trHeight w:val="2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565C" w:rsidRPr="00D5620C" w:rsidRDefault="00E3565C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620C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E3565C" w:rsidRPr="00D5620C" w:rsidRDefault="00E3565C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620C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E3565C" w:rsidRPr="00D5620C" w:rsidRDefault="00E3565C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D5620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E3565C" w:rsidRPr="00D5620C" w:rsidRDefault="00E3565C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D5620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E3565C" w:rsidRPr="00D5620C" w:rsidRDefault="00E3565C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D5620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565C" w:rsidRPr="00D5620C" w:rsidRDefault="00E3565C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D5620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6</w:t>
            </w:r>
          </w:p>
        </w:tc>
      </w:tr>
      <w:tr w:rsidR="006B36B4" w:rsidRPr="00D5620C" w:rsidTr="006364F4">
        <w:trPr>
          <w:gridAfter w:val="1"/>
          <w:wAfter w:w="7" w:type="dxa"/>
          <w:trHeight w:val="3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6B4" w:rsidRPr="00D5620C" w:rsidRDefault="006B36B4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bookmarkStart w:id="4" w:name="_Hlk9242194"/>
            <w:r w:rsidRPr="00D5620C">
              <w:rPr>
                <w:rFonts w:ascii="Arial" w:hAnsi="Arial" w:cs="Arial"/>
                <w:bCs/>
                <w:sz w:val="20"/>
                <w:szCs w:val="20"/>
                <w:lang w:val="pl-PL"/>
              </w:rPr>
              <w:t>1.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D5620C" w:rsidRDefault="009D6A82" w:rsidP="001F6E7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zh-CN" w:bidi="hi-IN"/>
              </w:rPr>
            </w:pPr>
            <w:r w:rsidRPr="00D5620C">
              <w:rPr>
                <w:rFonts w:ascii="Arial" w:eastAsia="SimSun" w:hAnsi="Arial" w:cs="Arial"/>
                <w:kern w:val="3"/>
                <w:sz w:val="20"/>
                <w:szCs w:val="20"/>
                <w:lang w:val="pl-PL" w:eastAsia="zh-CN" w:bidi="hi-IN"/>
              </w:rPr>
              <w:t>Zamówienie w ilości</w:t>
            </w:r>
            <w:r w:rsidR="00D53691">
              <w:rPr>
                <w:rFonts w:ascii="Arial" w:eastAsia="SimSun" w:hAnsi="Arial" w:cs="Arial"/>
                <w:kern w:val="3"/>
                <w:sz w:val="20"/>
                <w:szCs w:val="20"/>
                <w:lang w:val="pl-PL" w:eastAsia="zh-CN" w:bidi="hi-IN"/>
              </w:rPr>
              <w:t xml:space="preserve"> 1.638</w:t>
            </w:r>
            <w:r w:rsidRPr="00D5620C">
              <w:rPr>
                <w:rFonts w:ascii="Arial" w:eastAsia="SimSun" w:hAnsi="Arial" w:cs="Arial"/>
                <w:kern w:val="3"/>
                <w:sz w:val="20"/>
                <w:szCs w:val="20"/>
                <w:lang w:val="pl-PL" w:eastAsia="zh-CN" w:bidi="hi-IN"/>
              </w:rPr>
              <w:t xml:space="preserve"> ton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D5620C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D5620C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D5620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23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D5620C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6B36B4" w:rsidRPr="00D5620C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</w:p>
        </w:tc>
      </w:tr>
      <w:tr w:rsidR="006B36B4" w:rsidRPr="00D5620C" w:rsidTr="00E34938">
        <w:trPr>
          <w:trHeight w:val="415"/>
        </w:trPr>
        <w:tc>
          <w:tcPr>
            <w:tcW w:w="3473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6B36B4" w:rsidRPr="00D5620C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D5620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 xml:space="preserve">Słownie </w:t>
            </w:r>
            <w:r w:rsidRPr="00D5620C">
              <w:rPr>
                <w:rFonts w:ascii="Arial" w:hAnsi="Arial" w:cs="Arial"/>
                <w:bCs/>
                <w:sz w:val="20"/>
                <w:szCs w:val="20"/>
                <w:lang w:val="pl-PL"/>
              </w:rPr>
              <w:t>ŁĄCZNIE</w:t>
            </w:r>
            <w:r w:rsidRPr="00D5620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 xml:space="preserve"> cena brutto</w:t>
            </w:r>
          </w:p>
        </w:tc>
        <w:tc>
          <w:tcPr>
            <w:tcW w:w="6180" w:type="dxa"/>
            <w:gridSpan w:val="6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6B36B4" w:rsidRPr="00D5620C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</w:p>
        </w:tc>
      </w:tr>
      <w:tr w:rsidR="00E34938" w:rsidRPr="00D5620C" w:rsidTr="006364F4">
        <w:trPr>
          <w:trHeight w:val="415"/>
        </w:trPr>
        <w:tc>
          <w:tcPr>
            <w:tcW w:w="3473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938" w:rsidRPr="00D5620C" w:rsidRDefault="00E34938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D5620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przy założeniu ceny jednostkowej netto 1 tony kruszywa</w:t>
            </w:r>
          </w:p>
        </w:tc>
        <w:tc>
          <w:tcPr>
            <w:tcW w:w="6180" w:type="dxa"/>
            <w:gridSpan w:val="6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938" w:rsidRPr="00D5620C" w:rsidRDefault="00E34938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D5620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…………….. zł</w:t>
            </w:r>
          </w:p>
        </w:tc>
      </w:tr>
    </w:tbl>
    <w:bookmarkEnd w:id="3"/>
    <w:bookmarkEnd w:id="4"/>
    <w:p w:rsidR="00AC136D" w:rsidRPr="00D5620C" w:rsidRDefault="00AC136D" w:rsidP="00AC136D">
      <w:pPr>
        <w:pStyle w:val="Bezodstpw"/>
        <w:numPr>
          <w:ilvl w:val="0"/>
          <w:numId w:val="74"/>
        </w:numPr>
        <w:spacing w:line="276" w:lineRule="auto"/>
        <w:ind w:left="851" w:hanging="283"/>
        <w:rPr>
          <w:rFonts w:ascii="Arial" w:hAnsi="Arial" w:cs="Arial"/>
          <w:bCs/>
          <w:sz w:val="20"/>
          <w:szCs w:val="20"/>
          <w:lang w:val="pl-PL"/>
        </w:rPr>
      </w:pPr>
      <w:r w:rsidRPr="00D5620C">
        <w:rPr>
          <w:rFonts w:ascii="Arial" w:hAnsi="Arial" w:cs="Arial"/>
          <w:bCs/>
          <w:sz w:val="20"/>
          <w:szCs w:val="20"/>
          <w:lang w:val="pl-PL"/>
        </w:rPr>
        <w:t xml:space="preserve">zamówienie </w:t>
      </w:r>
      <w:r w:rsidR="00D53691" w:rsidRPr="00D5620C">
        <w:rPr>
          <w:rFonts w:ascii="Arial" w:hAnsi="Arial" w:cs="Arial"/>
          <w:bCs/>
          <w:sz w:val="20"/>
          <w:szCs w:val="20"/>
          <w:lang w:val="pl-PL"/>
        </w:rPr>
        <w:t>objęte</w:t>
      </w:r>
      <w:r w:rsidRPr="00D5620C">
        <w:rPr>
          <w:rFonts w:ascii="Arial" w:hAnsi="Arial" w:cs="Arial"/>
          <w:bCs/>
          <w:sz w:val="20"/>
          <w:szCs w:val="20"/>
          <w:lang w:val="pl-PL"/>
        </w:rPr>
        <w:t xml:space="preserve"> prawem opcji w ilości </w:t>
      </w:r>
      <w:r w:rsidR="002D7886">
        <w:rPr>
          <w:rFonts w:ascii="Arial" w:hAnsi="Arial" w:cs="Arial"/>
          <w:bCs/>
          <w:sz w:val="20"/>
          <w:szCs w:val="20"/>
          <w:lang w:val="pl-PL"/>
        </w:rPr>
        <w:t>500</w:t>
      </w:r>
      <w:r w:rsidRPr="00D5620C">
        <w:rPr>
          <w:rFonts w:ascii="Arial" w:hAnsi="Arial" w:cs="Arial"/>
          <w:bCs/>
          <w:sz w:val="20"/>
          <w:szCs w:val="20"/>
          <w:lang w:val="pl-PL"/>
        </w:rPr>
        <w:t xml:space="preserve"> ton:</w:t>
      </w:r>
    </w:p>
    <w:tbl>
      <w:tblPr>
        <w:tblW w:w="9653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906"/>
        <w:gridCol w:w="1630"/>
        <w:gridCol w:w="1276"/>
        <w:gridCol w:w="709"/>
        <w:gridCol w:w="1422"/>
        <w:gridCol w:w="1136"/>
        <w:gridCol w:w="7"/>
      </w:tblGrid>
      <w:tr w:rsidR="00AC136D" w:rsidRPr="00D5620C" w:rsidTr="00C6202B">
        <w:trPr>
          <w:gridAfter w:val="1"/>
          <w:wAfter w:w="7" w:type="dxa"/>
          <w:cantSplit/>
          <w:trHeight w:val="15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C136D" w:rsidRPr="00D5620C" w:rsidRDefault="00AC136D" w:rsidP="00C6202B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D5620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Lp.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AC136D" w:rsidRPr="00D5620C" w:rsidRDefault="00AC136D" w:rsidP="00C6202B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D5620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Wyszczególnienie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AC136D" w:rsidRPr="00D5620C" w:rsidRDefault="00AC136D" w:rsidP="00C6202B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D5620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Wartość netto</w:t>
            </w:r>
          </w:p>
          <w:p w:rsidR="00AC136D" w:rsidRPr="00D5620C" w:rsidRDefault="00AC136D" w:rsidP="00C6202B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D5620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w zł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AC136D" w:rsidRPr="00D5620C" w:rsidRDefault="00AC136D" w:rsidP="00C6202B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D5620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Podatek VAT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auto" w:fill="F2F2F2"/>
          </w:tcPr>
          <w:p w:rsidR="00AC136D" w:rsidRPr="00D5620C" w:rsidRDefault="00AC136D" w:rsidP="00C6202B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D5620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Wartość brutto</w:t>
            </w:r>
          </w:p>
          <w:p w:rsidR="00AC136D" w:rsidRPr="00D5620C" w:rsidRDefault="00AC136D" w:rsidP="00C6202B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D5620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(cena) w zł</w:t>
            </w:r>
          </w:p>
        </w:tc>
      </w:tr>
      <w:tr w:rsidR="00AC136D" w:rsidRPr="00D5620C" w:rsidTr="00C6202B">
        <w:trPr>
          <w:gridAfter w:val="1"/>
          <w:wAfter w:w="7" w:type="dxa"/>
          <w:cantSplit/>
          <w:trHeight w:val="7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C136D" w:rsidRPr="00D5620C" w:rsidRDefault="00AC136D" w:rsidP="00C6202B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4536" w:type="dxa"/>
            <w:gridSpan w:val="2"/>
            <w:vMerge/>
            <w:tcBorders>
              <w:top w:val="double" w:sz="2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AC136D" w:rsidRPr="00D5620C" w:rsidRDefault="00AC136D" w:rsidP="00C6202B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1276" w:type="dxa"/>
            <w:vMerge/>
            <w:tcBorders>
              <w:top w:val="double" w:sz="2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AC136D" w:rsidRPr="00D5620C" w:rsidRDefault="00AC136D" w:rsidP="00C6202B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AC136D" w:rsidRPr="00D5620C" w:rsidRDefault="00AC136D" w:rsidP="00C6202B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D5620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%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AC136D" w:rsidRPr="00D5620C" w:rsidRDefault="00AC136D" w:rsidP="00C6202B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D5620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Wartość w zł</w:t>
            </w:r>
          </w:p>
        </w:tc>
        <w:tc>
          <w:tcPr>
            <w:tcW w:w="113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C136D" w:rsidRPr="00D5620C" w:rsidRDefault="00AC136D" w:rsidP="00C6202B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</w:p>
        </w:tc>
      </w:tr>
      <w:tr w:rsidR="00AC136D" w:rsidRPr="00D5620C" w:rsidTr="00C6202B">
        <w:trPr>
          <w:gridAfter w:val="1"/>
          <w:wAfter w:w="7" w:type="dxa"/>
          <w:trHeight w:val="2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136D" w:rsidRPr="00D5620C" w:rsidRDefault="00AC136D" w:rsidP="00C6202B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620C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AC136D" w:rsidRPr="00D5620C" w:rsidRDefault="00AC136D" w:rsidP="00C6202B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620C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AC136D" w:rsidRPr="00D5620C" w:rsidRDefault="00AC136D" w:rsidP="00C6202B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D5620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AC136D" w:rsidRPr="00D5620C" w:rsidRDefault="00AC136D" w:rsidP="00C6202B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D5620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AC136D" w:rsidRPr="00D5620C" w:rsidRDefault="00AC136D" w:rsidP="00C6202B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D5620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136D" w:rsidRPr="00D5620C" w:rsidRDefault="00AC136D" w:rsidP="00C6202B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D5620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6</w:t>
            </w:r>
          </w:p>
        </w:tc>
      </w:tr>
      <w:tr w:rsidR="00AC136D" w:rsidRPr="00D5620C" w:rsidTr="00C6202B">
        <w:trPr>
          <w:gridAfter w:val="1"/>
          <w:wAfter w:w="7" w:type="dxa"/>
          <w:trHeight w:val="3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136D" w:rsidRPr="00D5620C" w:rsidRDefault="00AC136D" w:rsidP="00C6202B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 w:rsidRPr="00D5620C">
              <w:rPr>
                <w:rFonts w:ascii="Arial" w:hAnsi="Arial" w:cs="Arial"/>
                <w:bCs/>
                <w:sz w:val="20"/>
                <w:szCs w:val="20"/>
                <w:lang w:val="pl-PL"/>
              </w:rPr>
              <w:t>1.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AC136D" w:rsidRPr="00D5620C" w:rsidRDefault="00AC136D" w:rsidP="002D7886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zh-CN" w:bidi="hi-IN"/>
              </w:rPr>
            </w:pPr>
            <w:r w:rsidRPr="00D5620C">
              <w:rPr>
                <w:rFonts w:ascii="Arial" w:eastAsia="SimSun" w:hAnsi="Arial" w:cs="Arial"/>
                <w:kern w:val="3"/>
                <w:sz w:val="20"/>
                <w:szCs w:val="20"/>
                <w:lang w:val="pl-PL" w:eastAsia="zh-CN" w:bidi="hi-IN"/>
              </w:rPr>
              <w:t xml:space="preserve">Zamówienie objęte prawem opcji w ilości do </w:t>
            </w:r>
            <w:r w:rsidR="002D7886">
              <w:rPr>
                <w:rFonts w:ascii="Arial" w:eastAsia="SimSun" w:hAnsi="Arial" w:cs="Arial"/>
                <w:kern w:val="3"/>
                <w:sz w:val="20"/>
                <w:szCs w:val="20"/>
                <w:lang w:val="pl-PL" w:eastAsia="zh-CN" w:bidi="hi-IN"/>
              </w:rPr>
              <w:t>500</w:t>
            </w:r>
            <w:r w:rsidRPr="00D5620C">
              <w:rPr>
                <w:rFonts w:ascii="Arial" w:eastAsia="SimSun" w:hAnsi="Arial" w:cs="Arial"/>
                <w:kern w:val="3"/>
                <w:sz w:val="20"/>
                <w:szCs w:val="20"/>
                <w:lang w:val="pl-PL" w:eastAsia="zh-CN" w:bidi="hi-IN"/>
              </w:rPr>
              <w:t xml:space="preserve"> ton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AC136D" w:rsidRPr="00D5620C" w:rsidRDefault="00AC136D" w:rsidP="00C6202B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AC136D" w:rsidRPr="00D5620C" w:rsidRDefault="00AC136D" w:rsidP="00C6202B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D5620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23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AC136D" w:rsidRPr="00D5620C" w:rsidRDefault="00AC136D" w:rsidP="00C6202B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AC136D" w:rsidRPr="00D5620C" w:rsidRDefault="00AC136D" w:rsidP="00C6202B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</w:p>
        </w:tc>
      </w:tr>
      <w:tr w:rsidR="00AC136D" w:rsidRPr="00D5620C" w:rsidTr="00C6202B">
        <w:trPr>
          <w:trHeight w:val="415"/>
        </w:trPr>
        <w:tc>
          <w:tcPr>
            <w:tcW w:w="3473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AC136D" w:rsidRPr="00D5620C" w:rsidRDefault="00AC136D" w:rsidP="00C6202B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D5620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lastRenderedPageBreak/>
              <w:t xml:space="preserve">Słownie </w:t>
            </w:r>
            <w:r w:rsidRPr="00D5620C">
              <w:rPr>
                <w:rFonts w:ascii="Arial" w:hAnsi="Arial" w:cs="Arial"/>
                <w:bCs/>
                <w:sz w:val="20"/>
                <w:szCs w:val="20"/>
                <w:lang w:val="pl-PL"/>
              </w:rPr>
              <w:t>ŁĄCZNIE</w:t>
            </w:r>
            <w:r w:rsidRPr="00D5620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 xml:space="preserve"> cena brutto</w:t>
            </w:r>
          </w:p>
        </w:tc>
        <w:tc>
          <w:tcPr>
            <w:tcW w:w="6180" w:type="dxa"/>
            <w:gridSpan w:val="6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AC136D" w:rsidRPr="00D5620C" w:rsidRDefault="00AC136D" w:rsidP="00C6202B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</w:p>
        </w:tc>
      </w:tr>
      <w:tr w:rsidR="00AC136D" w:rsidRPr="00D5620C" w:rsidTr="00C6202B">
        <w:trPr>
          <w:trHeight w:val="415"/>
        </w:trPr>
        <w:tc>
          <w:tcPr>
            <w:tcW w:w="3473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136D" w:rsidRPr="00D5620C" w:rsidRDefault="00AC136D" w:rsidP="00C6202B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D5620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przy założeniu ceny jednostkowej netto 1 tony kruszywa</w:t>
            </w:r>
          </w:p>
        </w:tc>
        <w:tc>
          <w:tcPr>
            <w:tcW w:w="6180" w:type="dxa"/>
            <w:gridSpan w:val="6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136D" w:rsidRPr="00D5620C" w:rsidRDefault="00AC136D" w:rsidP="00C6202B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D5620C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…………….. zł</w:t>
            </w:r>
          </w:p>
        </w:tc>
      </w:tr>
    </w:tbl>
    <w:p w:rsidR="00E5377A" w:rsidRPr="00D5620C" w:rsidRDefault="006B1A09" w:rsidP="00E34938">
      <w:pPr>
        <w:pStyle w:val="Bezodstpw"/>
        <w:spacing w:line="276" w:lineRule="auto"/>
        <w:ind w:left="567" w:hanging="283"/>
        <w:rPr>
          <w:rFonts w:ascii="Arial" w:hAnsi="Arial" w:cs="Arial"/>
          <w:bCs/>
          <w:sz w:val="20"/>
          <w:szCs w:val="20"/>
          <w:lang w:val="pl-PL"/>
        </w:rPr>
      </w:pPr>
      <w:r w:rsidRPr="00D5620C">
        <w:rPr>
          <w:rFonts w:ascii="Arial" w:hAnsi="Arial" w:cs="Arial"/>
          <w:bCs/>
          <w:sz w:val="20"/>
          <w:szCs w:val="20"/>
          <w:lang w:val="pl-PL"/>
        </w:rPr>
        <w:t xml:space="preserve">2) </w:t>
      </w:r>
      <w:r w:rsidR="00E5377A" w:rsidRPr="00D5620C">
        <w:rPr>
          <w:rFonts w:ascii="Arial" w:hAnsi="Arial" w:cs="Arial"/>
          <w:bCs/>
          <w:sz w:val="20"/>
          <w:szCs w:val="20"/>
          <w:lang w:val="pl-PL"/>
        </w:rPr>
        <w:t xml:space="preserve">cena została określona w </w:t>
      </w:r>
      <w:r w:rsidR="006364F4" w:rsidRPr="00D5620C">
        <w:rPr>
          <w:rFonts w:ascii="Arial" w:hAnsi="Arial" w:cs="Arial"/>
          <w:bCs/>
          <w:sz w:val="20"/>
          <w:szCs w:val="20"/>
          <w:lang w:val="pl-PL"/>
        </w:rPr>
        <w:t xml:space="preserve">oparciu </w:t>
      </w:r>
      <w:r w:rsidR="002D392D" w:rsidRPr="00D5620C">
        <w:rPr>
          <w:rFonts w:ascii="Arial" w:hAnsi="Arial" w:cs="Arial"/>
          <w:bCs/>
          <w:sz w:val="20"/>
          <w:szCs w:val="20"/>
          <w:lang w:val="pl-PL"/>
        </w:rPr>
        <w:t xml:space="preserve">wycenę dokonaną </w:t>
      </w:r>
      <w:r w:rsidR="006364F4" w:rsidRPr="00D5620C">
        <w:rPr>
          <w:rFonts w:ascii="Arial" w:hAnsi="Arial" w:cs="Arial"/>
          <w:bCs/>
          <w:sz w:val="20"/>
          <w:szCs w:val="20"/>
          <w:lang w:val="pl-PL"/>
        </w:rPr>
        <w:t xml:space="preserve">na podstawie opisu przedmiotu zamówienia, </w:t>
      </w:r>
    </w:p>
    <w:p w:rsidR="00AC136D" w:rsidRPr="00D5620C" w:rsidRDefault="006B1A09" w:rsidP="00AC136D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D5620C">
        <w:rPr>
          <w:rFonts w:ascii="Arial" w:hAnsi="Arial" w:cs="Arial"/>
          <w:bCs/>
          <w:sz w:val="20"/>
          <w:szCs w:val="20"/>
          <w:lang w:val="pl-PL"/>
        </w:rPr>
        <w:t xml:space="preserve">3) </w:t>
      </w:r>
      <w:r w:rsidR="000D0EC4" w:rsidRPr="00D5620C">
        <w:rPr>
          <w:rFonts w:ascii="Arial" w:hAnsi="Arial" w:cs="Arial"/>
          <w:bCs/>
          <w:sz w:val="20"/>
          <w:szCs w:val="20"/>
          <w:lang w:val="pl-PL"/>
        </w:rPr>
        <w:t>przedmiot zamówienia wykonam</w:t>
      </w:r>
      <w:r w:rsidRPr="00D5620C">
        <w:rPr>
          <w:rFonts w:ascii="Arial" w:hAnsi="Arial" w:cs="Arial"/>
          <w:bCs/>
          <w:sz w:val="20"/>
          <w:szCs w:val="20"/>
          <w:lang w:val="pl-PL"/>
        </w:rPr>
        <w:t>(</w:t>
      </w:r>
      <w:r w:rsidR="000D0EC4" w:rsidRPr="00D5620C">
        <w:rPr>
          <w:rFonts w:ascii="Arial" w:hAnsi="Arial" w:cs="Arial"/>
          <w:bCs/>
          <w:sz w:val="20"/>
          <w:szCs w:val="20"/>
          <w:lang w:val="pl-PL"/>
        </w:rPr>
        <w:t>y</w:t>
      </w:r>
      <w:r w:rsidRPr="00D5620C">
        <w:rPr>
          <w:rFonts w:ascii="Arial" w:hAnsi="Arial" w:cs="Arial"/>
          <w:bCs/>
          <w:sz w:val="20"/>
          <w:szCs w:val="20"/>
          <w:lang w:val="pl-PL"/>
        </w:rPr>
        <w:t>)</w:t>
      </w:r>
      <w:r w:rsidR="000D0EC4" w:rsidRPr="00D5620C">
        <w:rPr>
          <w:rFonts w:ascii="Arial" w:hAnsi="Arial" w:cs="Arial"/>
          <w:bCs/>
          <w:sz w:val="20"/>
          <w:szCs w:val="20"/>
          <w:lang w:val="pl-PL"/>
        </w:rPr>
        <w:t xml:space="preserve"> w terminie </w:t>
      </w:r>
      <w:r w:rsidR="00A537F6" w:rsidRPr="00D53691">
        <w:rPr>
          <w:rFonts w:ascii="Arial" w:hAnsi="Arial" w:cs="Arial"/>
          <w:b/>
          <w:bCs/>
          <w:sz w:val="20"/>
          <w:szCs w:val="20"/>
          <w:lang w:val="pl-PL"/>
        </w:rPr>
        <w:t xml:space="preserve">do </w:t>
      </w:r>
      <w:r w:rsidR="00D53691" w:rsidRPr="00D53691">
        <w:rPr>
          <w:rFonts w:ascii="Arial" w:hAnsi="Arial" w:cs="Arial"/>
          <w:b/>
          <w:bCs/>
          <w:sz w:val="20"/>
          <w:szCs w:val="20"/>
          <w:lang w:val="pl-PL"/>
        </w:rPr>
        <w:t>3 miesięcy</w:t>
      </w:r>
      <w:r w:rsidR="009D6A82" w:rsidRPr="00D53691">
        <w:rPr>
          <w:rFonts w:ascii="Arial" w:hAnsi="Arial" w:cs="Arial"/>
          <w:b/>
          <w:sz w:val="20"/>
          <w:szCs w:val="20"/>
          <w:lang w:val="pl-PL"/>
        </w:rPr>
        <w:t xml:space="preserve"> od dnia zawarcia umowy</w:t>
      </w:r>
      <w:bookmarkStart w:id="5" w:name="_Hlk9242312"/>
      <w:r w:rsidR="00AC136D" w:rsidRPr="00D5620C">
        <w:rPr>
          <w:rFonts w:ascii="Arial" w:hAnsi="Arial" w:cs="Arial"/>
          <w:sz w:val="20"/>
          <w:szCs w:val="20"/>
          <w:lang w:val="pl-PL"/>
        </w:rPr>
        <w:t xml:space="preserve"> dla zamówienia podstawowego oraz </w:t>
      </w:r>
      <w:r w:rsidR="00D53691">
        <w:rPr>
          <w:rFonts w:ascii="Arial" w:hAnsi="Arial" w:cs="Arial"/>
          <w:sz w:val="20"/>
          <w:szCs w:val="20"/>
          <w:lang w:val="pl-PL"/>
        </w:rPr>
        <w:t>w terminie 3</w:t>
      </w:r>
      <w:r w:rsidR="00AC136D" w:rsidRPr="00D5620C">
        <w:rPr>
          <w:rFonts w:ascii="Arial" w:hAnsi="Arial" w:cs="Arial"/>
          <w:sz w:val="20"/>
          <w:szCs w:val="20"/>
          <w:lang w:val="pl-PL"/>
        </w:rPr>
        <w:t xml:space="preserve"> </w:t>
      </w:r>
      <w:r w:rsidR="00D53691">
        <w:rPr>
          <w:rFonts w:ascii="Arial" w:hAnsi="Arial" w:cs="Arial"/>
          <w:sz w:val="20"/>
          <w:szCs w:val="20"/>
          <w:lang w:val="pl-PL"/>
        </w:rPr>
        <w:t>miesięcy</w:t>
      </w:r>
      <w:r w:rsidR="00AC136D" w:rsidRPr="00D5620C">
        <w:rPr>
          <w:rFonts w:ascii="Arial" w:hAnsi="Arial" w:cs="Arial"/>
          <w:sz w:val="20"/>
          <w:szCs w:val="20"/>
          <w:lang w:val="pl-PL"/>
        </w:rPr>
        <w:t xml:space="preserve"> od dnia otrzymania przez Wykonawcę zawiadomienia o skorzystaniu przez Zamawiającego z prawa opcji dla zamówienia objętego opcją,</w:t>
      </w:r>
    </w:p>
    <w:p w:rsidR="006B1A09" w:rsidRPr="00D5620C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bCs/>
          <w:sz w:val="20"/>
          <w:szCs w:val="20"/>
          <w:lang w:val="pl-PL"/>
        </w:rPr>
      </w:pPr>
      <w:r w:rsidRPr="00D5620C">
        <w:rPr>
          <w:rFonts w:ascii="Arial" w:hAnsi="Arial" w:cs="Arial"/>
          <w:bCs/>
          <w:sz w:val="20"/>
          <w:szCs w:val="20"/>
          <w:lang w:val="pl-PL"/>
        </w:rPr>
        <w:t xml:space="preserve">4) </w:t>
      </w:r>
      <w:r w:rsidR="00E34938" w:rsidRPr="00D5620C">
        <w:rPr>
          <w:rFonts w:ascii="Arial" w:hAnsi="Arial" w:cs="Arial"/>
          <w:sz w:val="20"/>
          <w:szCs w:val="20"/>
          <w:lang w:val="pl-PL"/>
        </w:rPr>
        <w:t>oferuje(my) termin płatności</w:t>
      </w:r>
      <w:r w:rsidR="000D0EC4" w:rsidRPr="00D5620C">
        <w:rPr>
          <w:rFonts w:ascii="Arial" w:hAnsi="Arial" w:cs="Arial"/>
          <w:sz w:val="20"/>
          <w:szCs w:val="20"/>
          <w:lang w:val="pl-PL"/>
        </w:rPr>
        <w:t xml:space="preserve">: </w:t>
      </w:r>
      <w:r w:rsidR="00E34938" w:rsidRPr="00D5620C">
        <w:rPr>
          <w:rFonts w:ascii="Arial" w:hAnsi="Arial" w:cs="Arial"/>
          <w:b/>
          <w:sz w:val="20"/>
          <w:szCs w:val="20"/>
          <w:lang w:val="pl-PL"/>
        </w:rPr>
        <w:t>14 dni</w:t>
      </w:r>
      <w:r w:rsidR="000D0EC4" w:rsidRPr="00D5620C">
        <w:rPr>
          <w:rFonts w:ascii="Arial" w:hAnsi="Arial" w:cs="Arial"/>
          <w:b/>
          <w:sz w:val="20"/>
          <w:szCs w:val="20"/>
          <w:lang w:val="pl-PL"/>
        </w:rPr>
        <w:t xml:space="preserve">/ </w:t>
      </w:r>
      <w:r w:rsidR="00E34938" w:rsidRPr="00D5620C">
        <w:rPr>
          <w:rFonts w:ascii="Arial" w:hAnsi="Arial" w:cs="Arial"/>
          <w:b/>
          <w:sz w:val="20"/>
          <w:szCs w:val="20"/>
          <w:lang w:val="pl-PL"/>
        </w:rPr>
        <w:t>21 dni</w:t>
      </w:r>
      <w:r w:rsidR="000D0EC4" w:rsidRPr="00D5620C">
        <w:rPr>
          <w:rFonts w:ascii="Arial" w:hAnsi="Arial" w:cs="Arial"/>
          <w:b/>
          <w:sz w:val="20"/>
          <w:szCs w:val="20"/>
          <w:lang w:val="pl-PL"/>
        </w:rPr>
        <w:t xml:space="preserve"> /</w:t>
      </w:r>
      <w:r w:rsidR="00E34938" w:rsidRPr="00D5620C">
        <w:rPr>
          <w:rFonts w:ascii="Arial" w:hAnsi="Arial" w:cs="Arial"/>
          <w:b/>
          <w:sz w:val="20"/>
          <w:szCs w:val="20"/>
          <w:lang w:val="pl-PL"/>
        </w:rPr>
        <w:t xml:space="preserve"> 30 dni</w:t>
      </w:r>
      <w:r w:rsidR="000D0EC4" w:rsidRPr="00D5620C">
        <w:rPr>
          <w:rStyle w:val="Odwoanieprzypisudolnego"/>
          <w:rFonts w:ascii="Arial" w:hAnsi="Arial" w:cs="Arial"/>
          <w:b/>
          <w:bCs/>
          <w:sz w:val="20"/>
          <w:szCs w:val="20"/>
          <w:lang w:val="pl-PL"/>
        </w:rPr>
        <w:footnoteReference w:id="1"/>
      </w:r>
      <w:r w:rsidR="000D0EC4" w:rsidRPr="00D5620C">
        <w:rPr>
          <w:rFonts w:ascii="Arial" w:hAnsi="Arial" w:cs="Arial"/>
          <w:bCs/>
          <w:sz w:val="20"/>
          <w:szCs w:val="20"/>
          <w:lang w:val="pl-PL"/>
        </w:rPr>
        <w:t xml:space="preserve"> </w:t>
      </w:r>
      <w:r w:rsidR="000D0EC4" w:rsidRPr="00D5620C">
        <w:rPr>
          <w:rFonts w:ascii="Arial" w:hAnsi="Arial" w:cs="Arial"/>
          <w:sz w:val="20"/>
          <w:szCs w:val="20"/>
          <w:lang w:val="pl-PL"/>
        </w:rPr>
        <w:t xml:space="preserve">licząc </w:t>
      </w:r>
      <w:bookmarkEnd w:id="5"/>
      <w:r w:rsidR="00E34938" w:rsidRPr="00D5620C">
        <w:rPr>
          <w:rFonts w:ascii="Arial" w:hAnsi="Arial" w:cs="Arial"/>
          <w:sz w:val="20"/>
          <w:szCs w:val="20"/>
          <w:lang w:val="pl-PL"/>
        </w:rPr>
        <w:t>od dnia wpływu do Zamawiającego faktury lub rachunku</w:t>
      </w:r>
      <w:r w:rsidR="001B1BC3" w:rsidRPr="00D5620C">
        <w:rPr>
          <w:rFonts w:ascii="Arial" w:hAnsi="Arial" w:cs="Arial"/>
          <w:sz w:val="20"/>
          <w:szCs w:val="20"/>
          <w:lang w:val="pl-PL"/>
        </w:rPr>
        <w:t>,</w:t>
      </w:r>
      <w:bookmarkStart w:id="6" w:name="_Hlk9242377"/>
    </w:p>
    <w:bookmarkEnd w:id="6"/>
    <w:p w:rsidR="000576F2" w:rsidRPr="00D5620C" w:rsidRDefault="006B1A09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D5620C">
        <w:rPr>
          <w:rFonts w:ascii="Arial" w:hAnsi="Arial" w:cs="Arial"/>
          <w:sz w:val="20"/>
          <w:szCs w:val="20"/>
          <w:lang w:val="pl-PL"/>
        </w:rPr>
        <w:t xml:space="preserve">2. </w:t>
      </w:r>
      <w:r w:rsidR="000576F2" w:rsidRPr="00D5620C">
        <w:rPr>
          <w:rFonts w:ascii="Arial" w:hAnsi="Arial" w:cs="Arial"/>
          <w:sz w:val="20"/>
          <w:szCs w:val="20"/>
          <w:lang w:val="pl-PL"/>
        </w:rPr>
        <w:t>Informacje dotyczące podwykonawstwa:</w:t>
      </w:r>
    </w:p>
    <w:p w:rsidR="000576F2" w:rsidRPr="00D5620C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D5620C">
        <w:rPr>
          <w:rFonts w:ascii="Arial" w:hAnsi="Arial" w:cs="Arial"/>
          <w:sz w:val="20"/>
          <w:szCs w:val="20"/>
          <w:lang w:val="pl-PL"/>
        </w:rPr>
        <w:t xml:space="preserve">1) </w:t>
      </w:r>
      <w:r w:rsidR="000576F2" w:rsidRPr="00D5620C">
        <w:rPr>
          <w:rFonts w:ascii="Arial" w:hAnsi="Arial" w:cs="Arial"/>
          <w:sz w:val="20"/>
          <w:szCs w:val="20"/>
          <w:lang w:val="pl-PL"/>
        </w:rPr>
        <w:t>Zamówienie wykonam</w:t>
      </w:r>
      <w:r w:rsidR="000E447F" w:rsidRPr="00D5620C">
        <w:rPr>
          <w:rFonts w:ascii="Arial" w:hAnsi="Arial" w:cs="Arial"/>
          <w:sz w:val="20"/>
          <w:szCs w:val="20"/>
          <w:lang w:val="pl-PL"/>
        </w:rPr>
        <w:t>(y)</w:t>
      </w:r>
      <w:r w:rsidR="000576F2" w:rsidRPr="00D5620C">
        <w:rPr>
          <w:rFonts w:ascii="Arial" w:hAnsi="Arial" w:cs="Arial"/>
          <w:sz w:val="20"/>
          <w:szCs w:val="20"/>
          <w:lang w:val="pl-PL"/>
        </w:rPr>
        <w:t xml:space="preserve"> </w:t>
      </w:r>
      <w:r w:rsidR="000E447F" w:rsidRPr="00D5620C">
        <w:rPr>
          <w:rFonts w:ascii="Arial" w:hAnsi="Arial" w:cs="Arial"/>
          <w:bCs/>
          <w:sz w:val="20"/>
          <w:szCs w:val="20"/>
          <w:lang w:val="pl-PL" w:eastAsia="pl-PL"/>
        </w:rPr>
        <w:t>sam(-a)(-i)</w:t>
      </w:r>
      <w:r w:rsidR="000576F2" w:rsidRPr="00D5620C">
        <w:rPr>
          <w:rFonts w:ascii="Arial" w:hAnsi="Arial" w:cs="Arial"/>
          <w:sz w:val="20"/>
          <w:szCs w:val="20"/>
          <w:lang w:val="pl-PL"/>
        </w:rPr>
        <w:t>/następujące części zamówienia powierzę</w:t>
      </w:r>
      <w:r w:rsidR="00062834" w:rsidRPr="00D5620C">
        <w:rPr>
          <w:rFonts w:ascii="Arial" w:hAnsi="Arial" w:cs="Arial"/>
          <w:sz w:val="20"/>
          <w:szCs w:val="20"/>
          <w:lang w:val="pl-PL"/>
        </w:rPr>
        <w:t>(</w:t>
      </w:r>
      <w:proofErr w:type="spellStart"/>
      <w:r w:rsidR="00062834" w:rsidRPr="00D5620C">
        <w:rPr>
          <w:rFonts w:ascii="Arial" w:hAnsi="Arial" w:cs="Arial"/>
          <w:sz w:val="20"/>
          <w:szCs w:val="20"/>
          <w:lang w:val="pl-PL"/>
        </w:rPr>
        <w:t>ymy</w:t>
      </w:r>
      <w:proofErr w:type="spellEnd"/>
      <w:r w:rsidR="00062834" w:rsidRPr="00D5620C">
        <w:rPr>
          <w:rFonts w:ascii="Arial" w:hAnsi="Arial" w:cs="Arial"/>
          <w:sz w:val="20"/>
          <w:szCs w:val="20"/>
          <w:lang w:val="pl-PL"/>
        </w:rPr>
        <w:t>)</w:t>
      </w:r>
      <w:r w:rsidR="000576F2" w:rsidRPr="00D5620C">
        <w:rPr>
          <w:rFonts w:ascii="Arial" w:hAnsi="Arial" w:cs="Arial"/>
          <w:sz w:val="20"/>
          <w:szCs w:val="20"/>
          <w:lang w:val="pl-PL"/>
        </w:rPr>
        <w:t xml:space="preserve"> </w:t>
      </w:r>
      <w:r w:rsidR="002F2102" w:rsidRPr="00D5620C">
        <w:rPr>
          <w:rFonts w:ascii="Arial" w:hAnsi="Arial" w:cs="Arial"/>
          <w:sz w:val="20"/>
          <w:szCs w:val="20"/>
          <w:lang w:val="pl-PL"/>
        </w:rPr>
        <w:t>p</w:t>
      </w:r>
      <w:r w:rsidR="000576F2" w:rsidRPr="00D5620C">
        <w:rPr>
          <w:rFonts w:ascii="Arial" w:hAnsi="Arial" w:cs="Arial"/>
          <w:sz w:val="20"/>
          <w:szCs w:val="20"/>
          <w:lang w:val="pl-PL"/>
        </w:rPr>
        <w:t>odwykonawcom</w:t>
      </w:r>
      <w:r w:rsidR="001A4CA0" w:rsidRPr="00D5620C">
        <w:rPr>
          <w:rStyle w:val="Odwoanieprzypisudolnego"/>
          <w:rFonts w:ascii="Arial" w:hAnsi="Arial" w:cs="Arial"/>
          <w:sz w:val="20"/>
          <w:szCs w:val="20"/>
          <w:lang w:val="pl-PL"/>
        </w:rPr>
        <w:footnoteReference w:id="2"/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733"/>
        <w:gridCol w:w="3874"/>
      </w:tblGrid>
      <w:tr w:rsidR="00107341" w:rsidRPr="00D5620C" w:rsidTr="00062834">
        <w:tc>
          <w:tcPr>
            <w:tcW w:w="567" w:type="dxa"/>
            <w:shd w:val="clear" w:color="auto" w:fill="auto"/>
            <w:vAlign w:val="center"/>
          </w:tcPr>
          <w:p w:rsidR="00107341" w:rsidRPr="00D5620C" w:rsidRDefault="00107341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bookmarkStart w:id="7" w:name="_Hlk9242693"/>
            <w:r w:rsidRPr="00D5620C">
              <w:rPr>
                <w:rFonts w:ascii="Arial" w:hAnsi="Arial" w:cs="Arial"/>
                <w:sz w:val="20"/>
                <w:szCs w:val="20"/>
                <w:lang w:val="pl-PL"/>
              </w:rPr>
              <w:t>Lp.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107341" w:rsidRPr="00D5620C" w:rsidRDefault="00107341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620C">
              <w:rPr>
                <w:rFonts w:ascii="Arial" w:hAnsi="Arial" w:cs="Arial"/>
                <w:sz w:val="20"/>
                <w:szCs w:val="20"/>
                <w:lang w:val="pl-PL"/>
              </w:rPr>
              <w:t>Zakres powierzonej części zamówienia</w:t>
            </w:r>
          </w:p>
        </w:tc>
        <w:tc>
          <w:tcPr>
            <w:tcW w:w="3874" w:type="dxa"/>
            <w:shd w:val="clear" w:color="auto" w:fill="auto"/>
            <w:vAlign w:val="center"/>
          </w:tcPr>
          <w:p w:rsidR="00107341" w:rsidRPr="00D5620C" w:rsidRDefault="00107341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620C">
              <w:rPr>
                <w:rFonts w:ascii="Arial" w:hAnsi="Arial" w:cs="Arial"/>
                <w:sz w:val="20"/>
                <w:szCs w:val="20"/>
                <w:lang w:val="pl-PL"/>
              </w:rPr>
              <w:t>Firma podwykonawcy</w:t>
            </w:r>
          </w:p>
        </w:tc>
      </w:tr>
      <w:tr w:rsidR="00062834" w:rsidRPr="00D5620C" w:rsidTr="00062834">
        <w:trPr>
          <w:trHeight w:val="259"/>
        </w:trPr>
        <w:tc>
          <w:tcPr>
            <w:tcW w:w="567" w:type="dxa"/>
            <w:shd w:val="clear" w:color="auto" w:fill="auto"/>
            <w:vAlign w:val="center"/>
          </w:tcPr>
          <w:p w:rsidR="00062834" w:rsidRPr="00D5620C" w:rsidRDefault="00062834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733" w:type="dxa"/>
            <w:shd w:val="clear" w:color="auto" w:fill="auto"/>
            <w:vAlign w:val="center"/>
          </w:tcPr>
          <w:p w:rsidR="00062834" w:rsidRPr="00D5620C" w:rsidRDefault="00062834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74" w:type="dxa"/>
            <w:shd w:val="clear" w:color="auto" w:fill="auto"/>
            <w:vAlign w:val="center"/>
          </w:tcPr>
          <w:p w:rsidR="00062834" w:rsidRPr="00D5620C" w:rsidRDefault="00062834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062834" w:rsidRPr="00D5620C" w:rsidTr="00062834">
        <w:trPr>
          <w:trHeight w:val="259"/>
        </w:trPr>
        <w:tc>
          <w:tcPr>
            <w:tcW w:w="567" w:type="dxa"/>
            <w:shd w:val="clear" w:color="auto" w:fill="auto"/>
            <w:vAlign w:val="center"/>
          </w:tcPr>
          <w:p w:rsidR="00062834" w:rsidRPr="00D5620C" w:rsidRDefault="00062834" w:rsidP="00E9033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733" w:type="dxa"/>
            <w:shd w:val="clear" w:color="auto" w:fill="auto"/>
            <w:vAlign w:val="center"/>
          </w:tcPr>
          <w:p w:rsidR="00062834" w:rsidRPr="00D5620C" w:rsidRDefault="00062834" w:rsidP="00E9033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74" w:type="dxa"/>
            <w:shd w:val="clear" w:color="auto" w:fill="auto"/>
            <w:vAlign w:val="center"/>
          </w:tcPr>
          <w:p w:rsidR="00062834" w:rsidRPr="00D5620C" w:rsidRDefault="00062834" w:rsidP="00E9033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bookmarkEnd w:id="7"/>
    <w:p w:rsidR="00200675" w:rsidRPr="00D5620C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D5620C">
        <w:rPr>
          <w:rFonts w:ascii="Arial" w:hAnsi="Arial" w:cs="Arial"/>
          <w:sz w:val="20"/>
          <w:szCs w:val="20"/>
          <w:lang w:val="pl-PL"/>
        </w:rPr>
        <w:t xml:space="preserve">2) </w:t>
      </w:r>
      <w:r w:rsidR="00107341" w:rsidRPr="00D5620C">
        <w:rPr>
          <w:rFonts w:ascii="Arial" w:hAnsi="Arial" w:cs="Arial"/>
          <w:sz w:val="20"/>
          <w:szCs w:val="20"/>
          <w:lang w:val="pl-PL"/>
        </w:rPr>
        <w:t>Zamówienie wykonam</w:t>
      </w:r>
      <w:r w:rsidR="00062834" w:rsidRPr="00D5620C">
        <w:rPr>
          <w:rFonts w:ascii="Arial" w:hAnsi="Arial" w:cs="Arial"/>
          <w:sz w:val="20"/>
          <w:szCs w:val="20"/>
          <w:lang w:val="pl-PL"/>
        </w:rPr>
        <w:t>(y)</w:t>
      </w:r>
      <w:r w:rsidR="00107341" w:rsidRPr="00D5620C">
        <w:rPr>
          <w:rFonts w:ascii="Arial" w:hAnsi="Arial" w:cs="Arial"/>
          <w:sz w:val="20"/>
          <w:szCs w:val="20"/>
          <w:lang w:val="pl-PL"/>
        </w:rPr>
        <w:t xml:space="preserve"> z udziałem podwykonawców, na których zasoby powołuję</w:t>
      </w:r>
      <w:r w:rsidR="00062834" w:rsidRPr="00D5620C">
        <w:rPr>
          <w:rFonts w:ascii="Arial" w:hAnsi="Arial" w:cs="Arial"/>
          <w:sz w:val="20"/>
          <w:szCs w:val="20"/>
          <w:lang w:val="pl-PL"/>
        </w:rPr>
        <w:t>(</w:t>
      </w:r>
      <w:proofErr w:type="spellStart"/>
      <w:r w:rsidRPr="00D5620C">
        <w:rPr>
          <w:rFonts w:ascii="Arial" w:hAnsi="Arial" w:cs="Arial"/>
          <w:sz w:val="20"/>
          <w:szCs w:val="20"/>
          <w:lang w:val="pl-PL"/>
        </w:rPr>
        <w:t>e</w:t>
      </w:r>
      <w:r w:rsidR="00062834" w:rsidRPr="00D5620C">
        <w:rPr>
          <w:rFonts w:ascii="Arial" w:hAnsi="Arial" w:cs="Arial"/>
          <w:sz w:val="20"/>
          <w:szCs w:val="20"/>
          <w:lang w:val="pl-PL"/>
        </w:rPr>
        <w:t>my</w:t>
      </w:r>
      <w:proofErr w:type="spellEnd"/>
      <w:r w:rsidR="00062834" w:rsidRPr="00D5620C">
        <w:rPr>
          <w:rFonts w:ascii="Arial" w:hAnsi="Arial" w:cs="Arial"/>
          <w:sz w:val="20"/>
          <w:szCs w:val="20"/>
          <w:lang w:val="pl-PL"/>
        </w:rPr>
        <w:t>)</w:t>
      </w:r>
      <w:r w:rsidR="00107341" w:rsidRPr="00D5620C">
        <w:rPr>
          <w:rFonts w:ascii="Arial" w:hAnsi="Arial" w:cs="Arial"/>
          <w:sz w:val="20"/>
          <w:szCs w:val="20"/>
          <w:lang w:val="pl-PL"/>
        </w:rPr>
        <w:t xml:space="preserve"> się na zasadach określonych w art. </w:t>
      </w:r>
      <w:r w:rsidR="00CA1C76" w:rsidRPr="00D5620C">
        <w:rPr>
          <w:rFonts w:ascii="Arial" w:hAnsi="Arial" w:cs="Arial"/>
          <w:sz w:val="20"/>
          <w:szCs w:val="20"/>
          <w:lang w:val="pl-PL"/>
        </w:rPr>
        <w:t>118</w:t>
      </w:r>
      <w:r w:rsidR="00107341" w:rsidRPr="00D5620C">
        <w:rPr>
          <w:rFonts w:ascii="Arial" w:hAnsi="Arial" w:cs="Arial"/>
          <w:sz w:val="20"/>
          <w:szCs w:val="20"/>
          <w:lang w:val="pl-PL"/>
        </w:rPr>
        <w:t xml:space="preserve"> </w:t>
      </w:r>
      <w:r w:rsidR="00CA1C76" w:rsidRPr="00D5620C">
        <w:rPr>
          <w:rFonts w:ascii="Arial" w:hAnsi="Arial" w:cs="Arial"/>
          <w:sz w:val="20"/>
          <w:szCs w:val="20"/>
          <w:lang w:val="pl-PL"/>
        </w:rPr>
        <w:t>u</w:t>
      </w:r>
      <w:r w:rsidR="00107341" w:rsidRPr="00D5620C">
        <w:rPr>
          <w:rFonts w:ascii="Arial" w:hAnsi="Arial" w:cs="Arial"/>
          <w:sz w:val="20"/>
          <w:szCs w:val="20"/>
          <w:lang w:val="pl-PL"/>
        </w:rPr>
        <w:t>stawy</w:t>
      </w:r>
      <w:r w:rsidR="00CA1C76" w:rsidRPr="00D5620C">
        <w:rPr>
          <w:rFonts w:ascii="Arial" w:hAnsi="Arial" w:cs="Arial"/>
          <w:sz w:val="20"/>
          <w:szCs w:val="20"/>
          <w:lang w:val="pl-PL"/>
        </w:rPr>
        <w:t xml:space="preserve"> PZP</w:t>
      </w:r>
      <w:r w:rsidR="00107341" w:rsidRPr="00D5620C">
        <w:rPr>
          <w:rFonts w:ascii="Arial" w:hAnsi="Arial" w:cs="Arial"/>
          <w:sz w:val="20"/>
          <w:szCs w:val="20"/>
          <w:lang w:val="pl-PL"/>
        </w:rPr>
        <w:t xml:space="preserve">, w celu wykazania spełniania warunków udziału </w:t>
      </w:r>
      <w:r w:rsidR="00062834" w:rsidRPr="00D5620C">
        <w:rPr>
          <w:rFonts w:ascii="Arial" w:hAnsi="Arial" w:cs="Arial"/>
          <w:sz w:val="20"/>
          <w:szCs w:val="20"/>
          <w:lang w:val="pl-PL"/>
        </w:rPr>
        <w:br/>
      </w:r>
      <w:r w:rsidR="00107341" w:rsidRPr="00D5620C">
        <w:rPr>
          <w:rFonts w:ascii="Arial" w:hAnsi="Arial" w:cs="Arial"/>
          <w:sz w:val="20"/>
          <w:szCs w:val="20"/>
          <w:lang w:val="pl-PL"/>
        </w:rPr>
        <w:t xml:space="preserve">w postępowaniu, o których mowa w art. </w:t>
      </w:r>
      <w:r w:rsidR="00CA1C76" w:rsidRPr="00D5620C">
        <w:rPr>
          <w:rFonts w:ascii="Arial" w:hAnsi="Arial" w:cs="Arial"/>
          <w:sz w:val="20"/>
          <w:szCs w:val="20"/>
          <w:lang w:val="pl-PL"/>
        </w:rPr>
        <w:t>112</w:t>
      </w:r>
      <w:r w:rsidR="00107341" w:rsidRPr="00D5620C">
        <w:rPr>
          <w:rFonts w:ascii="Arial" w:hAnsi="Arial" w:cs="Arial"/>
          <w:sz w:val="20"/>
          <w:szCs w:val="20"/>
          <w:lang w:val="pl-PL"/>
        </w:rPr>
        <w:t xml:space="preserve"> ust. </w:t>
      </w:r>
      <w:r w:rsidR="00CA1C76" w:rsidRPr="00D5620C">
        <w:rPr>
          <w:rFonts w:ascii="Arial" w:hAnsi="Arial" w:cs="Arial"/>
          <w:sz w:val="20"/>
          <w:szCs w:val="20"/>
          <w:lang w:val="pl-PL"/>
        </w:rPr>
        <w:t>2</w:t>
      </w:r>
      <w:r w:rsidR="004544FC" w:rsidRPr="00D5620C">
        <w:rPr>
          <w:rFonts w:ascii="Arial" w:hAnsi="Arial" w:cs="Arial"/>
          <w:sz w:val="20"/>
          <w:szCs w:val="20"/>
          <w:lang w:val="pl-PL"/>
        </w:rPr>
        <w:t xml:space="preserve"> </w:t>
      </w:r>
      <w:r w:rsidR="00CA1C76" w:rsidRPr="00D5620C">
        <w:rPr>
          <w:rFonts w:ascii="Arial" w:hAnsi="Arial" w:cs="Arial"/>
          <w:sz w:val="20"/>
          <w:szCs w:val="20"/>
          <w:lang w:val="pl-PL"/>
        </w:rPr>
        <w:t>u</w:t>
      </w:r>
      <w:r w:rsidR="00107341" w:rsidRPr="00D5620C">
        <w:rPr>
          <w:rFonts w:ascii="Arial" w:hAnsi="Arial" w:cs="Arial"/>
          <w:sz w:val="20"/>
          <w:szCs w:val="20"/>
          <w:lang w:val="pl-PL"/>
        </w:rPr>
        <w:t>stawy</w:t>
      </w:r>
      <w:r w:rsidR="00CA1C76" w:rsidRPr="00D5620C">
        <w:rPr>
          <w:rFonts w:ascii="Arial" w:hAnsi="Arial" w:cs="Arial"/>
          <w:sz w:val="20"/>
          <w:szCs w:val="20"/>
          <w:lang w:val="pl-PL"/>
        </w:rPr>
        <w:t xml:space="preserve"> PZP</w:t>
      </w:r>
      <w:r w:rsidR="00107341" w:rsidRPr="00D5620C">
        <w:rPr>
          <w:rFonts w:ascii="Arial" w:hAnsi="Arial" w:cs="Arial"/>
          <w:sz w:val="20"/>
          <w:szCs w:val="20"/>
          <w:vertAlign w:val="superscript"/>
          <w:lang w:val="pl-PL"/>
        </w:rPr>
        <w:footnoteReference w:id="3"/>
      </w:r>
      <w:r w:rsidR="00107341" w:rsidRPr="00D5620C">
        <w:rPr>
          <w:rFonts w:ascii="Arial" w:hAnsi="Arial" w:cs="Arial"/>
          <w:sz w:val="20"/>
          <w:szCs w:val="20"/>
          <w:lang w:val="pl-PL"/>
        </w:rPr>
        <w:t xml:space="preserve"> (nazwa/firma podwykonawców):</w:t>
      </w:r>
      <w:r w:rsidR="00184EFC" w:rsidRPr="00D5620C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184EFC" w:rsidRPr="00D5620C" w:rsidRDefault="00184EFC" w:rsidP="00E9033A">
      <w:pPr>
        <w:pStyle w:val="Bezodstpw"/>
        <w:spacing w:line="276" w:lineRule="auto"/>
        <w:ind w:left="567"/>
        <w:rPr>
          <w:rFonts w:ascii="Arial" w:hAnsi="Arial" w:cs="Arial"/>
          <w:bCs/>
          <w:sz w:val="20"/>
          <w:szCs w:val="20"/>
          <w:lang w:val="pl-PL"/>
        </w:rPr>
      </w:pPr>
      <w:r w:rsidRPr="00D5620C">
        <w:rPr>
          <w:rFonts w:ascii="Arial" w:hAnsi="Arial" w:cs="Arial"/>
          <w:bCs/>
          <w:sz w:val="20"/>
          <w:szCs w:val="20"/>
          <w:lang w:val="pl-PL"/>
        </w:rPr>
        <w:t>…………………………………</w:t>
      </w:r>
      <w:r w:rsidR="00200675" w:rsidRPr="00D5620C">
        <w:rPr>
          <w:rFonts w:ascii="Arial" w:hAnsi="Arial" w:cs="Arial"/>
          <w:bCs/>
          <w:sz w:val="20"/>
          <w:szCs w:val="20"/>
          <w:lang w:val="pl-PL"/>
        </w:rPr>
        <w:t>…………………………</w:t>
      </w:r>
      <w:r w:rsidR="006F2C9C" w:rsidRPr="00D5620C">
        <w:rPr>
          <w:rFonts w:ascii="Arial" w:hAnsi="Arial" w:cs="Arial"/>
          <w:bCs/>
          <w:sz w:val="20"/>
          <w:szCs w:val="20"/>
          <w:lang w:val="pl-PL"/>
        </w:rPr>
        <w:t>……………………….</w:t>
      </w:r>
      <w:r w:rsidR="00200675" w:rsidRPr="00D5620C">
        <w:rPr>
          <w:rFonts w:ascii="Arial" w:hAnsi="Arial" w:cs="Arial"/>
          <w:bCs/>
          <w:sz w:val="20"/>
          <w:szCs w:val="20"/>
          <w:lang w:val="pl-PL"/>
        </w:rPr>
        <w:t>………………………</w:t>
      </w:r>
      <w:r w:rsidR="00476D06" w:rsidRPr="00D5620C">
        <w:rPr>
          <w:rFonts w:ascii="Arial" w:hAnsi="Arial" w:cs="Arial"/>
          <w:bCs/>
          <w:sz w:val="20"/>
          <w:szCs w:val="20"/>
          <w:lang w:val="pl-PL"/>
        </w:rPr>
        <w:t>…………</w:t>
      </w:r>
    </w:p>
    <w:p w:rsidR="00CA1C76" w:rsidRPr="00D5620C" w:rsidRDefault="00CA1C76" w:rsidP="00E9033A">
      <w:pPr>
        <w:pStyle w:val="Bezodstpw"/>
        <w:spacing w:line="276" w:lineRule="auto"/>
        <w:ind w:left="567"/>
        <w:rPr>
          <w:rFonts w:ascii="Arial" w:hAnsi="Arial" w:cs="Arial"/>
          <w:bCs/>
          <w:sz w:val="20"/>
          <w:szCs w:val="20"/>
          <w:lang w:val="pl-PL"/>
        </w:rPr>
      </w:pPr>
      <w:r w:rsidRPr="00D5620C">
        <w:rPr>
          <w:rFonts w:ascii="Arial" w:hAnsi="Arial" w:cs="Arial"/>
          <w:bCs/>
          <w:sz w:val="20"/>
          <w:szCs w:val="20"/>
          <w:lang w:val="pl-PL"/>
        </w:rPr>
        <w:t>…………………………………………………………………………………….…………………………………</w:t>
      </w:r>
    </w:p>
    <w:p w:rsidR="006B1A09" w:rsidRPr="00D5620C" w:rsidRDefault="006B1A09" w:rsidP="00E9033A">
      <w:pPr>
        <w:pStyle w:val="Bezodstpw"/>
        <w:spacing w:line="276" w:lineRule="auto"/>
        <w:ind w:left="284" w:hanging="284"/>
        <w:rPr>
          <w:rFonts w:ascii="Arial" w:hAnsi="Arial" w:cs="Arial"/>
          <w:bCs/>
          <w:sz w:val="20"/>
          <w:szCs w:val="20"/>
          <w:lang w:val="pl-PL"/>
        </w:rPr>
      </w:pPr>
      <w:r w:rsidRPr="00D5620C">
        <w:rPr>
          <w:rFonts w:ascii="Arial" w:hAnsi="Arial" w:cs="Arial"/>
          <w:bCs/>
          <w:sz w:val="20"/>
          <w:szCs w:val="20"/>
          <w:lang w:val="pl-PL"/>
        </w:rPr>
        <w:t>3. 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………………………………………</w:t>
      </w:r>
    </w:p>
    <w:p w:rsidR="00CA1C76" w:rsidRPr="00D5620C" w:rsidRDefault="006B1A09" w:rsidP="00E9033A">
      <w:pPr>
        <w:pStyle w:val="Bezodstpw"/>
        <w:spacing w:line="276" w:lineRule="auto"/>
        <w:jc w:val="center"/>
        <w:rPr>
          <w:rFonts w:ascii="Arial" w:hAnsi="Arial" w:cs="Arial"/>
          <w:bCs/>
          <w:sz w:val="12"/>
          <w:szCs w:val="12"/>
          <w:lang w:val="pl-PL"/>
        </w:rPr>
      </w:pPr>
      <w:r w:rsidRPr="00D5620C">
        <w:rPr>
          <w:rFonts w:ascii="Arial" w:hAnsi="Arial" w:cs="Arial"/>
          <w:bCs/>
          <w:sz w:val="12"/>
          <w:szCs w:val="12"/>
          <w:lang w:val="pl-PL"/>
        </w:rPr>
        <w:t>(wypełniają Wykonawcy składający ofertę wspólną)</w:t>
      </w:r>
    </w:p>
    <w:p w:rsidR="005B268A" w:rsidRPr="00D5620C" w:rsidRDefault="006B1A09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D5620C">
        <w:rPr>
          <w:rFonts w:ascii="Arial" w:hAnsi="Arial" w:cs="Arial"/>
          <w:sz w:val="20"/>
          <w:szCs w:val="20"/>
          <w:lang w:val="pl-PL"/>
        </w:rPr>
        <w:t xml:space="preserve">4. </w:t>
      </w:r>
      <w:r w:rsidR="009F79AC" w:rsidRPr="00D5620C">
        <w:rPr>
          <w:rFonts w:ascii="Arial" w:hAnsi="Arial" w:cs="Arial"/>
          <w:sz w:val="20"/>
          <w:szCs w:val="20"/>
          <w:lang w:val="pl-PL"/>
        </w:rPr>
        <w:t>Oświadczam</w:t>
      </w:r>
      <w:r w:rsidR="00062834" w:rsidRPr="00D5620C">
        <w:rPr>
          <w:rFonts w:ascii="Arial" w:hAnsi="Arial" w:cs="Arial"/>
          <w:sz w:val="20"/>
          <w:szCs w:val="20"/>
          <w:lang w:val="pl-PL"/>
        </w:rPr>
        <w:t>(y)</w:t>
      </w:r>
      <w:r w:rsidR="009F79AC" w:rsidRPr="00D5620C">
        <w:rPr>
          <w:rFonts w:ascii="Arial" w:hAnsi="Arial" w:cs="Arial"/>
          <w:sz w:val="20"/>
          <w:szCs w:val="20"/>
          <w:lang w:val="pl-PL"/>
        </w:rPr>
        <w:t>, że:</w:t>
      </w:r>
    </w:p>
    <w:p w:rsidR="00A11302" w:rsidRPr="00D5620C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D5620C">
        <w:rPr>
          <w:rFonts w:ascii="Arial" w:hAnsi="Arial" w:cs="Arial"/>
          <w:sz w:val="20"/>
          <w:szCs w:val="20"/>
          <w:lang w:val="pl-PL"/>
        </w:rPr>
        <w:t xml:space="preserve">1) </w:t>
      </w:r>
      <w:r w:rsidR="00062834" w:rsidRPr="00D5620C">
        <w:rPr>
          <w:rFonts w:ascii="Arial" w:hAnsi="Arial" w:cs="Arial"/>
          <w:sz w:val="20"/>
          <w:szCs w:val="20"/>
          <w:lang w:val="pl-PL"/>
        </w:rPr>
        <w:t>u</w:t>
      </w:r>
      <w:r w:rsidR="00A11302" w:rsidRPr="00D5620C">
        <w:rPr>
          <w:rFonts w:ascii="Arial" w:hAnsi="Arial" w:cs="Arial"/>
          <w:sz w:val="20"/>
          <w:szCs w:val="20"/>
          <w:lang w:val="pl-PL"/>
        </w:rPr>
        <w:t>zyskałem</w:t>
      </w:r>
      <w:r w:rsidR="00062834" w:rsidRPr="00D5620C">
        <w:rPr>
          <w:rFonts w:ascii="Arial" w:hAnsi="Arial" w:cs="Arial"/>
          <w:sz w:val="20"/>
          <w:szCs w:val="20"/>
          <w:lang w:val="pl-PL"/>
        </w:rPr>
        <w:t>(łam)</w:t>
      </w:r>
      <w:r w:rsidR="00A11302" w:rsidRPr="00D5620C">
        <w:rPr>
          <w:rFonts w:ascii="Arial" w:hAnsi="Arial" w:cs="Arial"/>
          <w:sz w:val="20"/>
          <w:szCs w:val="20"/>
          <w:lang w:val="pl-PL"/>
        </w:rPr>
        <w:t>(-liśmy) konieczne informacje do przygotowania oferty,</w:t>
      </w:r>
    </w:p>
    <w:p w:rsidR="006C7DF9" w:rsidRPr="00D5620C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D5620C">
        <w:rPr>
          <w:rFonts w:ascii="Arial" w:hAnsi="Arial" w:cs="Arial"/>
          <w:sz w:val="20"/>
          <w:szCs w:val="20"/>
          <w:lang w:val="pl-PL"/>
        </w:rPr>
        <w:t xml:space="preserve">2) </w:t>
      </w:r>
      <w:r w:rsidR="006C7DF9" w:rsidRPr="00D5620C">
        <w:rPr>
          <w:rFonts w:ascii="Arial" w:hAnsi="Arial" w:cs="Arial"/>
          <w:sz w:val="20"/>
          <w:szCs w:val="20"/>
          <w:lang w:val="pl-PL"/>
        </w:rPr>
        <w:t>zapoznałem(łam)(-liśmy) się z treścią SPECYFIKACJI WARUNKÓW ZAMÓWIENIA i nie wnoszę(-simy) do niej zastrzeżeń oraz zdobyłem(łam)(-liśmy) wszelkie informacje niezbędne do właściwego opracowania oferty oraz do należytego wykonania przedmiotu zamówienia,</w:t>
      </w:r>
    </w:p>
    <w:p w:rsidR="00A11302" w:rsidRPr="00D5620C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D5620C">
        <w:rPr>
          <w:rFonts w:ascii="Arial" w:hAnsi="Arial" w:cs="Arial"/>
          <w:sz w:val="20"/>
          <w:szCs w:val="20"/>
          <w:lang w:val="pl-PL"/>
        </w:rPr>
        <w:t xml:space="preserve">3) </w:t>
      </w:r>
      <w:r w:rsidR="00A11302" w:rsidRPr="00D5620C">
        <w:rPr>
          <w:rFonts w:ascii="Arial" w:hAnsi="Arial" w:cs="Arial"/>
          <w:sz w:val="20"/>
          <w:szCs w:val="20"/>
          <w:lang w:val="pl-PL"/>
        </w:rPr>
        <w:t>w cenie oferty, zostały uwzględnione wszystkie koszty wykonania i realizacji przyszłego świadczenia umownego,</w:t>
      </w:r>
    </w:p>
    <w:p w:rsidR="00A11302" w:rsidRPr="00D5620C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D5620C">
        <w:rPr>
          <w:rFonts w:ascii="Arial" w:hAnsi="Arial" w:cs="Arial"/>
          <w:sz w:val="20"/>
          <w:szCs w:val="20"/>
          <w:lang w:val="pl-PL"/>
        </w:rPr>
        <w:t xml:space="preserve">4) </w:t>
      </w:r>
      <w:r w:rsidR="00A11302" w:rsidRPr="00D5620C">
        <w:rPr>
          <w:rFonts w:ascii="Arial" w:hAnsi="Arial" w:cs="Arial"/>
          <w:sz w:val="20"/>
          <w:szCs w:val="20"/>
          <w:lang w:val="pl-PL"/>
        </w:rPr>
        <w:t>zamówienie przyjmuję(-</w:t>
      </w:r>
      <w:proofErr w:type="spellStart"/>
      <w:r w:rsidR="00A11302" w:rsidRPr="00D5620C">
        <w:rPr>
          <w:rFonts w:ascii="Arial" w:hAnsi="Arial" w:cs="Arial"/>
          <w:sz w:val="20"/>
          <w:szCs w:val="20"/>
          <w:lang w:val="pl-PL"/>
        </w:rPr>
        <w:t>emy</w:t>
      </w:r>
      <w:proofErr w:type="spellEnd"/>
      <w:r w:rsidR="00A11302" w:rsidRPr="00D5620C">
        <w:rPr>
          <w:rFonts w:ascii="Arial" w:hAnsi="Arial" w:cs="Arial"/>
          <w:sz w:val="20"/>
          <w:szCs w:val="20"/>
          <w:lang w:val="pl-PL"/>
        </w:rPr>
        <w:t xml:space="preserve">) do realizacji bez zastrzeżeń i wykonam(-y) zakres </w:t>
      </w:r>
      <w:r w:rsidR="00E34938" w:rsidRPr="00D5620C">
        <w:rPr>
          <w:rFonts w:ascii="Arial" w:hAnsi="Arial" w:cs="Arial"/>
          <w:sz w:val="20"/>
          <w:szCs w:val="20"/>
          <w:lang w:val="pl-PL"/>
        </w:rPr>
        <w:t xml:space="preserve">dostaw wynikający </w:t>
      </w:r>
      <w:r w:rsidR="00A11302" w:rsidRPr="00D5620C">
        <w:rPr>
          <w:rFonts w:ascii="Arial" w:hAnsi="Arial" w:cs="Arial"/>
          <w:sz w:val="20"/>
          <w:szCs w:val="20"/>
          <w:lang w:val="pl-PL"/>
        </w:rPr>
        <w:t>z przedmiotu zamówienia z należytą starannością</w:t>
      </w:r>
      <w:r w:rsidR="00E34938" w:rsidRPr="00D5620C">
        <w:rPr>
          <w:rFonts w:ascii="Arial" w:hAnsi="Arial" w:cs="Arial"/>
          <w:sz w:val="20"/>
          <w:szCs w:val="20"/>
          <w:lang w:val="pl-PL"/>
        </w:rPr>
        <w:t xml:space="preserve"> </w:t>
      </w:r>
      <w:r w:rsidR="00A11302" w:rsidRPr="00D5620C">
        <w:rPr>
          <w:rFonts w:ascii="Arial" w:hAnsi="Arial" w:cs="Arial"/>
          <w:sz w:val="20"/>
          <w:szCs w:val="20"/>
          <w:lang w:val="pl-PL"/>
        </w:rPr>
        <w:t>według obowiązujących przepisów prawnych za oferowaną cenę,</w:t>
      </w:r>
    </w:p>
    <w:p w:rsidR="00C97F55" w:rsidRPr="00D5620C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D5620C">
        <w:rPr>
          <w:rFonts w:ascii="Arial" w:hAnsi="Arial" w:cs="Arial"/>
          <w:sz w:val="20"/>
          <w:szCs w:val="20"/>
          <w:lang w:val="pl-PL" w:eastAsia="pl-PL"/>
        </w:rPr>
        <w:t xml:space="preserve">5) </w:t>
      </w:r>
      <w:r w:rsidR="00C97F55" w:rsidRPr="00D5620C">
        <w:rPr>
          <w:rFonts w:ascii="Arial" w:hAnsi="Arial" w:cs="Arial"/>
          <w:sz w:val="20"/>
          <w:szCs w:val="20"/>
          <w:lang w:val="pl-PL" w:eastAsia="pl-PL"/>
        </w:rPr>
        <w:t>uważam(-y) się za związanego(-ą)(-</w:t>
      </w:r>
      <w:proofErr w:type="spellStart"/>
      <w:r w:rsidR="00C97F55" w:rsidRPr="00D5620C">
        <w:rPr>
          <w:rFonts w:ascii="Arial" w:hAnsi="Arial" w:cs="Arial"/>
          <w:sz w:val="20"/>
          <w:szCs w:val="20"/>
          <w:lang w:val="pl-PL" w:eastAsia="pl-PL"/>
        </w:rPr>
        <w:t>ych</w:t>
      </w:r>
      <w:proofErr w:type="spellEnd"/>
      <w:r w:rsidR="00C97F55" w:rsidRPr="00D5620C">
        <w:rPr>
          <w:rFonts w:ascii="Arial" w:hAnsi="Arial" w:cs="Arial"/>
          <w:sz w:val="20"/>
          <w:szCs w:val="20"/>
          <w:lang w:val="pl-PL" w:eastAsia="pl-PL"/>
        </w:rPr>
        <w:t>) złożoną ofertą przez okres 30 dni</w:t>
      </w:r>
      <w:r w:rsidR="00C97F55" w:rsidRPr="00D5620C">
        <w:rPr>
          <w:rFonts w:ascii="Arial" w:hAnsi="Arial" w:cs="Arial"/>
          <w:bCs/>
          <w:sz w:val="20"/>
          <w:szCs w:val="20"/>
          <w:lang w:val="pl-PL" w:eastAsia="pl-PL"/>
        </w:rPr>
        <w:t>,</w:t>
      </w:r>
      <w:r w:rsidR="00C97F55" w:rsidRPr="00D5620C">
        <w:rPr>
          <w:rFonts w:ascii="Arial" w:hAnsi="Arial" w:cs="Arial"/>
          <w:sz w:val="20"/>
          <w:szCs w:val="20"/>
          <w:lang w:val="pl-PL"/>
        </w:rPr>
        <w:t xml:space="preserve"> licząc od upływu terminu do składania ofert wraz z tym dniem</w:t>
      </w:r>
      <w:r w:rsidRPr="00D5620C">
        <w:rPr>
          <w:rFonts w:ascii="Arial" w:hAnsi="Arial" w:cs="Arial"/>
          <w:sz w:val="20"/>
          <w:szCs w:val="20"/>
          <w:lang w:val="pl-PL"/>
        </w:rPr>
        <w:t xml:space="preserve"> tj. do dnia</w:t>
      </w:r>
      <w:r w:rsidRPr="00A860BB">
        <w:rPr>
          <w:rFonts w:ascii="Arial" w:hAnsi="Arial" w:cs="Arial"/>
          <w:sz w:val="20"/>
          <w:szCs w:val="20"/>
          <w:lang w:val="pl-PL"/>
        </w:rPr>
        <w:t xml:space="preserve"> </w:t>
      </w:r>
      <w:r w:rsidR="00E43383" w:rsidRPr="00E43383">
        <w:rPr>
          <w:rFonts w:ascii="Arial" w:hAnsi="Arial" w:cs="Arial"/>
          <w:sz w:val="20"/>
          <w:szCs w:val="20"/>
          <w:u w:val="single"/>
          <w:lang w:val="pl-PL"/>
        </w:rPr>
        <w:t>19</w:t>
      </w:r>
      <w:r w:rsidR="003E734D" w:rsidRPr="00E43383">
        <w:rPr>
          <w:rFonts w:ascii="Arial" w:hAnsi="Arial" w:cs="Arial"/>
          <w:sz w:val="20"/>
          <w:szCs w:val="20"/>
          <w:u w:val="single"/>
          <w:lang w:val="pl-PL"/>
        </w:rPr>
        <w:t>.</w:t>
      </w:r>
      <w:r w:rsidR="00E43383" w:rsidRPr="00E43383">
        <w:rPr>
          <w:rFonts w:ascii="Arial" w:hAnsi="Arial" w:cs="Arial"/>
          <w:sz w:val="20"/>
          <w:szCs w:val="20"/>
          <w:u w:val="single"/>
          <w:lang w:val="pl-PL"/>
        </w:rPr>
        <w:t>06</w:t>
      </w:r>
      <w:r w:rsidR="006B7049" w:rsidRPr="00E43383">
        <w:rPr>
          <w:rFonts w:ascii="Arial" w:hAnsi="Arial" w:cs="Arial"/>
          <w:sz w:val="20"/>
          <w:szCs w:val="20"/>
          <w:u w:val="single"/>
          <w:lang w:val="pl-PL"/>
        </w:rPr>
        <w:t>.</w:t>
      </w:r>
      <w:r w:rsidR="003E734D" w:rsidRPr="00E43383">
        <w:rPr>
          <w:rFonts w:ascii="Arial" w:hAnsi="Arial" w:cs="Arial"/>
          <w:sz w:val="20"/>
          <w:szCs w:val="20"/>
          <w:u w:val="single"/>
          <w:lang w:val="pl-PL"/>
        </w:rPr>
        <w:t>202</w:t>
      </w:r>
      <w:r w:rsidR="00E43383" w:rsidRPr="00E43383">
        <w:rPr>
          <w:rFonts w:ascii="Arial" w:hAnsi="Arial" w:cs="Arial"/>
          <w:sz w:val="20"/>
          <w:szCs w:val="20"/>
          <w:u w:val="single"/>
          <w:lang w:val="pl-PL"/>
        </w:rPr>
        <w:t>5</w:t>
      </w:r>
      <w:r w:rsidRPr="00D5620C">
        <w:rPr>
          <w:rFonts w:ascii="Arial" w:hAnsi="Arial" w:cs="Arial"/>
          <w:sz w:val="20"/>
          <w:szCs w:val="20"/>
          <w:lang w:val="pl-PL"/>
        </w:rPr>
        <w:t xml:space="preserve"> r.</w:t>
      </w:r>
      <w:r w:rsidR="00C97F55" w:rsidRPr="00D5620C">
        <w:rPr>
          <w:rFonts w:ascii="Arial" w:hAnsi="Arial" w:cs="Arial"/>
          <w:sz w:val="20"/>
          <w:szCs w:val="20"/>
          <w:lang w:val="pl-PL"/>
        </w:rPr>
        <w:t>,</w:t>
      </w:r>
    </w:p>
    <w:p w:rsidR="00A11302" w:rsidRPr="00D5620C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D5620C">
        <w:rPr>
          <w:rFonts w:ascii="Arial" w:hAnsi="Arial" w:cs="Arial"/>
          <w:sz w:val="20"/>
          <w:szCs w:val="20"/>
          <w:lang w:val="pl-PL"/>
        </w:rPr>
        <w:t xml:space="preserve">6) </w:t>
      </w:r>
      <w:r w:rsidR="00A11302" w:rsidRPr="00D5620C">
        <w:rPr>
          <w:rFonts w:ascii="Arial" w:hAnsi="Arial" w:cs="Arial"/>
          <w:sz w:val="20"/>
          <w:szCs w:val="20"/>
          <w:lang w:val="pl-PL"/>
        </w:rPr>
        <w:t>zawart</w:t>
      </w:r>
      <w:r w:rsidR="00E34938" w:rsidRPr="00D5620C">
        <w:rPr>
          <w:rFonts w:ascii="Arial" w:hAnsi="Arial" w:cs="Arial"/>
          <w:sz w:val="20"/>
          <w:szCs w:val="20"/>
          <w:lang w:val="pl-PL"/>
        </w:rPr>
        <w:t>e</w:t>
      </w:r>
      <w:r w:rsidR="00A11302" w:rsidRPr="00D5620C">
        <w:rPr>
          <w:rFonts w:ascii="Arial" w:hAnsi="Arial" w:cs="Arial"/>
          <w:sz w:val="20"/>
          <w:szCs w:val="20"/>
          <w:lang w:val="pl-PL"/>
        </w:rPr>
        <w:t xml:space="preserve"> w </w:t>
      </w:r>
      <w:r w:rsidR="007A28D9" w:rsidRPr="00D5620C">
        <w:rPr>
          <w:rFonts w:ascii="Arial" w:hAnsi="Arial" w:cs="Arial"/>
          <w:sz w:val="20"/>
          <w:szCs w:val="20"/>
          <w:lang w:val="pl-PL"/>
        </w:rPr>
        <w:t xml:space="preserve">SPECYFIKACJI WARUNKÓW ZAMÓWIENIA </w:t>
      </w:r>
      <w:r w:rsidR="00E34938" w:rsidRPr="00D5620C">
        <w:rPr>
          <w:rFonts w:ascii="Arial" w:hAnsi="Arial" w:cs="Arial"/>
          <w:sz w:val="20"/>
          <w:szCs w:val="20"/>
          <w:lang w:val="pl-PL"/>
        </w:rPr>
        <w:t>Istotne postanowienia umowy</w:t>
      </w:r>
      <w:r w:rsidR="00A11302" w:rsidRPr="00D5620C">
        <w:rPr>
          <w:rFonts w:ascii="Arial" w:hAnsi="Arial" w:cs="Arial"/>
          <w:sz w:val="20"/>
          <w:szCs w:val="20"/>
          <w:lang w:val="pl-PL"/>
        </w:rPr>
        <w:t xml:space="preserve"> został</w:t>
      </w:r>
      <w:r w:rsidR="00E34938" w:rsidRPr="00D5620C">
        <w:rPr>
          <w:rFonts w:ascii="Arial" w:hAnsi="Arial" w:cs="Arial"/>
          <w:sz w:val="20"/>
          <w:szCs w:val="20"/>
          <w:lang w:val="pl-PL"/>
        </w:rPr>
        <w:t>y</w:t>
      </w:r>
      <w:r w:rsidR="00A11302" w:rsidRPr="00D5620C">
        <w:rPr>
          <w:rFonts w:ascii="Arial" w:hAnsi="Arial" w:cs="Arial"/>
          <w:sz w:val="20"/>
          <w:szCs w:val="20"/>
          <w:lang w:val="pl-PL"/>
        </w:rPr>
        <w:t xml:space="preserve"> przez</w:t>
      </w:r>
      <w:r w:rsidR="00C97F55" w:rsidRPr="00D5620C">
        <w:rPr>
          <w:rFonts w:ascii="Arial" w:hAnsi="Arial" w:cs="Arial"/>
          <w:sz w:val="20"/>
          <w:szCs w:val="20"/>
          <w:lang w:val="pl-PL"/>
        </w:rPr>
        <w:t>(e)</w:t>
      </w:r>
      <w:r w:rsidR="00A11302" w:rsidRPr="00D5620C">
        <w:rPr>
          <w:rFonts w:ascii="Arial" w:hAnsi="Arial" w:cs="Arial"/>
          <w:sz w:val="20"/>
          <w:szCs w:val="20"/>
          <w:lang w:val="pl-PL"/>
        </w:rPr>
        <w:t xml:space="preserve"> </w:t>
      </w:r>
      <w:r w:rsidR="00C97F55" w:rsidRPr="00D5620C">
        <w:rPr>
          <w:rFonts w:ascii="Arial" w:hAnsi="Arial" w:cs="Arial"/>
          <w:sz w:val="20"/>
          <w:szCs w:val="20"/>
          <w:lang w:val="pl-PL"/>
        </w:rPr>
        <w:t>nas (mnie)</w:t>
      </w:r>
      <w:r w:rsidR="00A11302" w:rsidRPr="00D5620C">
        <w:rPr>
          <w:rFonts w:ascii="Arial" w:hAnsi="Arial" w:cs="Arial"/>
          <w:sz w:val="20"/>
          <w:szCs w:val="20"/>
          <w:lang w:val="pl-PL"/>
        </w:rPr>
        <w:t xml:space="preserve"> zaakceptowany i w razie wybrania naszej</w:t>
      </w:r>
      <w:r w:rsidR="00C97F55" w:rsidRPr="00D5620C">
        <w:rPr>
          <w:rFonts w:ascii="Arial" w:hAnsi="Arial" w:cs="Arial"/>
          <w:sz w:val="20"/>
          <w:szCs w:val="20"/>
          <w:lang w:val="pl-PL"/>
        </w:rPr>
        <w:t>(mojej)</w:t>
      </w:r>
      <w:r w:rsidR="00A11302" w:rsidRPr="00D5620C">
        <w:rPr>
          <w:rFonts w:ascii="Arial" w:hAnsi="Arial" w:cs="Arial"/>
          <w:sz w:val="20"/>
          <w:szCs w:val="20"/>
          <w:lang w:val="pl-PL"/>
        </w:rPr>
        <w:t xml:space="preserve"> oferty zobowiązuj</w:t>
      </w:r>
      <w:r w:rsidR="00C97F55" w:rsidRPr="00D5620C">
        <w:rPr>
          <w:rFonts w:ascii="Arial" w:hAnsi="Arial" w:cs="Arial"/>
          <w:sz w:val="20"/>
          <w:szCs w:val="20"/>
          <w:lang w:val="pl-PL"/>
        </w:rPr>
        <w:t>emy(</w:t>
      </w:r>
      <w:r w:rsidR="00A11302" w:rsidRPr="00D5620C">
        <w:rPr>
          <w:rFonts w:ascii="Arial" w:hAnsi="Arial" w:cs="Arial"/>
          <w:sz w:val="20"/>
          <w:szCs w:val="20"/>
          <w:lang w:val="pl-PL"/>
        </w:rPr>
        <w:t>ę</w:t>
      </w:r>
      <w:r w:rsidR="00C97F55" w:rsidRPr="00D5620C">
        <w:rPr>
          <w:rFonts w:ascii="Arial" w:hAnsi="Arial" w:cs="Arial"/>
          <w:sz w:val="20"/>
          <w:szCs w:val="20"/>
          <w:lang w:val="pl-PL"/>
        </w:rPr>
        <w:t>)</w:t>
      </w:r>
      <w:r w:rsidR="00A11302" w:rsidRPr="00D5620C">
        <w:rPr>
          <w:rFonts w:ascii="Arial" w:hAnsi="Arial" w:cs="Arial"/>
          <w:sz w:val="20"/>
          <w:szCs w:val="20"/>
          <w:lang w:val="pl-PL"/>
        </w:rPr>
        <w:t xml:space="preserve"> się do jej podpisania w miejscu i terminie określonym przez Zamawiającego oraz do wniesienia zabezpieczenia należytego wykonania umowy,</w:t>
      </w:r>
    </w:p>
    <w:p w:rsidR="00AD6658" w:rsidRPr="00D5620C" w:rsidRDefault="00E34938" w:rsidP="00AD6658">
      <w:pPr>
        <w:pStyle w:val="Bezodstpw"/>
        <w:spacing w:line="276" w:lineRule="auto"/>
        <w:ind w:left="567" w:hanging="283"/>
        <w:rPr>
          <w:rFonts w:ascii="Arial" w:hAnsi="Arial" w:cs="Arial"/>
          <w:bCs/>
          <w:sz w:val="20"/>
          <w:szCs w:val="20"/>
          <w:lang w:val="pl-PL"/>
        </w:rPr>
      </w:pPr>
      <w:r w:rsidRPr="00D5620C">
        <w:rPr>
          <w:rFonts w:ascii="Arial" w:hAnsi="Arial" w:cs="Arial"/>
          <w:bCs/>
          <w:sz w:val="20"/>
          <w:szCs w:val="20"/>
          <w:lang w:val="pl-PL"/>
        </w:rPr>
        <w:t>7</w:t>
      </w:r>
      <w:r w:rsidR="002D6C8C" w:rsidRPr="00D5620C">
        <w:rPr>
          <w:rFonts w:ascii="Arial" w:hAnsi="Arial" w:cs="Arial"/>
          <w:bCs/>
          <w:sz w:val="20"/>
          <w:szCs w:val="20"/>
          <w:lang w:val="pl-PL"/>
        </w:rPr>
        <w:t xml:space="preserve">) </w:t>
      </w:r>
      <w:r w:rsidR="00A11302" w:rsidRPr="00D5620C">
        <w:rPr>
          <w:rFonts w:ascii="Arial" w:hAnsi="Arial" w:cs="Arial"/>
          <w:bCs/>
          <w:sz w:val="20"/>
          <w:szCs w:val="20"/>
          <w:lang w:val="pl-PL"/>
        </w:rPr>
        <w:t>wypełniłem</w:t>
      </w:r>
      <w:r w:rsidR="00254109" w:rsidRPr="00D5620C">
        <w:rPr>
          <w:rFonts w:ascii="Arial" w:hAnsi="Arial" w:cs="Arial"/>
          <w:bCs/>
          <w:sz w:val="20"/>
          <w:szCs w:val="20"/>
          <w:lang w:val="pl-PL"/>
        </w:rPr>
        <w:t>(-</w:t>
      </w:r>
      <w:proofErr w:type="spellStart"/>
      <w:r w:rsidR="00254109" w:rsidRPr="00D5620C">
        <w:rPr>
          <w:rFonts w:ascii="Arial" w:hAnsi="Arial" w:cs="Arial"/>
          <w:bCs/>
          <w:sz w:val="20"/>
          <w:szCs w:val="20"/>
          <w:lang w:val="pl-PL"/>
        </w:rPr>
        <w:t>am</w:t>
      </w:r>
      <w:proofErr w:type="spellEnd"/>
      <w:r w:rsidR="00254109" w:rsidRPr="00D5620C">
        <w:rPr>
          <w:rFonts w:ascii="Arial" w:hAnsi="Arial" w:cs="Arial"/>
          <w:bCs/>
          <w:sz w:val="20"/>
          <w:szCs w:val="20"/>
          <w:lang w:val="pl-PL"/>
        </w:rPr>
        <w:t xml:space="preserve">)(-liśmy) </w:t>
      </w:r>
      <w:r w:rsidR="00A11302" w:rsidRPr="00D5620C">
        <w:rPr>
          <w:rFonts w:ascii="Arial" w:hAnsi="Arial" w:cs="Arial"/>
          <w:bCs/>
          <w:sz w:val="20"/>
          <w:szCs w:val="20"/>
          <w:lang w:val="pl-PL"/>
        </w:rPr>
        <w:t xml:space="preserve"> obowiązki informacyjne przewidziane w art. 13 lub art. 14 RODO</w:t>
      </w:r>
      <w:r w:rsidR="00A11302" w:rsidRPr="00D5620C">
        <w:rPr>
          <w:rStyle w:val="Odwoanieprzypisudolnego"/>
          <w:rFonts w:ascii="Arial" w:hAnsi="Arial" w:cs="Arial"/>
          <w:bCs/>
          <w:sz w:val="20"/>
          <w:szCs w:val="20"/>
          <w:lang w:val="pl-PL"/>
        </w:rPr>
        <w:footnoteReference w:id="4"/>
      </w:r>
      <w:r w:rsidR="00A11302" w:rsidRPr="00D5620C">
        <w:rPr>
          <w:rFonts w:ascii="Arial" w:hAnsi="Arial" w:cs="Arial"/>
          <w:bCs/>
          <w:sz w:val="20"/>
          <w:szCs w:val="20"/>
          <w:vertAlign w:val="superscript"/>
          <w:lang w:val="pl-PL"/>
        </w:rPr>
        <w:t xml:space="preserve"> </w:t>
      </w:r>
      <w:r w:rsidR="00A11302" w:rsidRPr="00D5620C">
        <w:rPr>
          <w:rFonts w:ascii="Arial" w:hAnsi="Arial" w:cs="Arial"/>
          <w:bCs/>
          <w:sz w:val="20"/>
          <w:szCs w:val="20"/>
          <w:lang w:val="pl-PL"/>
        </w:rPr>
        <w:t xml:space="preserve"> wobec osób fizycznych, od których dane osobowe bezpośrednio lub pośrednio pozyskałem</w:t>
      </w:r>
      <w:r w:rsidR="00254109" w:rsidRPr="00D5620C">
        <w:rPr>
          <w:rFonts w:ascii="Arial" w:hAnsi="Arial" w:cs="Arial"/>
          <w:bCs/>
          <w:sz w:val="20"/>
          <w:szCs w:val="20"/>
          <w:lang w:val="pl-PL"/>
        </w:rPr>
        <w:t>(-</w:t>
      </w:r>
      <w:proofErr w:type="spellStart"/>
      <w:r w:rsidR="00254109" w:rsidRPr="00D5620C">
        <w:rPr>
          <w:rFonts w:ascii="Arial" w:hAnsi="Arial" w:cs="Arial"/>
          <w:bCs/>
          <w:sz w:val="20"/>
          <w:szCs w:val="20"/>
          <w:lang w:val="pl-PL"/>
        </w:rPr>
        <w:t>am</w:t>
      </w:r>
      <w:proofErr w:type="spellEnd"/>
      <w:r w:rsidR="00254109" w:rsidRPr="00D5620C">
        <w:rPr>
          <w:rFonts w:ascii="Arial" w:hAnsi="Arial" w:cs="Arial"/>
          <w:bCs/>
          <w:sz w:val="20"/>
          <w:szCs w:val="20"/>
          <w:lang w:val="pl-PL"/>
        </w:rPr>
        <w:t>)(-liśmy)</w:t>
      </w:r>
      <w:r w:rsidR="00254109" w:rsidRPr="00D5620C">
        <w:rPr>
          <w:rFonts w:ascii="Arial" w:hAnsi="Arial" w:cs="Arial"/>
          <w:bCs/>
          <w:sz w:val="20"/>
          <w:szCs w:val="20"/>
          <w:lang w:val="pl-PL"/>
        </w:rPr>
        <w:br/>
      </w:r>
      <w:r w:rsidR="00A11302" w:rsidRPr="00D5620C">
        <w:rPr>
          <w:rFonts w:ascii="Arial" w:hAnsi="Arial" w:cs="Arial"/>
          <w:bCs/>
          <w:sz w:val="20"/>
          <w:szCs w:val="20"/>
          <w:lang w:val="pl-PL"/>
        </w:rPr>
        <w:t>w celu ubiegania się o udzielenie zamówienia publicznego w niniejszym postępowaniu</w:t>
      </w:r>
      <w:r w:rsidR="00AD6658" w:rsidRPr="00D5620C">
        <w:rPr>
          <w:rStyle w:val="Odwoanieprzypisudolnego"/>
          <w:rFonts w:ascii="Arial" w:hAnsi="Arial" w:cs="Arial"/>
          <w:bCs/>
          <w:sz w:val="20"/>
          <w:szCs w:val="20"/>
          <w:lang w:val="pl-PL"/>
        </w:rPr>
        <w:footnoteReference w:id="5"/>
      </w:r>
      <w:r w:rsidR="00A11302" w:rsidRPr="00D5620C">
        <w:rPr>
          <w:rFonts w:ascii="Arial" w:hAnsi="Arial" w:cs="Arial"/>
          <w:bCs/>
          <w:sz w:val="20"/>
          <w:szCs w:val="20"/>
          <w:lang w:val="pl-PL"/>
        </w:rPr>
        <w:t>.</w:t>
      </w:r>
    </w:p>
    <w:p w:rsidR="00535ED9" w:rsidRPr="00D5620C" w:rsidRDefault="00FD6EDD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  <w:lang w:val="pl-PL"/>
        </w:rPr>
      </w:pPr>
      <w:r w:rsidRPr="00D5620C">
        <w:rPr>
          <w:rFonts w:ascii="Arial" w:hAnsi="Arial" w:cs="Arial"/>
          <w:sz w:val="20"/>
          <w:szCs w:val="20"/>
          <w:lang w:val="pl-PL"/>
        </w:rPr>
        <w:t>5</w:t>
      </w:r>
      <w:r w:rsidR="00F95F93" w:rsidRPr="00D5620C">
        <w:rPr>
          <w:rFonts w:ascii="Arial" w:hAnsi="Arial" w:cs="Arial"/>
          <w:sz w:val="20"/>
          <w:szCs w:val="20"/>
          <w:lang w:val="pl-PL"/>
        </w:rPr>
        <w:t xml:space="preserve">. </w:t>
      </w:r>
      <w:r w:rsidR="003E734D" w:rsidRPr="00D5620C">
        <w:rPr>
          <w:rFonts w:ascii="Arial" w:hAnsi="Arial" w:cs="Arial"/>
          <w:sz w:val="20"/>
          <w:szCs w:val="20"/>
          <w:lang w:val="pl-PL"/>
        </w:rPr>
        <w:t>o</w:t>
      </w:r>
      <w:r w:rsidR="00535ED9" w:rsidRPr="00D5620C">
        <w:rPr>
          <w:rFonts w:ascii="Arial" w:hAnsi="Arial" w:cs="Arial"/>
          <w:sz w:val="20"/>
          <w:szCs w:val="20"/>
          <w:lang w:val="pl-PL"/>
        </w:rPr>
        <w:t>świadczam</w:t>
      </w:r>
      <w:r w:rsidR="003E734D" w:rsidRPr="00D5620C">
        <w:rPr>
          <w:rFonts w:ascii="Arial" w:hAnsi="Arial" w:cs="Arial"/>
          <w:sz w:val="20"/>
          <w:szCs w:val="20"/>
          <w:lang w:val="pl-PL"/>
        </w:rPr>
        <w:t>(y)</w:t>
      </w:r>
      <w:r w:rsidR="00535ED9" w:rsidRPr="00D5620C">
        <w:rPr>
          <w:rFonts w:ascii="Arial" w:hAnsi="Arial" w:cs="Arial"/>
          <w:sz w:val="20"/>
          <w:szCs w:val="20"/>
          <w:lang w:val="pl-PL"/>
        </w:rPr>
        <w:t>, że zastrzegam(-y)/nie zastrzegam(-y)</w:t>
      </w:r>
      <w:r w:rsidR="00535ED9" w:rsidRPr="00D5620C">
        <w:rPr>
          <w:rFonts w:ascii="Arial" w:hAnsi="Arial" w:cs="Arial"/>
          <w:sz w:val="20"/>
          <w:szCs w:val="20"/>
          <w:vertAlign w:val="superscript"/>
          <w:lang w:val="pl-PL"/>
        </w:rPr>
        <w:footnoteReference w:id="6"/>
      </w:r>
      <w:r w:rsidR="00535ED9" w:rsidRPr="00D5620C">
        <w:rPr>
          <w:rFonts w:ascii="Arial" w:hAnsi="Arial" w:cs="Arial"/>
          <w:sz w:val="20"/>
          <w:szCs w:val="20"/>
          <w:lang w:val="pl-PL" w:eastAsia="pl-PL"/>
        </w:rPr>
        <w:t xml:space="preserve"> </w:t>
      </w:r>
      <w:r w:rsidR="00F95F93" w:rsidRPr="00D5620C">
        <w:rPr>
          <w:rFonts w:ascii="Arial" w:hAnsi="Arial" w:cs="Arial"/>
          <w:sz w:val="20"/>
          <w:szCs w:val="20"/>
          <w:lang w:val="pl-PL"/>
        </w:rPr>
        <w:t xml:space="preserve">niżej wymienione dokumenty składające się na ofertę, stanowiące tajemnicę przedsiębiorstwa  w rozumieniu przepisów o zwalczaniu nieuczciwej </w:t>
      </w:r>
      <w:r w:rsidR="00F95F93" w:rsidRPr="00D5620C">
        <w:rPr>
          <w:rFonts w:ascii="Arial" w:hAnsi="Arial" w:cs="Arial"/>
          <w:sz w:val="20"/>
          <w:szCs w:val="20"/>
          <w:lang w:val="pl-PL"/>
        </w:rPr>
        <w:lastRenderedPageBreak/>
        <w:t>konkurencji, nie mogą być ogólnie udostępnione/udostępniane (wykonawca zobowiązany jest wykazać, iż zastrzeżone informacje stanowią tajemnicę przedsiębiorstwa) …………………………………………………</w:t>
      </w:r>
      <w:r w:rsidR="003E734D" w:rsidRPr="00D5620C">
        <w:rPr>
          <w:rFonts w:ascii="Arial" w:hAnsi="Arial" w:cs="Arial"/>
          <w:sz w:val="20"/>
          <w:szCs w:val="20"/>
          <w:lang w:val="pl-PL"/>
        </w:rPr>
        <w:t xml:space="preserve"> </w:t>
      </w:r>
      <w:r w:rsidR="00F95F93" w:rsidRPr="00D5620C">
        <w:rPr>
          <w:rFonts w:ascii="Arial" w:hAnsi="Arial" w:cs="Arial"/>
          <w:sz w:val="20"/>
          <w:szCs w:val="20"/>
          <w:lang w:val="pl-PL"/>
        </w:rPr>
        <w:t>…</w:t>
      </w:r>
      <w:r w:rsidR="00535ED9" w:rsidRPr="00D5620C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……………………………………………………………………….………………</w:t>
      </w:r>
      <w:r w:rsidR="00F95F93" w:rsidRPr="00D5620C">
        <w:rPr>
          <w:rFonts w:ascii="Arial" w:hAnsi="Arial" w:cs="Arial"/>
          <w:sz w:val="20"/>
          <w:szCs w:val="20"/>
          <w:lang w:val="pl-PL"/>
        </w:rPr>
        <w:t>……………….</w:t>
      </w:r>
      <w:r w:rsidR="00535ED9" w:rsidRPr="00D5620C">
        <w:rPr>
          <w:rFonts w:ascii="Arial" w:hAnsi="Arial" w:cs="Arial"/>
          <w:sz w:val="20"/>
          <w:szCs w:val="20"/>
          <w:lang w:val="pl-PL"/>
        </w:rPr>
        <w:t>……………….. …………………………………………………………………………………………………………………………………………………………………</w:t>
      </w:r>
      <w:r w:rsidR="00F95F93" w:rsidRPr="00D5620C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…………………………………………………………………………………..</w:t>
      </w:r>
      <w:r w:rsidR="00535ED9" w:rsidRPr="00D5620C">
        <w:rPr>
          <w:rFonts w:ascii="Arial" w:hAnsi="Arial" w:cs="Arial"/>
          <w:sz w:val="20"/>
          <w:szCs w:val="20"/>
          <w:lang w:val="pl-PL"/>
        </w:rPr>
        <w:t>…</w:t>
      </w:r>
    </w:p>
    <w:p w:rsidR="006112BF" w:rsidRPr="00D5620C" w:rsidRDefault="006112BF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  <w:lang w:val="pl-PL"/>
        </w:rPr>
      </w:pPr>
    </w:p>
    <w:p w:rsidR="003E734D" w:rsidRPr="00D5620C" w:rsidRDefault="00FD6EDD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  <w:lang w:val="pl-PL"/>
        </w:rPr>
      </w:pPr>
      <w:r w:rsidRPr="00D5620C">
        <w:rPr>
          <w:rFonts w:ascii="Arial" w:hAnsi="Arial" w:cs="Arial"/>
          <w:sz w:val="20"/>
          <w:szCs w:val="20"/>
          <w:lang w:val="pl-PL"/>
        </w:rPr>
        <w:t>6</w:t>
      </w:r>
      <w:r w:rsidR="003E734D" w:rsidRPr="00D5620C">
        <w:rPr>
          <w:rFonts w:ascii="Arial" w:hAnsi="Arial" w:cs="Arial"/>
          <w:sz w:val="20"/>
          <w:szCs w:val="20"/>
          <w:lang w:val="pl-PL"/>
        </w:rPr>
        <w:t>. informuję(my) że w</w:t>
      </w:r>
      <w:r w:rsidR="00F73045" w:rsidRPr="00D5620C">
        <w:rPr>
          <w:rFonts w:ascii="Arial" w:hAnsi="Arial" w:cs="Arial"/>
          <w:sz w:val="20"/>
          <w:szCs w:val="20"/>
          <w:lang w:val="pl-PL"/>
        </w:rPr>
        <w:t>y</w:t>
      </w:r>
      <w:r w:rsidR="003E734D" w:rsidRPr="00D5620C">
        <w:rPr>
          <w:rFonts w:ascii="Arial" w:hAnsi="Arial" w:cs="Arial"/>
          <w:sz w:val="20"/>
          <w:szCs w:val="20"/>
          <w:lang w:val="pl-PL"/>
        </w:rPr>
        <w:t>bór mojej (naszej) oferty będzie prowadził</w:t>
      </w:r>
      <w:r w:rsidR="00F73045" w:rsidRPr="00D5620C">
        <w:rPr>
          <w:rFonts w:ascii="Arial" w:hAnsi="Arial" w:cs="Arial"/>
          <w:sz w:val="20"/>
          <w:szCs w:val="20"/>
          <w:lang w:val="pl-PL"/>
        </w:rPr>
        <w:t>/nie będzie prowadził</w:t>
      </w:r>
      <w:r w:rsidR="00F73045" w:rsidRPr="00D5620C">
        <w:rPr>
          <w:rStyle w:val="Odwoanieprzypisudolnego"/>
          <w:rFonts w:ascii="Arial" w:hAnsi="Arial" w:cs="Arial"/>
          <w:sz w:val="20"/>
          <w:szCs w:val="20"/>
          <w:lang w:val="pl-PL"/>
        </w:rPr>
        <w:footnoteReference w:id="7"/>
      </w:r>
      <w:r w:rsidR="00F73045" w:rsidRPr="00D5620C">
        <w:rPr>
          <w:rFonts w:ascii="Arial" w:hAnsi="Arial" w:cs="Arial"/>
          <w:sz w:val="20"/>
          <w:szCs w:val="20"/>
          <w:lang w:val="pl-PL"/>
        </w:rPr>
        <w:t xml:space="preserve"> </w:t>
      </w:r>
      <w:r w:rsidR="003E734D" w:rsidRPr="00D5620C">
        <w:rPr>
          <w:rFonts w:ascii="Arial" w:hAnsi="Arial" w:cs="Arial"/>
          <w:sz w:val="20"/>
          <w:szCs w:val="20"/>
          <w:lang w:val="pl-PL"/>
        </w:rPr>
        <w:t>do powstania u Zamawiającego obowiązku podatkowego</w:t>
      </w:r>
      <w:r w:rsidR="006112BF" w:rsidRPr="00D5620C">
        <w:rPr>
          <w:rFonts w:ascii="Arial" w:hAnsi="Arial" w:cs="Arial"/>
          <w:sz w:val="20"/>
          <w:szCs w:val="20"/>
          <w:lang w:val="pl-PL"/>
        </w:rPr>
        <w:t>.</w:t>
      </w:r>
    </w:p>
    <w:p w:rsidR="006112BF" w:rsidRPr="00D5620C" w:rsidRDefault="00FD6EDD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  <w:lang w:val="pl-PL"/>
        </w:rPr>
      </w:pPr>
      <w:r w:rsidRPr="00D5620C">
        <w:rPr>
          <w:rFonts w:ascii="Arial" w:hAnsi="Arial" w:cs="Arial"/>
          <w:sz w:val="20"/>
          <w:szCs w:val="20"/>
          <w:lang w:val="pl-PL"/>
        </w:rPr>
        <w:t>7</w:t>
      </w:r>
      <w:r w:rsidR="006112BF" w:rsidRPr="00D5620C">
        <w:rPr>
          <w:rFonts w:ascii="Arial" w:hAnsi="Arial" w:cs="Arial"/>
          <w:sz w:val="20"/>
          <w:szCs w:val="20"/>
          <w:lang w:val="pl-PL"/>
        </w:rPr>
        <w:t>. informacje o obowiązku podatkowym</w:t>
      </w:r>
      <w:r w:rsidR="006112BF" w:rsidRPr="00D5620C">
        <w:rPr>
          <w:rStyle w:val="Odwoanieprzypisudolnego"/>
          <w:rFonts w:ascii="Arial" w:hAnsi="Arial" w:cs="Arial"/>
          <w:sz w:val="20"/>
          <w:szCs w:val="20"/>
          <w:lang w:val="pl-PL"/>
        </w:rPr>
        <w:footnoteReference w:id="8"/>
      </w:r>
      <w:r w:rsidR="006112BF" w:rsidRPr="00D5620C">
        <w:rPr>
          <w:rFonts w:ascii="Arial" w:hAnsi="Arial" w:cs="Arial"/>
          <w:sz w:val="20"/>
          <w:szCs w:val="20"/>
          <w:lang w:val="pl-PL"/>
        </w:rPr>
        <w:t>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8"/>
        <w:gridCol w:w="4820"/>
      </w:tblGrid>
      <w:tr w:rsidR="003032DB" w:rsidRPr="00D5620C" w:rsidTr="004E07FF">
        <w:tc>
          <w:tcPr>
            <w:tcW w:w="4943" w:type="dxa"/>
            <w:shd w:val="clear" w:color="auto" w:fill="auto"/>
          </w:tcPr>
          <w:p w:rsidR="006112BF" w:rsidRPr="00D5620C" w:rsidRDefault="006112BF" w:rsidP="006112BF">
            <w:pPr>
              <w:pStyle w:val="Bezodstpw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620C">
              <w:rPr>
                <w:rFonts w:ascii="Arial" w:hAnsi="Arial" w:cs="Arial"/>
                <w:sz w:val="20"/>
                <w:szCs w:val="20"/>
                <w:lang w:val="pl-PL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4943" w:type="dxa"/>
            <w:shd w:val="clear" w:color="auto" w:fill="auto"/>
          </w:tcPr>
          <w:p w:rsidR="006112BF" w:rsidRPr="00D5620C" w:rsidRDefault="006112BF" w:rsidP="004E07F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032DB" w:rsidRPr="00D5620C" w:rsidTr="004E07FF">
        <w:tc>
          <w:tcPr>
            <w:tcW w:w="4943" w:type="dxa"/>
            <w:shd w:val="clear" w:color="auto" w:fill="auto"/>
          </w:tcPr>
          <w:p w:rsidR="006112BF" w:rsidRPr="00D5620C" w:rsidRDefault="006112BF" w:rsidP="006112BF">
            <w:pPr>
              <w:pStyle w:val="Bezodstpw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620C">
              <w:rPr>
                <w:rFonts w:ascii="Arial" w:hAnsi="Arial" w:cs="Arial"/>
                <w:sz w:val="20"/>
                <w:szCs w:val="20"/>
                <w:lang w:val="pl-PL"/>
              </w:rPr>
              <w:t>wartość towaru lub usługi objętego obowiązkiem podatkowym Zamawiającego, bez kwoty podatku</w:t>
            </w:r>
          </w:p>
        </w:tc>
        <w:tc>
          <w:tcPr>
            <w:tcW w:w="4943" w:type="dxa"/>
            <w:shd w:val="clear" w:color="auto" w:fill="auto"/>
          </w:tcPr>
          <w:p w:rsidR="006112BF" w:rsidRPr="00D5620C" w:rsidRDefault="006112BF" w:rsidP="004E07F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6112BF" w:rsidRPr="00D5620C" w:rsidTr="004E07FF">
        <w:tc>
          <w:tcPr>
            <w:tcW w:w="4943" w:type="dxa"/>
            <w:shd w:val="clear" w:color="auto" w:fill="auto"/>
          </w:tcPr>
          <w:p w:rsidR="006112BF" w:rsidRPr="00D5620C" w:rsidRDefault="006112BF" w:rsidP="004E07F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620C">
              <w:rPr>
                <w:rFonts w:ascii="Arial" w:hAnsi="Arial" w:cs="Arial"/>
                <w:sz w:val="20"/>
                <w:szCs w:val="20"/>
                <w:lang w:val="pl-PL"/>
              </w:rPr>
              <w:t>stawka podatku od towarów i usług, która zgodnie z wiedzą Wykonawcy, będzie miała zastosowanie</w:t>
            </w:r>
          </w:p>
        </w:tc>
        <w:tc>
          <w:tcPr>
            <w:tcW w:w="4943" w:type="dxa"/>
            <w:shd w:val="clear" w:color="auto" w:fill="auto"/>
          </w:tcPr>
          <w:p w:rsidR="006112BF" w:rsidRPr="00D5620C" w:rsidRDefault="006112BF" w:rsidP="004E07F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535ED9" w:rsidRPr="00D5620C" w:rsidRDefault="00FD6EDD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  <w:lang w:val="pl-PL"/>
        </w:rPr>
      </w:pPr>
      <w:r w:rsidRPr="00D5620C">
        <w:rPr>
          <w:rFonts w:ascii="Arial" w:hAnsi="Arial" w:cs="Arial"/>
          <w:sz w:val="20"/>
          <w:szCs w:val="20"/>
          <w:lang w:val="pl-PL"/>
        </w:rPr>
        <w:t>8</w:t>
      </w:r>
      <w:r w:rsidR="00F95F93" w:rsidRPr="00D5620C">
        <w:rPr>
          <w:rFonts w:ascii="Arial" w:hAnsi="Arial" w:cs="Arial"/>
          <w:sz w:val="20"/>
          <w:szCs w:val="20"/>
          <w:lang w:val="pl-PL"/>
        </w:rPr>
        <w:t xml:space="preserve">. </w:t>
      </w:r>
      <w:r w:rsidR="00F73045" w:rsidRPr="00D5620C">
        <w:rPr>
          <w:rFonts w:ascii="Arial" w:hAnsi="Arial" w:cs="Arial"/>
          <w:sz w:val="20"/>
          <w:szCs w:val="20"/>
          <w:lang w:val="pl-PL"/>
        </w:rPr>
        <w:t>o</w:t>
      </w:r>
      <w:r w:rsidR="00535ED9" w:rsidRPr="00D5620C">
        <w:rPr>
          <w:rFonts w:ascii="Arial" w:hAnsi="Arial" w:cs="Arial"/>
          <w:sz w:val="20"/>
          <w:szCs w:val="20"/>
          <w:lang w:val="pl-PL"/>
        </w:rPr>
        <w:t xml:space="preserve">świadczam, że </w:t>
      </w:r>
      <w:r w:rsidR="00535ED9" w:rsidRPr="00D5620C">
        <w:rPr>
          <w:rFonts w:ascii="Arial" w:hAnsi="Arial" w:cs="Arial"/>
          <w:bCs/>
          <w:sz w:val="20"/>
          <w:szCs w:val="20"/>
          <w:lang w:val="pl-PL"/>
        </w:rPr>
        <w:t>jestem(-</w:t>
      </w:r>
      <w:proofErr w:type="spellStart"/>
      <w:r w:rsidR="00535ED9" w:rsidRPr="00D5620C">
        <w:rPr>
          <w:rFonts w:ascii="Arial" w:hAnsi="Arial" w:cs="Arial"/>
          <w:bCs/>
          <w:sz w:val="20"/>
          <w:szCs w:val="20"/>
          <w:lang w:val="pl-PL"/>
        </w:rPr>
        <w:t>śmy</w:t>
      </w:r>
      <w:proofErr w:type="spellEnd"/>
      <w:r w:rsidR="00535ED9" w:rsidRPr="00D5620C">
        <w:rPr>
          <w:rFonts w:ascii="Arial" w:hAnsi="Arial" w:cs="Arial"/>
          <w:bCs/>
          <w:sz w:val="20"/>
          <w:szCs w:val="20"/>
          <w:lang w:val="pl-PL"/>
        </w:rPr>
        <w:t>)</w:t>
      </w:r>
      <w:r w:rsidR="00F95F93" w:rsidRPr="00D5620C">
        <w:rPr>
          <w:rFonts w:ascii="Arial" w:hAnsi="Arial" w:cs="Arial"/>
          <w:sz w:val="20"/>
          <w:szCs w:val="20"/>
          <w:lang w:val="pl-PL"/>
        </w:rPr>
        <w:t xml:space="preserve">    mikro / </w:t>
      </w:r>
      <w:r w:rsidR="00535ED9" w:rsidRPr="00D5620C">
        <w:rPr>
          <w:rFonts w:ascii="Arial" w:hAnsi="Arial" w:cs="Arial"/>
          <w:sz w:val="20"/>
          <w:szCs w:val="20"/>
          <w:lang w:val="pl-PL"/>
        </w:rPr>
        <w:t xml:space="preserve"> małym / średnim przedsiębiorstwem</w:t>
      </w:r>
      <w:r w:rsidR="00F73045" w:rsidRPr="00D5620C">
        <w:rPr>
          <w:rStyle w:val="Odwoanieprzypisudolnego"/>
          <w:rFonts w:ascii="Arial" w:hAnsi="Arial" w:cs="Arial"/>
          <w:sz w:val="20"/>
          <w:szCs w:val="20"/>
          <w:lang w:val="pl-PL"/>
        </w:rPr>
        <w:footnoteReference w:id="9"/>
      </w:r>
    </w:p>
    <w:p w:rsidR="00535ED9" w:rsidRPr="00D5620C" w:rsidRDefault="00535ED9" w:rsidP="00E9033A">
      <w:pPr>
        <w:pStyle w:val="Bezodstpw"/>
        <w:spacing w:line="276" w:lineRule="auto"/>
        <w:rPr>
          <w:rFonts w:ascii="Arial" w:hAnsi="Arial" w:cs="Arial"/>
          <w:i/>
          <w:sz w:val="16"/>
          <w:szCs w:val="16"/>
          <w:lang w:val="pl-PL"/>
        </w:rPr>
      </w:pPr>
      <w:r w:rsidRPr="00D5620C">
        <w:rPr>
          <w:rFonts w:ascii="Arial" w:hAnsi="Arial" w:cs="Arial"/>
          <w:i/>
          <w:sz w:val="16"/>
          <w:szCs w:val="16"/>
          <w:lang w:val="pl-PL"/>
        </w:rPr>
        <w:t>Zgodnie z art. 7 ust. 1 pkt 2 i pkt 3 ustawy z dnia 6 marca 2018 r. prawo przedsiębiorców (</w:t>
      </w:r>
      <w:bookmarkStart w:id="8" w:name="_Hlk33182752"/>
      <w:r w:rsidRPr="00D5620C">
        <w:rPr>
          <w:rFonts w:ascii="Arial" w:hAnsi="Arial" w:cs="Arial"/>
          <w:i/>
          <w:sz w:val="16"/>
          <w:szCs w:val="16"/>
          <w:lang w:val="pl-PL"/>
        </w:rPr>
        <w:t xml:space="preserve">Dz. U. z </w:t>
      </w:r>
      <w:r w:rsidR="00841266">
        <w:rPr>
          <w:rFonts w:ascii="Arial" w:hAnsi="Arial" w:cs="Arial"/>
          <w:i/>
          <w:sz w:val="16"/>
          <w:szCs w:val="16"/>
          <w:lang w:val="pl-PL"/>
        </w:rPr>
        <w:t>2025</w:t>
      </w:r>
      <w:r w:rsidRPr="00D5620C">
        <w:rPr>
          <w:rFonts w:ascii="Arial" w:hAnsi="Arial" w:cs="Arial"/>
          <w:i/>
          <w:sz w:val="16"/>
          <w:szCs w:val="16"/>
          <w:lang w:val="pl-PL"/>
        </w:rPr>
        <w:t xml:space="preserve"> r.</w:t>
      </w:r>
      <w:r w:rsidR="00841266">
        <w:rPr>
          <w:rFonts w:ascii="Arial" w:hAnsi="Arial" w:cs="Arial"/>
          <w:i/>
          <w:sz w:val="16"/>
          <w:szCs w:val="16"/>
          <w:lang w:val="pl-PL"/>
        </w:rPr>
        <w:t xml:space="preserve"> </w:t>
      </w:r>
      <w:r w:rsidRPr="00D5620C">
        <w:rPr>
          <w:rFonts w:ascii="Arial" w:hAnsi="Arial" w:cs="Arial"/>
          <w:i/>
          <w:sz w:val="16"/>
          <w:szCs w:val="16"/>
          <w:lang w:val="pl-PL"/>
        </w:rPr>
        <w:t xml:space="preserve">poz. </w:t>
      </w:r>
      <w:bookmarkEnd w:id="8"/>
      <w:r w:rsidR="00841266">
        <w:rPr>
          <w:rFonts w:ascii="Arial" w:hAnsi="Arial" w:cs="Arial"/>
          <w:i/>
          <w:sz w:val="16"/>
          <w:szCs w:val="16"/>
          <w:lang w:val="pl-PL"/>
        </w:rPr>
        <w:t>222</w:t>
      </w:r>
      <w:r w:rsidRPr="00D5620C">
        <w:rPr>
          <w:rFonts w:ascii="Arial" w:hAnsi="Arial" w:cs="Arial"/>
          <w:i/>
          <w:sz w:val="16"/>
          <w:szCs w:val="16"/>
          <w:lang w:val="pl-PL"/>
        </w:rPr>
        <w:t>):</w:t>
      </w:r>
    </w:p>
    <w:p w:rsidR="00AE5652" w:rsidRPr="00D5620C" w:rsidRDefault="00AE5652" w:rsidP="00E9033A">
      <w:pPr>
        <w:pStyle w:val="Bezodstpw"/>
        <w:spacing w:line="276" w:lineRule="auto"/>
        <w:ind w:left="567" w:hanging="283"/>
        <w:rPr>
          <w:rFonts w:ascii="Arial" w:hAnsi="Arial" w:cs="Arial"/>
          <w:i/>
          <w:sz w:val="16"/>
          <w:szCs w:val="16"/>
          <w:lang w:val="pl-PL"/>
        </w:rPr>
      </w:pPr>
      <w:r w:rsidRPr="00D5620C">
        <w:rPr>
          <w:rFonts w:ascii="Arial" w:hAnsi="Arial" w:cs="Arial"/>
          <w:i/>
          <w:sz w:val="16"/>
          <w:szCs w:val="16"/>
          <w:u w:val="single"/>
          <w:lang w:val="pl-PL"/>
        </w:rPr>
        <w:t xml:space="preserve">Za mikroprzedsiębiorcę </w:t>
      </w:r>
      <w:r w:rsidRPr="00D5620C">
        <w:rPr>
          <w:rFonts w:ascii="Arial" w:hAnsi="Arial" w:cs="Arial"/>
          <w:i/>
          <w:sz w:val="16"/>
          <w:szCs w:val="16"/>
          <w:lang w:val="pl-PL"/>
        </w:rPr>
        <w:t>uważa się</w:t>
      </w:r>
      <w:r w:rsidRPr="00D5620C">
        <w:rPr>
          <w:rFonts w:ascii="Arial" w:hAnsi="Arial" w:cs="Arial"/>
          <w:i/>
          <w:sz w:val="16"/>
          <w:szCs w:val="16"/>
          <w:u w:val="single"/>
          <w:lang w:val="pl-PL"/>
        </w:rPr>
        <w:t xml:space="preserve"> </w:t>
      </w:r>
      <w:r w:rsidRPr="00D5620C">
        <w:rPr>
          <w:rFonts w:ascii="Arial" w:hAnsi="Arial" w:cs="Arial"/>
          <w:i/>
          <w:sz w:val="16"/>
          <w:szCs w:val="16"/>
          <w:lang w:val="pl-PL"/>
        </w:rPr>
        <w:t>przedsiębiorcę, który w co najmniej jednym roku z dwóch ostatnich lat obrotowych spełniał łącznie następujące warunki:</w:t>
      </w:r>
    </w:p>
    <w:p w:rsidR="00AE5652" w:rsidRPr="00D5620C" w:rsidRDefault="00AE5652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  <w:lang w:val="pl-PL"/>
        </w:rPr>
      </w:pPr>
      <w:r w:rsidRPr="00D5620C">
        <w:rPr>
          <w:rFonts w:ascii="Arial" w:hAnsi="Arial" w:cs="Arial"/>
          <w:i/>
          <w:sz w:val="16"/>
          <w:szCs w:val="16"/>
          <w:lang w:val="pl-PL"/>
        </w:rPr>
        <w:t>1) zatrudniał średniorocznie mniej niż 10 pracowników oraz</w:t>
      </w:r>
    </w:p>
    <w:p w:rsidR="00AE5652" w:rsidRPr="00D5620C" w:rsidRDefault="00AE5652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  <w:lang w:val="pl-PL"/>
        </w:rPr>
      </w:pPr>
      <w:r w:rsidRPr="00D5620C">
        <w:rPr>
          <w:rFonts w:ascii="Arial" w:hAnsi="Arial" w:cs="Arial"/>
          <w:i/>
          <w:sz w:val="16"/>
          <w:szCs w:val="16"/>
          <w:lang w:val="pl-PL"/>
        </w:rPr>
        <w:t xml:space="preserve">2)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 </w:t>
      </w:r>
    </w:p>
    <w:p w:rsidR="00535ED9" w:rsidRPr="00D5620C" w:rsidRDefault="00535ED9" w:rsidP="00E9033A">
      <w:pPr>
        <w:pStyle w:val="Bezodstpw"/>
        <w:spacing w:line="276" w:lineRule="auto"/>
        <w:ind w:left="567" w:hanging="283"/>
        <w:rPr>
          <w:rFonts w:ascii="Arial" w:hAnsi="Arial" w:cs="Arial"/>
          <w:i/>
          <w:sz w:val="16"/>
          <w:szCs w:val="16"/>
          <w:lang w:val="pl-PL"/>
        </w:rPr>
      </w:pPr>
      <w:r w:rsidRPr="00D5620C">
        <w:rPr>
          <w:rFonts w:ascii="Arial" w:hAnsi="Arial" w:cs="Arial"/>
          <w:i/>
          <w:sz w:val="16"/>
          <w:szCs w:val="16"/>
          <w:u w:val="single"/>
          <w:lang w:val="pl-PL"/>
        </w:rPr>
        <w:t>Za małego przedsiębiorcę</w:t>
      </w:r>
      <w:r w:rsidRPr="00D5620C">
        <w:rPr>
          <w:rFonts w:ascii="Arial" w:hAnsi="Arial" w:cs="Arial"/>
          <w:i/>
          <w:sz w:val="16"/>
          <w:szCs w:val="16"/>
          <w:lang w:val="pl-PL"/>
        </w:rPr>
        <w:t xml:space="preserve"> uważa się przedsiębiorcę, który w co najmniej jednym z dwóch ostatnich lat obrotowych spełnia łącznie następujące warunki:</w:t>
      </w:r>
    </w:p>
    <w:p w:rsidR="00535ED9" w:rsidRPr="00D5620C" w:rsidRDefault="00535ED9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  <w:lang w:val="pl-PL"/>
        </w:rPr>
      </w:pPr>
      <w:r w:rsidRPr="00D5620C">
        <w:rPr>
          <w:rFonts w:ascii="Arial" w:hAnsi="Arial" w:cs="Arial"/>
          <w:i/>
          <w:sz w:val="16"/>
          <w:szCs w:val="16"/>
          <w:lang w:val="pl-PL"/>
        </w:rPr>
        <w:t>1) zatrudniał średniorocznie mniej niż 50 pracowników oraz</w:t>
      </w:r>
    </w:p>
    <w:p w:rsidR="00535ED9" w:rsidRPr="00D5620C" w:rsidRDefault="00535ED9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  <w:lang w:val="pl-PL"/>
        </w:rPr>
      </w:pPr>
      <w:r w:rsidRPr="00D5620C">
        <w:rPr>
          <w:rFonts w:ascii="Arial" w:hAnsi="Arial" w:cs="Arial"/>
          <w:i/>
          <w:sz w:val="16"/>
          <w:szCs w:val="16"/>
          <w:lang w:val="pl-PL"/>
        </w:rPr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-</w:t>
      </w:r>
    </w:p>
    <w:p w:rsidR="00535ED9" w:rsidRPr="00D5620C" w:rsidRDefault="00535ED9" w:rsidP="00E9033A">
      <w:pPr>
        <w:pStyle w:val="Bezodstpw"/>
        <w:spacing w:line="276" w:lineRule="auto"/>
        <w:ind w:left="567"/>
        <w:rPr>
          <w:rFonts w:ascii="Arial" w:hAnsi="Arial" w:cs="Arial"/>
          <w:i/>
          <w:sz w:val="16"/>
          <w:szCs w:val="16"/>
          <w:lang w:val="pl-PL"/>
        </w:rPr>
      </w:pPr>
      <w:r w:rsidRPr="00D5620C">
        <w:rPr>
          <w:rFonts w:ascii="Arial" w:hAnsi="Arial" w:cs="Arial"/>
          <w:i/>
          <w:sz w:val="16"/>
          <w:szCs w:val="16"/>
          <w:lang w:val="pl-PL"/>
        </w:rPr>
        <w:t>i który nie jest mikroprzedsiębiorcą.</w:t>
      </w:r>
    </w:p>
    <w:p w:rsidR="00535ED9" w:rsidRPr="00D5620C" w:rsidRDefault="00535ED9" w:rsidP="00E9033A">
      <w:pPr>
        <w:pStyle w:val="Bezodstpw"/>
        <w:spacing w:line="276" w:lineRule="auto"/>
        <w:ind w:left="567" w:hanging="283"/>
        <w:rPr>
          <w:rFonts w:ascii="Arial" w:hAnsi="Arial" w:cs="Arial"/>
          <w:i/>
          <w:sz w:val="16"/>
          <w:szCs w:val="16"/>
          <w:lang w:val="pl-PL"/>
        </w:rPr>
      </w:pPr>
      <w:r w:rsidRPr="00D5620C">
        <w:rPr>
          <w:rFonts w:ascii="Arial" w:hAnsi="Arial" w:cs="Arial"/>
          <w:i/>
          <w:sz w:val="16"/>
          <w:szCs w:val="16"/>
          <w:u w:val="single"/>
          <w:lang w:val="pl-PL"/>
        </w:rPr>
        <w:t>Za średniego przedsiębiorcę</w:t>
      </w:r>
      <w:r w:rsidRPr="00D5620C">
        <w:rPr>
          <w:rFonts w:ascii="Arial" w:hAnsi="Arial" w:cs="Arial"/>
          <w:i/>
          <w:sz w:val="16"/>
          <w:szCs w:val="16"/>
          <w:lang w:val="pl-PL"/>
        </w:rPr>
        <w:t xml:space="preserve"> uważa się przedsiębiorcę, który w co najmniej jednym z dwóch ostatnich lat obrotowych spełniał łącznie  następujące warunki:</w:t>
      </w:r>
    </w:p>
    <w:p w:rsidR="00535ED9" w:rsidRPr="00D5620C" w:rsidRDefault="00535ED9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  <w:lang w:val="pl-PL"/>
        </w:rPr>
      </w:pPr>
      <w:r w:rsidRPr="00D5620C">
        <w:rPr>
          <w:rFonts w:ascii="Arial" w:hAnsi="Arial" w:cs="Arial"/>
          <w:i/>
          <w:sz w:val="16"/>
          <w:szCs w:val="16"/>
          <w:lang w:val="pl-PL"/>
        </w:rPr>
        <w:t>1) zatrudniał średniorocznie mniej niż 250 pracowników oraz</w:t>
      </w:r>
    </w:p>
    <w:p w:rsidR="00535ED9" w:rsidRPr="00D5620C" w:rsidRDefault="00535ED9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  <w:lang w:val="pl-PL"/>
        </w:rPr>
      </w:pPr>
      <w:r w:rsidRPr="00D5620C">
        <w:rPr>
          <w:rFonts w:ascii="Arial" w:hAnsi="Arial" w:cs="Arial"/>
          <w:i/>
          <w:sz w:val="16"/>
          <w:szCs w:val="16"/>
          <w:lang w:val="pl-PL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–</w:t>
      </w:r>
    </w:p>
    <w:p w:rsidR="00535ED9" w:rsidRPr="00D5620C" w:rsidRDefault="00535ED9" w:rsidP="00E9033A">
      <w:pPr>
        <w:pStyle w:val="Bezodstpw"/>
        <w:spacing w:line="276" w:lineRule="auto"/>
        <w:ind w:left="567"/>
        <w:rPr>
          <w:rFonts w:ascii="Arial" w:hAnsi="Arial" w:cs="Arial"/>
          <w:i/>
          <w:sz w:val="16"/>
          <w:szCs w:val="16"/>
          <w:lang w:val="pl-PL"/>
        </w:rPr>
      </w:pPr>
      <w:r w:rsidRPr="00D5620C">
        <w:rPr>
          <w:rFonts w:ascii="Arial" w:hAnsi="Arial" w:cs="Arial"/>
          <w:i/>
          <w:sz w:val="16"/>
          <w:szCs w:val="16"/>
          <w:lang w:val="pl-PL"/>
        </w:rPr>
        <w:t>i który nie jest mikroprzedsiębiorcą ani małym przedsiębiorcą.</w:t>
      </w:r>
    </w:p>
    <w:p w:rsidR="00AE5652" w:rsidRPr="00D5620C" w:rsidRDefault="00FD6EDD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  <w:lang w:val="pl-PL"/>
        </w:rPr>
      </w:pPr>
      <w:r w:rsidRPr="00D5620C">
        <w:rPr>
          <w:rFonts w:ascii="Arial" w:hAnsi="Arial" w:cs="Arial"/>
          <w:sz w:val="20"/>
          <w:szCs w:val="20"/>
          <w:lang w:val="pl-PL"/>
        </w:rPr>
        <w:t>9</w:t>
      </w:r>
      <w:r w:rsidR="00AE5652" w:rsidRPr="00D5620C">
        <w:rPr>
          <w:rFonts w:ascii="Arial" w:hAnsi="Arial" w:cs="Arial"/>
          <w:sz w:val="20"/>
          <w:szCs w:val="20"/>
          <w:lang w:val="pl-PL"/>
        </w:rPr>
        <w:t xml:space="preserve">. </w:t>
      </w:r>
      <w:r w:rsidR="00924BC9" w:rsidRPr="00D5620C">
        <w:rPr>
          <w:rFonts w:ascii="Arial" w:hAnsi="Arial" w:cs="Arial"/>
          <w:sz w:val="20"/>
          <w:szCs w:val="20"/>
          <w:lang w:val="pl-PL"/>
        </w:rPr>
        <w:t xml:space="preserve">Ofertę </w:t>
      </w:r>
      <w:r w:rsidR="006C4D1E" w:rsidRPr="00D5620C">
        <w:rPr>
          <w:rFonts w:ascii="Arial" w:hAnsi="Arial" w:cs="Arial"/>
          <w:sz w:val="20"/>
          <w:szCs w:val="20"/>
          <w:lang w:val="pl-PL"/>
        </w:rPr>
        <w:t xml:space="preserve">wraz z załącznikami </w:t>
      </w:r>
      <w:r w:rsidR="00924BC9" w:rsidRPr="00D5620C">
        <w:rPr>
          <w:rFonts w:ascii="Arial" w:hAnsi="Arial" w:cs="Arial"/>
          <w:sz w:val="20"/>
          <w:szCs w:val="20"/>
          <w:lang w:val="pl-PL"/>
        </w:rPr>
        <w:t xml:space="preserve">składam na kolejno ponumerowanych stronach. </w:t>
      </w:r>
      <w:r w:rsidR="006C4D1E" w:rsidRPr="00D5620C">
        <w:rPr>
          <w:rFonts w:ascii="Arial" w:hAnsi="Arial" w:cs="Arial"/>
          <w:sz w:val="20"/>
          <w:szCs w:val="20"/>
          <w:lang w:val="pl-PL"/>
        </w:rPr>
        <w:t xml:space="preserve">Oferta wraz z załącznikami </w:t>
      </w:r>
      <w:r w:rsidR="00605340" w:rsidRPr="00D5620C">
        <w:rPr>
          <w:rFonts w:ascii="Arial" w:hAnsi="Arial" w:cs="Arial"/>
          <w:sz w:val="20"/>
          <w:szCs w:val="20"/>
          <w:lang w:val="pl-PL"/>
        </w:rPr>
        <w:t>składa</w:t>
      </w:r>
      <w:r w:rsidR="006C4D1E" w:rsidRPr="00D5620C">
        <w:rPr>
          <w:rFonts w:ascii="Arial" w:hAnsi="Arial" w:cs="Arial"/>
          <w:sz w:val="20"/>
          <w:szCs w:val="20"/>
          <w:lang w:val="pl-PL"/>
        </w:rPr>
        <w:t xml:space="preserve"> </w:t>
      </w:r>
      <w:r w:rsidR="00924BC9" w:rsidRPr="00D5620C">
        <w:rPr>
          <w:rFonts w:ascii="Arial" w:hAnsi="Arial" w:cs="Arial"/>
          <w:sz w:val="20"/>
          <w:szCs w:val="20"/>
          <w:lang w:val="pl-PL"/>
        </w:rPr>
        <w:t xml:space="preserve"> się z ………. </w:t>
      </w:r>
      <w:r w:rsidR="00A11442" w:rsidRPr="00D5620C">
        <w:rPr>
          <w:rFonts w:ascii="Arial" w:hAnsi="Arial" w:cs="Arial"/>
          <w:sz w:val="20"/>
          <w:szCs w:val="20"/>
          <w:lang w:val="pl-PL"/>
        </w:rPr>
        <w:t>s</w:t>
      </w:r>
      <w:r w:rsidR="00924BC9" w:rsidRPr="00D5620C">
        <w:rPr>
          <w:rFonts w:ascii="Arial" w:hAnsi="Arial" w:cs="Arial"/>
          <w:sz w:val="20"/>
          <w:szCs w:val="20"/>
          <w:lang w:val="pl-PL"/>
        </w:rPr>
        <w:t>tron.</w:t>
      </w:r>
    </w:p>
    <w:p w:rsidR="00924BC9" w:rsidRPr="00D5620C" w:rsidRDefault="00FD6EDD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  <w:lang w:val="pl-PL"/>
        </w:rPr>
      </w:pPr>
      <w:r w:rsidRPr="00D5620C">
        <w:rPr>
          <w:rFonts w:ascii="Arial" w:hAnsi="Arial" w:cs="Arial"/>
          <w:sz w:val="20"/>
          <w:szCs w:val="20"/>
          <w:lang w:val="pl-PL"/>
        </w:rPr>
        <w:t>10</w:t>
      </w:r>
      <w:r w:rsidR="00AE5652" w:rsidRPr="00D5620C">
        <w:rPr>
          <w:rFonts w:ascii="Arial" w:hAnsi="Arial" w:cs="Arial"/>
          <w:sz w:val="20"/>
          <w:szCs w:val="20"/>
          <w:lang w:val="pl-PL"/>
        </w:rPr>
        <w:t xml:space="preserve">. </w:t>
      </w:r>
      <w:r w:rsidR="00924BC9" w:rsidRPr="00D5620C">
        <w:rPr>
          <w:rFonts w:ascii="Arial" w:hAnsi="Arial" w:cs="Arial"/>
          <w:sz w:val="20"/>
          <w:szCs w:val="20"/>
          <w:lang w:val="pl-PL"/>
        </w:rPr>
        <w:t xml:space="preserve">Załącznikami do niniejszego formularza stanowiącymi integralną część oferty są oświadczenia, dokumenty i załączniki </w:t>
      </w:r>
      <w:r w:rsidR="0080249B" w:rsidRPr="00D5620C">
        <w:rPr>
          <w:rFonts w:ascii="Arial" w:hAnsi="Arial" w:cs="Arial"/>
          <w:sz w:val="20"/>
          <w:szCs w:val="20"/>
          <w:lang w:val="pl-PL"/>
        </w:rPr>
        <w:t>wymienione poniżej</w:t>
      </w:r>
      <w:r w:rsidR="00924BC9" w:rsidRPr="00D5620C">
        <w:rPr>
          <w:rFonts w:ascii="Arial" w:hAnsi="Arial" w:cs="Arial"/>
          <w:sz w:val="20"/>
          <w:szCs w:val="20"/>
          <w:lang w:val="pl-PL"/>
        </w:rPr>
        <w:t>:</w:t>
      </w:r>
    </w:p>
    <w:p w:rsidR="00924BC9" w:rsidRPr="00D5620C" w:rsidRDefault="00AE5652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D5620C">
        <w:rPr>
          <w:rFonts w:ascii="Arial" w:hAnsi="Arial" w:cs="Arial"/>
          <w:sz w:val="20"/>
          <w:szCs w:val="20"/>
          <w:lang w:val="pl-PL"/>
        </w:rPr>
        <w:t xml:space="preserve">1) </w:t>
      </w:r>
      <w:r w:rsidRPr="00D5620C">
        <w:rPr>
          <w:rFonts w:ascii="Arial" w:hAnsi="Arial"/>
          <w:sz w:val="20"/>
          <w:szCs w:val="20"/>
          <w:lang w:val="pl-PL"/>
        </w:rPr>
        <w:t>Oświadczenie/</w:t>
      </w:r>
      <w:r w:rsidR="000338A9" w:rsidRPr="00D5620C">
        <w:rPr>
          <w:rFonts w:ascii="Arial" w:hAnsi="Arial"/>
          <w:sz w:val="20"/>
          <w:szCs w:val="20"/>
          <w:lang w:val="pl-PL"/>
        </w:rPr>
        <w:t>oświadczenia</w:t>
      </w:r>
      <w:r w:rsidRPr="00D5620C">
        <w:rPr>
          <w:rFonts w:ascii="Arial" w:hAnsi="Arial"/>
          <w:sz w:val="20"/>
          <w:szCs w:val="20"/>
          <w:lang w:val="pl-PL"/>
        </w:rPr>
        <w:t xml:space="preserve"> Wykonawcy składane na podstawie art. 125 ust. 1 ustawy PZP dotyczące spełnienia warunków udziału w postępowaniu oraz o braku podstaw do wykluczenia z postępowania</w:t>
      </w:r>
    </w:p>
    <w:p w:rsidR="002A1A70" w:rsidRPr="00D5620C" w:rsidRDefault="002A1A70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</w:p>
    <w:p w:rsidR="00924BC9" w:rsidRPr="00D5620C" w:rsidRDefault="00AE5652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D5620C">
        <w:rPr>
          <w:rFonts w:ascii="Arial" w:hAnsi="Arial" w:cs="Arial"/>
          <w:sz w:val="20"/>
          <w:szCs w:val="20"/>
          <w:lang w:val="pl-PL"/>
        </w:rPr>
        <w:t xml:space="preserve">2) </w:t>
      </w:r>
      <w:r w:rsidR="00924BC9" w:rsidRPr="00D5620C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………………………………………………………………………….</w:t>
      </w:r>
    </w:p>
    <w:p w:rsidR="002A1A70" w:rsidRPr="00D5620C" w:rsidRDefault="002A1A70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</w:p>
    <w:p w:rsidR="002D392D" w:rsidRPr="00D5620C" w:rsidRDefault="002D392D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</w:p>
    <w:p w:rsidR="002A1A70" w:rsidRPr="00D5620C" w:rsidRDefault="002A1A70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:rsidR="00CC37D9" w:rsidRPr="00D5620C" w:rsidRDefault="00CC37D9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 w:eastAsia="pl-PL"/>
        </w:rPr>
      </w:pPr>
    </w:p>
    <w:p w:rsidR="00543C23" w:rsidRPr="00D5620C" w:rsidRDefault="00543C23" w:rsidP="00543C23">
      <w:pPr>
        <w:spacing w:line="360" w:lineRule="auto"/>
        <w:ind w:left="4254" w:firstLine="709"/>
        <w:jc w:val="both"/>
        <w:rPr>
          <w:rFonts w:ascii="Arial" w:hAnsi="Arial" w:cs="Arial"/>
          <w:sz w:val="21"/>
          <w:szCs w:val="21"/>
        </w:rPr>
      </w:pPr>
      <w:bookmarkStart w:id="9" w:name="_Hlk63672798"/>
      <w:r w:rsidRPr="00D5620C">
        <w:rPr>
          <w:rFonts w:ascii="Arial" w:hAnsi="Arial" w:cs="Arial"/>
          <w:sz w:val="21"/>
          <w:szCs w:val="21"/>
        </w:rPr>
        <w:t>…………………………………….</w:t>
      </w:r>
    </w:p>
    <w:p w:rsidR="00543C23" w:rsidRPr="00D5620C" w:rsidRDefault="00543C23" w:rsidP="00543C23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D5620C">
        <w:rPr>
          <w:rFonts w:ascii="Arial" w:hAnsi="Arial" w:cs="Arial"/>
          <w:sz w:val="21"/>
          <w:szCs w:val="21"/>
        </w:rPr>
        <w:tab/>
      </w:r>
      <w:r w:rsidRPr="00D5620C">
        <w:rPr>
          <w:rFonts w:ascii="Arial" w:hAnsi="Arial" w:cs="Arial"/>
          <w:sz w:val="21"/>
          <w:szCs w:val="21"/>
        </w:rPr>
        <w:tab/>
      </w:r>
      <w:r w:rsidRPr="00D5620C">
        <w:rPr>
          <w:rFonts w:ascii="Arial" w:hAnsi="Arial" w:cs="Arial"/>
          <w:sz w:val="21"/>
          <w:szCs w:val="21"/>
        </w:rPr>
        <w:tab/>
      </w:r>
      <w:r w:rsidRPr="00D5620C">
        <w:rPr>
          <w:rFonts w:ascii="Arial" w:hAnsi="Arial" w:cs="Arial"/>
          <w:sz w:val="21"/>
          <w:szCs w:val="21"/>
        </w:rPr>
        <w:tab/>
      </w:r>
      <w:r w:rsidRPr="00D5620C">
        <w:rPr>
          <w:rFonts w:ascii="Arial" w:hAnsi="Arial" w:cs="Arial"/>
          <w:sz w:val="21"/>
          <w:szCs w:val="21"/>
        </w:rPr>
        <w:tab/>
      </w:r>
      <w:r w:rsidRPr="00D5620C">
        <w:rPr>
          <w:rFonts w:ascii="Arial" w:hAnsi="Arial" w:cs="Arial"/>
          <w:sz w:val="21"/>
          <w:szCs w:val="21"/>
        </w:rPr>
        <w:tab/>
      </w:r>
      <w:r w:rsidRPr="00D5620C">
        <w:rPr>
          <w:rFonts w:ascii="Arial" w:hAnsi="Arial" w:cs="Arial"/>
          <w:i/>
          <w:sz w:val="21"/>
          <w:szCs w:val="21"/>
        </w:rPr>
        <w:tab/>
      </w:r>
      <w:r w:rsidRPr="00D5620C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:rsidR="00DD76E6" w:rsidRPr="00D5620C" w:rsidRDefault="00543C23" w:rsidP="00543C23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D5620C">
        <w:rPr>
          <w:rFonts w:ascii="Arial" w:hAnsi="Arial" w:cs="Arial"/>
          <w:i/>
          <w:sz w:val="16"/>
          <w:szCs w:val="16"/>
        </w:rPr>
        <w:t>zaufany lub podpis osobisty</w:t>
      </w:r>
      <w:r w:rsidR="0080249B" w:rsidRPr="00D5620C">
        <w:rPr>
          <w:rFonts w:ascii="Arial" w:hAnsi="Arial" w:cs="Arial"/>
          <w:sz w:val="20"/>
          <w:szCs w:val="20"/>
        </w:rPr>
        <w:t xml:space="preserve"> </w:t>
      </w:r>
      <w:bookmarkEnd w:id="9"/>
    </w:p>
    <w:sectPr w:rsidR="00DD76E6" w:rsidRPr="00D5620C" w:rsidSect="00B05105"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B31" w:rsidRDefault="00E32B31" w:rsidP="00597E0F">
      <w:pPr>
        <w:spacing w:after="0" w:line="240" w:lineRule="auto"/>
      </w:pPr>
      <w:r>
        <w:separator/>
      </w:r>
    </w:p>
  </w:endnote>
  <w:endnote w:type="continuationSeparator" w:id="0">
    <w:p w:rsidR="00E32B31" w:rsidRDefault="00E32B31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B31" w:rsidRDefault="00E32B31" w:rsidP="00597E0F">
      <w:pPr>
        <w:spacing w:after="0" w:line="240" w:lineRule="auto"/>
      </w:pPr>
      <w:r>
        <w:separator/>
      </w:r>
    </w:p>
  </w:footnote>
  <w:footnote w:type="continuationSeparator" w:id="0">
    <w:p w:rsidR="00E32B31" w:rsidRDefault="00E32B31" w:rsidP="00597E0F">
      <w:pPr>
        <w:spacing w:after="0" w:line="240" w:lineRule="auto"/>
      </w:pPr>
      <w:r>
        <w:continuationSeparator/>
      </w:r>
    </w:p>
  </w:footnote>
  <w:footnote w:id="1">
    <w:p w:rsidR="00AA64DC" w:rsidRPr="00891B08" w:rsidRDefault="00AA64DC" w:rsidP="000D0EC4">
      <w:pPr>
        <w:pStyle w:val="Tekstprzypisudolnego"/>
        <w:rPr>
          <w:sz w:val="12"/>
          <w:szCs w:val="12"/>
        </w:rPr>
      </w:pPr>
      <w:r w:rsidRPr="00891B08">
        <w:rPr>
          <w:rStyle w:val="Odwoanieprzypisudolnego"/>
          <w:sz w:val="12"/>
          <w:szCs w:val="12"/>
        </w:rPr>
        <w:footnoteRef/>
      </w:r>
      <w:r w:rsidRPr="00891B08">
        <w:rPr>
          <w:sz w:val="12"/>
          <w:szCs w:val="12"/>
        </w:rPr>
        <w:t xml:space="preserve"> właściwe zaznaczyć</w:t>
      </w:r>
    </w:p>
  </w:footnote>
  <w:footnote w:id="2">
    <w:p w:rsidR="00AA64DC" w:rsidRPr="00891B08" w:rsidRDefault="00AA64DC" w:rsidP="002A1A70">
      <w:pPr>
        <w:pStyle w:val="Tekstprzypisudolnego"/>
        <w:jc w:val="both"/>
        <w:rPr>
          <w:sz w:val="12"/>
          <w:szCs w:val="12"/>
        </w:rPr>
      </w:pPr>
      <w:r w:rsidRPr="00891B08">
        <w:rPr>
          <w:rStyle w:val="Odwoanieprzypisudolnego"/>
          <w:sz w:val="12"/>
          <w:szCs w:val="12"/>
        </w:rPr>
        <w:footnoteRef/>
      </w:r>
      <w:r w:rsidRPr="00891B08">
        <w:rPr>
          <w:sz w:val="12"/>
          <w:szCs w:val="12"/>
        </w:rP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3">
    <w:p w:rsidR="00AA64DC" w:rsidRPr="00891B08" w:rsidRDefault="00AA64DC" w:rsidP="00107341">
      <w:pPr>
        <w:pStyle w:val="Tekstprzypisudolnego"/>
        <w:jc w:val="both"/>
        <w:rPr>
          <w:sz w:val="12"/>
          <w:szCs w:val="12"/>
        </w:rPr>
      </w:pPr>
      <w:r w:rsidRPr="00891B08">
        <w:rPr>
          <w:rStyle w:val="Odwoanieprzypisudolnego"/>
          <w:sz w:val="12"/>
          <w:szCs w:val="12"/>
        </w:rPr>
        <w:footnoteRef/>
      </w:r>
      <w:r w:rsidRPr="00891B08">
        <w:rPr>
          <w:sz w:val="12"/>
          <w:szCs w:val="12"/>
        </w:rPr>
        <w:t xml:space="preserve"> niniejszy punkt wypełnia Wykonawca, w przypadku podwykonawców, na których zasoby powołuje się na zasadach określonych w art. </w:t>
      </w:r>
      <w:r w:rsidR="00CA1C76">
        <w:rPr>
          <w:sz w:val="12"/>
          <w:szCs w:val="12"/>
        </w:rPr>
        <w:t>118 ustawy PZP</w:t>
      </w:r>
      <w:r w:rsidRPr="00891B08">
        <w:rPr>
          <w:sz w:val="12"/>
          <w:szCs w:val="12"/>
        </w:rPr>
        <w:t xml:space="preserve">, w celu wykazania spełniania warunków udziału </w:t>
      </w:r>
      <w:r>
        <w:rPr>
          <w:sz w:val="12"/>
          <w:szCs w:val="12"/>
        </w:rPr>
        <w:br/>
        <w:t xml:space="preserve">   </w:t>
      </w:r>
      <w:r w:rsidRPr="00891B08">
        <w:rPr>
          <w:sz w:val="12"/>
          <w:szCs w:val="12"/>
        </w:rPr>
        <w:t xml:space="preserve">w postępowaniu, o których mowa w art. </w:t>
      </w:r>
      <w:r w:rsidR="00CA1C76">
        <w:rPr>
          <w:sz w:val="12"/>
          <w:szCs w:val="12"/>
        </w:rPr>
        <w:t>112</w:t>
      </w:r>
      <w:r w:rsidRPr="00891B08">
        <w:rPr>
          <w:sz w:val="12"/>
          <w:szCs w:val="12"/>
        </w:rPr>
        <w:t xml:space="preserve"> ust.</w:t>
      </w:r>
      <w:r>
        <w:rPr>
          <w:sz w:val="12"/>
          <w:szCs w:val="12"/>
        </w:rPr>
        <w:t xml:space="preserve"> </w:t>
      </w:r>
      <w:r w:rsidR="00CA1C76">
        <w:rPr>
          <w:sz w:val="12"/>
          <w:szCs w:val="12"/>
        </w:rPr>
        <w:t>2</w:t>
      </w:r>
      <w:r w:rsidRPr="00891B08">
        <w:rPr>
          <w:sz w:val="12"/>
          <w:szCs w:val="12"/>
        </w:rPr>
        <w:t xml:space="preserve"> </w:t>
      </w:r>
      <w:r w:rsidR="00CA1C76">
        <w:rPr>
          <w:sz w:val="12"/>
          <w:szCs w:val="12"/>
        </w:rPr>
        <w:t>u</w:t>
      </w:r>
      <w:r w:rsidRPr="00891B08">
        <w:rPr>
          <w:sz w:val="12"/>
          <w:szCs w:val="12"/>
        </w:rPr>
        <w:t>stawy</w:t>
      </w:r>
      <w:r w:rsidR="00CA1C76">
        <w:rPr>
          <w:sz w:val="12"/>
          <w:szCs w:val="12"/>
        </w:rPr>
        <w:t xml:space="preserve"> PZP</w:t>
      </w:r>
      <w:r w:rsidRPr="00891B08">
        <w:rPr>
          <w:sz w:val="12"/>
          <w:szCs w:val="12"/>
        </w:rPr>
        <w:t>.</w:t>
      </w:r>
    </w:p>
  </w:footnote>
  <w:footnote w:id="4">
    <w:p w:rsidR="00AA64DC" w:rsidRPr="00891B08" w:rsidRDefault="00AA64DC" w:rsidP="00A11302">
      <w:pPr>
        <w:pStyle w:val="Tekstprzypisudolnego"/>
        <w:jc w:val="both"/>
        <w:rPr>
          <w:sz w:val="12"/>
          <w:szCs w:val="12"/>
        </w:rPr>
      </w:pPr>
      <w:r w:rsidRPr="00891B08">
        <w:rPr>
          <w:rStyle w:val="Odwoanieprzypisudolnego"/>
          <w:sz w:val="12"/>
          <w:szCs w:val="12"/>
        </w:rPr>
        <w:footnoteRef/>
      </w:r>
      <w:r w:rsidRPr="00891B08">
        <w:rPr>
          <w:sz w:val="12"/>
          <w:szCs w:val="12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5">
    <w:p w:rsidR="00AD6658" w:rsidRPr="00891B08" w:rsidRDefault="00AD6658" w:rsidP="00AD6658">
      <w:pPr>
        <w:pStyle w:val="Tekstprzypisudolnego"/>
        <w:jc w:val="both"/>
        <w:rPr>
          <w:sz w:val="12"/>
          <w:szCs w:val="12"/>
        </w:rPr>
      </w:pPr>
      <w:r w:rsidRPr="00891B08">
        <w:rPr>
          <w:rStyle w:val="Odwoanieprzypisudolnego"/>
          <w:sz w:val="12"/>
          <w:szCs w:val="12"/>
        </w:rPr>
        <w:footnoteRef/>
      </w:r>
      <w:r w:rsidRPr="00891B08">
        <w:rPr>
          <w:sz w:val="12"/>
          <w:szCs w:val="12"/>
        </w:rPr>
        <w:t xml:space="preserve"> w przypadku gdy </w:t>
      </w:r>
      <w:r>
        <w:rPr>
          <w:sz w:val="12"/>
          <w:szCs w:val="12"/>
        </w:rPr>
        <w:t>W</w:t>
      </w:r>
      <w:r w:rsidRPr="00891B08">
        <w:rPr>
          <w:sz w:val="12"/>
          <w:szCs w:val="12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AD6658" w:rsidRPr="00891B08" w:rsidRDefault="00AD6658" w:rsidP="00AD6658">
      <w:pPr>
        <w:pStyle w:val="Tekstprzypisudolnego"/>
        <w:jc w:val="both"/>
        <w:rPr>
          <w:sz w:val="12"/>
          <w:szCs w:val="12"/>
        </w:rPr>
      </w:pPr>
    </w:p>
  </w:footnote>
  <w:footnote w:id="6">
    <w:p w:rsidR="00AA64DC" w:rsidRPr="0080249B" w:rsidRDefault="00F73045" w:rsidP="00535ED9">
      <w:pPr>
        <w:spacing w:after="0" w:line="240" w:lineRule="auto"/>
        <w:rPr>
          <w:sz w:val="12"/>
          <w:szCs w:val="12"/>
        </w:rPr>
      </w:pPr>
      <w:r>
        <w:rPr>
          <w:sz w:val="12"/>
          <w:szCs w:val="12"/>
          <w:vertAlign w:val="superscript"/>
        </w:rPr>
        <w:t>6</w:t>
      </w:r>
      <w:r w:rsidR="00AA64DC" w:rsidRPr="0080249B">
        <w:rPr>
          <w:sz w:val="12"/>
          <w:szCs w:val="12"/>
        </w:rPr>
        <w:t xml:space="preserve"> niepotrzebne skreślić</w:t>
      </w:r>
    </w:p>
  </w:footnote>
  <w:footnote w:id="7">
    <w:p w:rsidR="00F73045" w:rsidRPr="00F73045" w:rsidRDefault="00F73045">
      <w:pPr>
        <w:pStyle w:val="Tekstprzypisudolnego"/>
        <w:rPr>
          <w:sz w:val="12"/>
          <w:szCs w:val="12"/>
        </w:rPr>
      </w:pPr>
      <w:r w:rsidRPr="00F73045">
        <w:rPr>
          <w:rStyle w:val="Odwoanieprzypisudolnego"/>
          <w:sz w:val="12"/>
          <w:szCs w:val="12"/>
        </w:rPr>
        <w:footnoteRef/>
      </w:r>
      <w:r w:rsidRPr="00F73045">
        <w:rPr>
          <w:sz w:val="12"/>
          <w:szCs w:val="12"/>
        </w:rPr>
        <w:t xml:space="preserve"> </w:t>
      </w:r>
      <w:r w:rsidRPr="0080249B">
        <w:rPr>
          <w:sz w:val="12"/>
          <w:szCs w:val="12"/>
        </w:rPr>
        <w:t>niepotrzebne skreślić</w:t>
      </w:r>
    </w:p>
  </w:footnote>
  <w:footnote w:id="8">
    <w:p w:rsidR="006112BF" w:rsidRPr="006112BF" w:rsidRDefault="006112BF">
      <w:pPr>
        <w:pStyle w:val="Tekstprzypisudolnego"/>
        <w:rPr>
          <w:sz w:val="12"/>
          <w:szCs w:val="12"/>
        </w:rPr>
      </w:pPr>
      <w:r w:rsidRPr="006112BF">
        <w:rPr>
          <w:rStyle w:val="Odwoanieprzypisudolnego"/>
          <w:sz w:val="12"/>
          <w:szCs w:val="12"/>
        </w:rPr>
        <w:footnoteRef/>
      </w:r>
      <w:r w:rsidRPr="006112BF">
        <w:rPr>
          <w:sz w:val="12"/>
          <w:szCs w:val="12"/>
        </w:rPr>
        <w:t xml:space="preserve"> </w:t>
      </w:r>
      <w:r>
        <w:rPr>
          <w:sz w:val="12"/>
          <w:szCs w:val="12"/>
        </w:rPr>
        <w:t>Wypełnić tylko w przypadku powstania obowiązku podatkowego u Zamawiającego</w:t>
      </w:r>
    </w:p>
  </w:footnote>
  <w:footnote w:id="9">
    <w:p w:rsidR="00F73045" w:rsidRPr="00F73045" w:rsidRDefault="00F73045">
      <w:pPr>
        <w:pStyle w:val="Tekstprzypisudolnego"/>
        <w:rPr>
          <w:sz w:val="12"/>
          <w:szCs w:val="12"/>
        </w:rPr>
      </w:pPr>
      <w:r w:rsidRPr="00F73045">
        <w:rPr>
          <w:rStyle w:val="Odwoanieprzypisudolnego"/>
          <w:sz w:val="12"/>
          <w:szCs w:val="12"/>
        </w:rPr>
        <w:footnoteRef/>
      </w:r>
      <w:r w:rsidRPr="00F73045">
        <w:rPr>
          <w:sz w:val="12"/>
          <w:szCs w:val="12"/>
        </w:rPr>
        <w:t xml:space="preserve"> </w:t>
      </w:r>
      <w:r w:rsidRPr="0080249B">
        <w:rPr>
          <w:sz w:val="12"/>
          <w:szCs w:val="12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7C601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03"/>
        </w:tabs>
        <w:ind w:left="1003" w:hanging="360"/>
      </w:pPr>
      <w:rPr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63"/>
        </w:tabs>
        <w:ind w:left="1363" w:hanging="360"/>
      </w:pPr>
      <w:rPr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23"/>
        </w:tabs>
        <w:ind w:left="1723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2083"/>
        </w:tabs>
        <w:ind w:left="2083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443"/>
        </w:tabs>
        <w:ind w:left="2443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803"/>
        </w:tabs>
        <w:ind w:left="2803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3163"/>
        </w:tabs>
        <w:ind w:left="3163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523"/>
        </w:tabs>
        <w:ind w:left="3523" w:hanging="360"/>
      </w:pPr>
      <w:rPr>
        <w:b w:val="0"/>
        <w:bCs w:val="0"/>
        <w:sz w:val="20"/>
        <w:szCs w:val="20"/>
      </w:rPr>
    </w:lvl>
  </w:abstractNum>
  <w:abstractNum w:abstractNumId="1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0000003"/>
    <w:multiLevelType w:val="multilevel"/>
    <w:tmpl w:val="35FC94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00000008"/>
    <w:multiLevelType w:val="multilevel"/>
    <w:tmpl w:val="F926CC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E"/>
    <w:multiLevelType w:val="multilevel"/>
    <w:tmpl w:val="0000000E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003526F8"/>
    <w:multiLevelType w:val="hybridMultilevel"/>
    <w:tmpl w:val="6BFC0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>
    <w:nsid w:val="0E2D0DAF"/>
    <w:multiLevelType w:val="multilevel"/>
    <w:tmpl w:val="5EDA507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1601698C"/>
    <w:multiLevelType w:val="hybridMultilevel"/>
    <w:tmpl w:val="EC504F34"/>
    <w:lvl w:ilvl="0" w:tplc="04150011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18535720"/>
    <w:multiLevelType w:val="hybridMultilevel"/>
    <w:tmpl w:val="7DAEFBD6"/>
    <w:lvl w:ilvl="0" w:tplc="04150017">
      <w:start w:val="1"/>
      <w:numFmt w:val="lowerLetter"/>
      <w:lvlText w:val="%1)"/>
      <w:lvlJc w:val="left"/>
      <w:pPr>
        <w:ind w:left="934" w:hanging="360"/>
      </w:pPr>
      <w:rPr>
        <w:rFonts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43">
    <w:nsid w:val="18C6257F"/>
    <w:multiLevelType w:val="hybridMultilevel"/>
    <w:tmpl w:val="6FFEBAF8"/>
    <w:lvl w:ilvl="0" w:tplc="3C481494">
      <w:start w:val="1"/>
      <w:numFmt w:val="bullet"/>
      <w:lvlText w:val=""/>
      <w:lvlJc w:val="left"/>
      <w:pPr>
        <w:ind w:left="934" w:hanging="360"/>
      </w:pPr>
      <w:rPr>
        <w:rFonts w:ascii="Symbol" w:hAnsi="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44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>
    <w:nsid w:val="1E4C7328"/>
    <w:multiLevelType w:val="hybridMultilevel"/>
    <w:tmpl w:val="9F868978"/>
    <w:lvl w:ilvl="0" w:tplc="04150017">
      <w:start w:val="1"/>
      <w:numFmt w:val="lowerLetter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>
    <w:nsid w:val="255869AC"/>
    <w:multiLevelType w:val="hybridMultilevel"/>
    <w:tmpl w:val="8E00FC72"/>
    <w:lvl w:ilvl="0" w:tplc="3C48149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8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>
    <w:nsid w:val="27FA60D4"/>
    <w:multiLevelType w:val="hybridMultilevel"/>
    <w:tmpl w:val="D8F25B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E8265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1DD4982C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>
    <w:nsid w:val="2B0B0086"/>
    <w:multiLevelType w:val="hybridMultilevel"/>
    <w:tmpl w:val="47283FDC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52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CED4BFC"/>
    <w:multiLevelType w:val="hybridMultilevel"/>
    <w:tmpl w:val="E6B4440A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C6D2F6BC">
      <w:start w:val="1"/>
      <w:numFmt w:val="decimal"/>
      <w:lvlText w:val="%2."/>
      <w:lvlJc w:val="left"/>
      <w:pPr>
        <w:ind w:left="1080" w:hanging="360"/>
      </w:pPr>
      <w:rPr>
        <w:b w:val="0"/>
        <w:bCs w:val="0"/>
        <w:color w:val="000000"/>
        <w:sz w:val="22"/>
        <w:szCs w:val="22"/>
      </w:rPr>
    </w:lvl>
    <w:lvl w:ilvl="2" w:tplc="F4C8617C">
      <w:start w:val="1"/>
      <w:numFmt w:val="decimal"/>
      <w:lvlText w:val="%3)"/>
      <w:lvlJc w:val="left"/>
      <w:pPr>
        <w:ind w:left="1800" w:hanging="180"/>
      </w:pPr>
      <w:rPr>
        <w:b w:val="0"/>
        <w:color w:val="00000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6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>
    <w:nsid w:val="36E4021D"/>
    <w:multiLevelType w:val="multilevel"/>
    <w:tmpl w:val="2B9EC8C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536" w:hanging="432"/>
      </w:pPr>
      <w:rPr>
        <w:rFonts w:hint="default"/>
        <w:b w:val="0"/>
        <w:color w:val="000000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>
    <w:nsid w:val="4C6D24EA"/>
    <w:multiLevelType w:val="multilevel"/>
    <w:tmpl w:val="D5F811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685" w:hanging="432"/>
      </w:pPr>
      <w:rPr>
        <w:rFonts w:hint="default"/>
        <w:b w:val="0"/>
        <w:color w:val="000000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>
    <w:nsid w:val="4E0852F3"/>
    <w:multiLevelType w:val="hybridMultilevel"/>
    <w:tmpl w:val="FF040036"/>
    <w:lvl w:ilvl="0" w:tplc="04150017">
      <w:start w:val="1"/>
      <w:numFmt w:val="lowerLetter"/>
      <w:lvlText w:val="%1)"/>
      <w:lvlJc w:val="left"/>
      <w:pPr>
        <w:ind w:left="1902" w:hanging="360"/>
      </w:pPr>
    </w:lvl>
    <w:lvl w:ilvl="1" w:tplc="04150019" w:tentative="1">
      <w:start w:val="1"/>
      <w:numFmt w:val="lowerLetter"/>
      <w:lvlText w:val="%2."/>
      <w:lvlJc w:val="left"/>
      <w:pPr>
        <w:ind w:left="2622" w:hanging="360"/>
      </w:pPr>
    </w:lvl>
    <w:lvl w:ilvl="2" w:tplc="0415001B" w:tentative="1">
      <w:start w:val="1"/>
      <w:numFmt w:val="lowerRoman"/>
      <w:lvlText w:val="%3."/>
      <w:lvlJc w:val="right"/>
      <w:pPr>
        <w:ind w:left="3342" w:hanging="180"/>
      </w:pPr>
    </w:lvl>
    <w:lvl w:ilvl="3" w:tplc="0415000F" w:tentative="1">
      <w:start w:val="1"/>
      <w:numFmt w:val="decimal"/>
      <w:lvlText w:val="%4."/>
      <w:lvlJc w:val="left"/>
      <w:pPr>
        <w:ind w:left="4062" w:hanging="360"/>
      </w:pPr>
    </w:lvl>
    <w:lvl w:ilvl="4" w:tplc="04150019" w:tentative="1">
      <w:start w:val="1"/>
      <w:numFmt w:val="lowerLetter"/>
      <w:lvlText w:val="%5."/>
      <w:lvlJc w:val="left"/>
      <w:pPr>
        <w:ind w:left="4782" w:hanging="360"/>
      </w:pPr>
    </w:lvl>
    <w:lvl w:ilvl="5" w:tplc="0415001B" w:tentative="1">
      <w:start w:val="1"/>
      <w:numFmt w:val="lowerRoman"/>
      <w:lvlText w:val="%6."/>
      <w:lvlJc w:val="right"/>
      <w:pPr>
        <w:ind w:left="5502" w:hanging="180"/>
      </w:pPr>
    </w:lvl>
    <w:lvl w:ilvl="6" w:tplc="0415000F" w:tentative="1">
      <w:start w:val="1"/>
      <w:numFmt w:val="decimal"/>
      <w:lvlText w:val="%7."/>
      <w:lvlJc w:val="left"/>
      <w:pPr>
        <w:ind w:left="6222" w:hanging="360"/>
      </w:pPr>
    </w:lvl>
    <w:lvl w:ilvl="7" w:tplc="04150019" w:tentative="1">
      <w:start w:val="1"/>
      <w:numFmt w:val="lowerLetter"/>
      <w:lvlText w:val="%8."/>
      <w:lvlJc w:val="left"/>
      <w:pPr>
        <w:ind w:left="6942" w:hanging="360"/>
      </w:pPr>
    </w:lvl>
    <w:lvl w:ilvl="8" w:tplc="0415001B" w:tentative="1">
      <w:start w:val="1"/>
      <w:numFmt w:val="lowerRoman"/>
      <w:lvlText w:val="%9."/>
      <w:lvlJc w:val="right"/>
      <w:pPr>
        <w:ind w:left="7662" w:hanging="180"/>
      </w:pPr>
    </w:lvl>
  </w:abstractNum>
  <w:abstractNum w:abstractNumId="64">
    <w:nsid w:val="4EB70AC8"/>
    <w:multiLevelType w:val="hybridMultilevel"/>
    <w:tmpl w:val="528E95DC"/>
    <w:lvl w:ilvl="0" w:tplc="8EB2BB9C">
      <w:start w:val="1"/>
      <w:numFmt w:val="lowerLetter"/>
      <w:lvlText w:val="%1)"/>
      <w:lvlJc w:val="left"/>
      <w:pPr>
        <w:ind w:left="1776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5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>
    <w:nsid w:val="51AE36FE"/>
    <w:multiLevelType w:val="hybridMultilevel"/>
    <w:tmpl w:val="D7823D5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67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172" w:hanging="360"/>
      </w:pPr>
    </w:lvl>
    <w:lvl w:ilvl="1" w:tplc="04150019" w:tentative="1">
      <w:start w:val="1"/>
      <w:numFmt w:val="lowerLetter"/>
      <w:lvlText w:val="%2."/>
      <w:lvlJc w:val="left"/>
      <w:pPr>
        <w:ind w:left="1892" w:hanging="360"/>
      </w:pPr>
    </w:lvl>
    <w:lvl w:ilvl="2" w:tplc="0415001B" w:tentative="1">
      <w:start w:val="1"/>
      <w:numFmt w:val="lowerRoman"/>
      <w:lvlText w:val="%3."/>
      <w:lvlJc w:val="right"/>
      <w:pPr>
        <w:ind w:left="2612" w:hanging="180"/>
      </w:pPr>
    </w:lvl>
    <w:lvl w:ilvl="3" w:tplc="0415000F" w:tentative="1">
      <w:start w:val="1"/>
      <w:numFmt w:val="decimal"/>
      <w:lvlText w:val="%4."/>
      <w:lvlJc w:val="left"/>
      <w:pPr>
        <w:ind w:left="3332" w:hanging="360"/>
      </w:pPr>
    </w:lvl>
    <w:lvl w:ilvl="4" w:tplc="04150019" w:tentative="1">
      <w:start w:val="1"/>
      <w:numFmt w:val="lowerLetter"/>
      <w:lvlText w:val="%5."/>
      <w:lvlJc w:val="left"/>
      <w:pPr>
        <w:ind w:left="4052" w:hanging="360"/>
      </w:pPr>
    </w:lvl>
    <w:lvl w:ilvl="5" w:tplc="0415001B" w:tentative="1">
      <w:start w:val="1"/>
      <w:numFmt w:val="lowerRoman"/>
      <w:lvlText w:val="%6."/>
      <w:lvlJc w:val="right"/>
      <w:pPr>
        <w:ind w:left="4772" w:hanging="180"/>
      </w:pPr>
    </w:lvl>
    <w:lvl w:ilvl="6" w:tplc="0415000F" w:tentative="1">
      <w:start w:val="1"/>
      <w:numFmt w:val="decimal"/>
      <w:lvlText w:val="%7."/>
      <w:lvlJc w:val="left"/>
      <w:pPr>
        <w:ind w:left="5492" w:hanging="360"/>
      </w:pPr>
    </w:lvl>
    <w:lvl w:ilvl="7" w:tplc="04150019" w:tentative="1">
      <w:start w:val="1"/>
      <w:numFmt w:val="lowerLetter"/>
      <w:lvlText w:val="%8."/>
      <w:lvlJc w:val="left"/>
      <w:pPr>
        <w:ind w:left="6212" w:hanging="360"/>
      </w:pPr>
    </w:lvl>
    <w:lvl w:ilvl="8" w:tplc="0415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74">
    <w:nsid w:val="5E3445F6"/>
    <w:multiLevelType w:val="hybridMultilevel"/>
    <w:tmpl w:val="395CC5E4"/>
    <w:lvl w:ilvl="0" w:tplc="6B146AA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F631BCE"/>
    <w:multiLevelType w:val="hybridMultilevel"/>
    <w:tmpl w:val="540E071C"/>
    <w:lvl w:ilvl="0" w:tplc="02BC59C8">
      <w:start w:val="1"/>
      <w:numFmt w:val="lowerLetter"/>
      <w:lvlText w:val="%1)"/>
      <w:lvlJc w:val="left"/>
      <w:pPr>
        <w:ind w:left="927" w:hanging="360"/>
      </w:pPr>
      <w:rPr>
        <w:b w:val="0"/>
        <w:bCs w:val="0"/>
      </w:rPr>
    </w:lvl>
    <w:lvl w:ilvl="1" w:tplc="0415000F">
      <w:start w:val="1"/>
      <w:numFmt w:val="decimal"/>
      <w:lvlText w:val="%2."/>
      <w:lvlJc w:val="left"/>
      <w:pPr>
        <w:ind w:left="1647" w:hanging="360"/>
      </w:pPr>
    </w:lvl>
    <w:lvl w:ilvl="2" w:tplc="F4C8617C">
      <w:start w:val="1"/>
      <w:numFmt w:val="decimal"/>
      <w:lvlText w:val="%3)"/>
      <w:lvlJc w:val="left"/>
      <w:pPr>
        <w:ind w:left="2367" w:hanging="180"/>
      </w:pPr>
      <w:rPr>
        <w:b w:val="0"/>
        <w:color w:val="000000"/>
      </w:rPr>
    </w:lvl>
    <w:lvl w:ilvl="3" w:tplc="04150017">
      <w:start w:val="1"/>
      <w:numFmt w:val="lowerLetter"/>
      <w:lvlText w:val="%4)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6">
    <w:nsid w:val="61041F57"/>
    <w:multiLevelType w:val="hybridMultilevel"/>
    <w:tmpl w:val="13561D62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7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>
    <w:nsid w:val="630E4B72"/>
    <w:multiLevelType w:val="hybridMultilevel"/>
    <w:tmpl w:val="71786FDC"/>
    <w:lvl w:ilvl="0" w:tplc="E83E1D30">
      <w:start w:val="1"/>
      <w:numFmt w:val="decimal"/>
      <w:lvlText w:val="%1)"/>
      <w:lvlJc w:val="left"/>
      <w:pPr>
        <w:ind w:left="1571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9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80">
    <w:nsid w:val="64DC1A6D"/>
    <w:multiLevelType w:val="hybridMultilevel"/>
    <w:tmpl w:val="9F868978"/>
    <w:lvl w:ilvl="0" w:tplc="04150017">
      <w:start w:val="1"/>
      <w:numFmt w:val="lowerLetter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3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4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5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>
    <w:nsid w:val="731C371E"/>
    <w:multiLevelType w:val="hybridMultilevel"/>
    <w:tmpl w:val="D9A633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8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>
    <w:nsid w:val="79C3781F"/>
    <w:multiLevelType w:val="hybridMultilevel"/>
    <w:tmpl w:val="204E9CBE"/>
    <w:lvl w:ilvl="0" w:tplc="ABE60FB6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D253D8D"/>
    <w:multiLevelType w:val="multilevel"/>
    <w:tmpl w:val="FC7CE194"/>
    <w:lvl w:ilvl="0">
      <w:start w:val="1"/>
      <w:numFmt w:val="decimal"/>
      <w:lvlText w:val="%1)"/>
      <w:lvlJc w:val="left"/>
      <w:pPr>
        <w:ind w:left="1088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5413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952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2456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96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7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8" w:hanging="1440"/>
      </w:pPr>
      <w:rPr>
        <w:rFonts w:hint="default"/>
      </w:rPr>
    </w:lvl>
  </w:abstractNum>
  <w:num w:numId="1">
    <w:abstractNumId w:val="72"/>
  </w:num>
  <w:num w:numId="2">
    <w:abstractNumId w:val="39"/>
  </w:num>
  <w:num w:numId="3">
    <w:abstractNumId w:val="65"/>
  </w:num>
  <w:num w:numId="4">
    <w:abstractNumId w:val="52"/>
  </w:num>
  <w:num w:numId="5">
    <w:abstractNumId w:val="48"/>
  </w:num>
  <w:num w:numId="6">
    <w:abstractNumId w:val="82"/>
  </w:num>
  <w:num w:numId="7">
    <w:abstractNumId w:val="19"/>
  </w:num>
  <w:num w:numId="8">
    <w:abstractNumId w:val="55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7"/>
  </w:num>
  <w:num w:numId="15">
    <w:abstractNumId w:val="9"/>
  </w:num>
  <w:num w:numId="16">
    <w:abstractNumId w:val="10"/>
  </w:num>
  <w:num w:numId="17">
    <w:abstractNumId w:val="11"/>
  </w:num>
  <w:num w:numId="18">
    <w:abstractNumId w:val="12"/>
  </w:num>
  <w:num w:numId="19">
    <w:abstractNumId w:val="16"/>
  </w:num>
  <w:num w:numId="20">
    <w:abstractNumId w:val="17"/>
  </w:num>
  <w:num w:numId="21">
    <w:abstractNumId w:val="18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  <w:num w:numId="28">
    <w:abstractNumId w:val="54"/>
  </w:num>
  <w:num w:numId="29">
    <w:abstractNumId w:val="59"/>
  </w:num>
  <w:num w:numId="30">
    <w:abstractNumId w:val="61"/>
  </w:num>
  <w:num w:numId="31">
    <w:abstractNumId w:val="49"/>
  </w:num>
  <w:num w:numId="32">
    <w:abstractNumId w:val="73"/>
  </w:num>
  <w:num w:numId="33">
    <w:abstractNumId w:val="47"/>
  </w:num>
  <w:num w:numId="34">
    <w:abstractNumId w:val="87"/>
  </w:num>
  <w:num w:numId="35">
    <w:abstractNumId w:val="57"/>
  </w:num>
  <w:num w:numId="36">
    <w:abstractNumId w:val="40"/>
  </w:num>
  <w:num w:numId="37">
    <w:abstractNumId w:val="81"/>
  </w:num>
  <w:num w:numId="38">
    <w:abstractNumId w:val="70"/>
  </w:num>
  <w:num w:numId="39">
    <w:abstractNumId w:val="36"/>
  </w:num>
  <w:num w:numId="40">
    <w:abstractNumId w:val="89"/>
  </w:num>
  <w:num w:numId="41">
    <w:abstractNumId w:val="83"/>
  </w:num>
  <w:num w:numId="42">
    <w:abstractNumId w:val="44"/>
  </w:num>
  <w:num w:numId="43">
    <w:abstractNumId w:val="37"/>
  </w:num>
  <w:num w:numId="44">
    <w:abstractNumId w:val="77"/>
  </w:num>
  <w:num w:numId="45">
    <w:abstractNumId w:val="68"/>
  </w:num>
  <w:num w:numId="46">
    <w:abstractNumId w:val="56"/>
  </w:num>
  <w:num w:numId="47">
    <w:abstractNumId w:val="85"/>
  </w:num>
  <w:num w:numId="48">
    <w:abstractNumId w:val="58"/>
  </w:num>
  <w:num w:numId="49">
    <w:abstractNumId w:val="38"/>
  </w:num>
  <w:num w:numId="50">
    <w:abstractNumId w:val="53"/>
  </w:num>
  <w:num w:numId="51">
    <w:abstractNumId w:val="91"/>
  </w:num>
  <w:num w:numId="52">
    <w:abstractNumId w:val="64"/>
  </w:num>
  <w:num w:numId="53">
    <w:abstractNumId w:val="69"/>
  </w:num>
  <w:num w:numId="54">
    <w:abstractNumId w:val="51"/>
  </w:num>
  <w:num w:numId="55">
    <w:abstractNumId w:val="79"/>
  </w:num>
  <w:num w:numId="56">
    <w:abstractNumId w:val="78"/>
  </w:num>
  <w:num w:numId="57">
    <w:abstractNumId w:val="35"/>
  </w:num>
  <w:num w:numId="58">
    <w:abstractNumId w:val="88"/>
  </w:num>
  <w:num w:numId="59">
    <w:abstractNumId w:val="63"/>
  </w:num>
  <w:num w:numId="60">
    <w:abstractNumId w:val="74"/>
  </w:num>
  <w:num w:numId="61">
    <w:abstractNumId w:val="93"/>
  </w:num>
  <w:num w:numId="62">
    <w:abstractNumId w:val="62"/>
  </w:num>
  <w:num w:numId="63">
    <w:abstractNumId w:val="46"/>
  </w:num>
  <w:num w:numId="64">
    <w:abstractNumId w:val="76"/>
  </w:num>
  <w:num w:numId="65">
    <w:abstractNumId w:val="75"/>
  </w:num>
  <w:num w:numId="66">
    <w:abstractNumId w:val="41"/>
  </w:num>
  <w:num w:numId="67">
    <w:abstractNumId w:val="42"/>
  </w:num>
  <w:num w:numId="68">
    <w:abstractNumId w:val="43"/>
  </w:num>
  <w:num w:numId="69">
    <w:abstractNumId w:val="66"/>
  </w:num>
  <w:num w:numId="70">
    <w:abstractNumId w:val="71"/>
  </w:num>
  <w:num w:numId="71">
    <w:abstractNumId w:val="86"/>
  </w:num>
  <w:num w:numId="72">
    <w:abstractNumId w:val="50"/>
  </w:num>
  <w:num w:numId="73">
    <w:abstractNumId w:val="90"/>
  </w:num>
  <w:num w:numId="74">
    <w:abstractNumId w:val="45"/>
  </w:num>
  <w:num w:numId="75">
    <w:abstractNumId w:val="8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61"/>
    <w:rsid w:val="00000BAA"/>
    <w:rsid w:val="00001E11"/>
    <w:rsid w:val="00002DB2"/>
    <w:rsid w:val="00002DFA"/>
    <w:rsid w:val="00003322"/>
    <w:rsid w:val="00003789"/>
    <w:rsid w:val="000047AE"/>
    <w:rsid w:val="00004A76"/>
    <w:rsid w:val="00004AC3"/>
    <w:rsid w:val="0000522F"/>
    <w:rsid w:val="00006DD8"/>
    <w:rsid w:val="00006F78"/>
    <w:rsid w:val="00007072"/>
    <w:rsid w:val="000074A5"/>
    <w:rsid w:val="00010029"/>
    <w:rsid w:val="00011CBC"/>
    <w:rsid w:val="00012562"/>
    <w:rsid w:val="00012F24"/>
    <w:rsid w:val="000131F7"/>
    <w:rsid w:val="000134BA"/>
    <w:rsid w:val="000140E0"/>
    <w:rsid w:val="000149A2"/>
    <w:rsid w:val="00015414"/>
    <w:rsid w:val="000161E8"/>
    <w:rsid w:val="000168D1"/>
    <w:rsid w:val="00016961"/>
    <w:rsid w:val="00016C45"/>
    <w:rsid w:val="00017D5C"/>
    <w:rsid w:val="000202FD"/>
    <w:rsid w:val="00020AF2"/>
    <w:rsid w:val="000217D1"/>
    <w:rsid w:val="000219B8"/>
    <w:rsid w:val="00021B34"/>
    <w:rsid w:val="00021DC9"/>
    <w:rsid w:val="00022E15"/>
    <w:rsid w:val="00023546"/>
    <w:rsid w:val="000237D5"/>
    <w:rsid w:val="00023DAA"/>
    <w:rsid w:val="00024209"/>
    <w:rsid w:val="000255F4"/>
    <w:rsid w:val="00025982"/>
    <w:rsid w:val="00025D28"/>
    <w:rsid w:val="0002614C"/>
    <w:rsid w:val="000265F3"/>
    <w:rsid w:val="00026A26"/>
    <w:rsid w:val="00026B79"/>
    <w:rsid w:val="00026B89"/>
    <w:rsid w:val="00026C0B"/>
    <w:rsid w:val="0002770C"/>
    <w:rsid w:val="00027ECA"/>
    <w:rsid w:val="00027FBA"/>
    <w:rsid w:val="00027FC3"/>
    <w:rsid w:val="0003096A"/>
    <w:rsid w:val="00030E45"/>
    <w:rsid w:val="000316EC"/>
    <w:rsid w:val="00031919"/>
    <w:rsid w:val="0003221A"/>
    <w:rsid w:val="00032BEC"/>
    <w:rsid w:val="00033649"/>
    <w:rsid w:val="0003376C"/>
    <w:rsid w:val="000338A9"/>
    <w:rsid w:val="000348E7"/>
    <w:rsid w:val="00034C8E"/>
    <w:rsid w:val="000350C2"/>
    <w:rsid w:val="00035C38"/>
    <w:rsid w:val="00036ECB"/>
    <w:rsid w:val="000375BE"/>
    <w:rsid w:val="000378FD"/>
    <w:rsid w:val="0004051F"/>
    <w:rsid w:val="000405AA"/>
    <w:rsid w:val="00040ADE"/>
    <w:rsid w:val="00041010"/>
    <w:rsid w:val="00041379"/>
    <w:rsid w:val="00041ADD"/>
    <w:rsid w:val="00042117"/>
    <w:rsid w:val="000434CA"/>
    <w:rsid w:val="00043593"/>
    <w:rsid w:val="00043B70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BE1"/>
    <w:rsid w:val="00047CF2"/>
    <w:rsid w:val="00050121"/>
    <w:rsid w:val="00050692"/>
    <w:rsid w:val="00050776"/>
    <w:rsid w:val="000508EC"/>
    <w:rsid w:val="00050CB8"/>
    <w:rsid w:val="00051091"/>
    <w:rsid w:val="00051D47"/>
    <w:rsid w:val="00052523"/>
    <w:rsid w:val="00052533"/>
    <w:rsid w:val="00052A34"/>
    <w:rsid w:val="00052FAC"/>
    <w:rsid w:val="00054038"/>
    <w:rsid w:val="000544EA"/>
    <w:rsid w:val="00054AA2"/>
    <w:rsid w:val="00055B00"/>
    <w:rsid w:val="00055E2C"/>
    <w:rsid w:val="00055E63"/>
    <w:rsid w:val="00055F03"/>
    <w:rsid w:val="00056A0C"/>
    <w:rsid w:val="00056A1F"/>
    <w:rsid w:val="00057693"/>
    <w:rsid w:val="000576F2"/>
    <w:rsid w:val="0006013E"/>
    <w:rsid w:val="0006030D"/>
    <w:rsid w:val="000609C7"/>
    <w:rsid w:val="00060A78"/>
    <w:rsid w:val="00061050"/>
    <w:rsid w:val="00061820"/>
    <w:rsid w:val="00062834"/>
    <w:rsid w:val="000638C7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94A"/>
    <w:rsid w:val="0007244E"/>
    <w:rsid w:val="00073EAF"/>
    <w:rsid w:val="00073FEA"/>
    <w:rsid w:val="000745E3"/>
    <w:rsid w:val="000749B0"/>
    <w:rsid w:val="00074F40"/>
    <w:rsid w:val="00075254"/>
    <w:rsid w:val="0007695E"/>
    <w:rsid w:val="00076D36"/>
    <w:rsid w:val="00077CCB"/>
    <w:rsid w:val="00077F55"/>
    <w:rsid w:val="000803F3"/>
    <w:rsid w:val="000804FF"/>
    <w:rsid w:val="000809F8"/>
    <w:rsid w:val="00082489"/>
    <w:rsid w:val="00082528"/>
    <w:rsid w:val="000828B9"/>
    <w:rsid w:val="000828DE"/>
    <w:rsid w:val="000828EF"/>
    <w:rsid w:val="00085080"/>
    <w:rsid w:val="000853D1"/>
    <w:rsid w:val="00085AE7"/>
    <w:rsid w:val="00085BEC"/>
    <w:rsid w:val="000866FD"/>
    <w:rsid w:val="00086EDB"/>
    <w:rsid w:val="00087515"/>
    <w:rsid w:val="00090761"/>
    <w:rsid w:val="0009093B"/>
    <w:rsid w:val="00091154"/>
    <w:rsid w:val="000918DF"/>
    <w:rsid w:val="000926FF"/>
    <w:rsid w:val="00092E0D"/>
    <w:rsid w:val="0009348E"/>
    <w:rsid w:val="0009352B"/>
    <w:rsid w:val="00094556"/>
    <w:rsid w:val="00094D9F"/>
    <w:rsid w:val="000952A8"/>
    <w:rsid w:val="000952F4"/>
    <w:rsid w:val="00096347"/>
    <w:rsid w:val="000964A5"/>
    <w:rsid w:val="000966D6"/>
    <w:rsid w:val="0009703A"/>
    <w:rsid w:val="00097B62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12E"/>
    <w:rsid w:val="000A43DC"/>
    <w:rsid w:val="000A4D1B"/>
    <w:rsid w:val="000A655A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F00"/>
    <w:rsid w:val="000B321F"/>
    <w:rsid w:val="000B3482"/>
    <w:rsid w:val="000B34FB"/>
    <w:rsid w:val="000B3652"/>
    <w:rsid w:val="000B4714"/>
    <w:rsid w:val="000B4F5F"/>
    <w:rsid w:val="000B5725"/>
    <w:rsid w:val="000B5A98"/>
    <w:rsid w:val="000B5BCD"/>
    <w:rsid w:val="000B5DAF"/>
    <w:rsid w:val="000B6A03"/>
    <w:rsid w:val="000B72CD"/>
    <w:rsid w:val="000B77DA"/>
    <w:rsid w:val="000B7871"/>
    <w:rsid w:val="000B7883"/>
    <w:rsid w:val="000B7AE4"/>
    <w:rsid w:val="000B7BBE"/>
    <w:rsid w:val="000B7E6F"/>
    <w:rsid w:val="000B7FA2"/>
    <w:rsid w:val="000C0637"/>
    <w:rsid w:val="000C0AD7"/>
    <w:rsid w:val="000C1380"/>
    <w:rsid w:val="000C4672"/>
    <w:rsid w:val="000C46A8"/>
    <w:rsid w:val="000C4D6B"/>
    <w:rsid w:val="000C4FDD"/>
    <w:rsid w:val="000C50DC"/>
    <w:rsid w:val="000C619A"/>
    <w:rsid w:val="000C7391"/>
    <w:rsid w:val="000C78C5"/>
    <w:rsid w:val="000D068C"/>
    <w:rsid w:val="000D0C88"/>
    <w:rsid w:val="000D0EC4"/>
    <w:rsid w:val="000D0ED2"/>
    <w:rsid w:val="000D0FA4"/>
    <w:rsid w:val="000D1A17"/>
    <w:rsid w:val="000D2814"/>
    <w:rsid w:val="000D290D"/>
    <w:rsid w:val="000D2D89"/>
    <w:rsid w:val="000D4A72"/>
    <w:rsid w:val="000D4B8D"/>
    <w:rsid w:val="000D5EF2"/>
    <w:rsid w:val="000D63F5"/>
    <w:rsid w:val="000D66EB"/>
    <w:rsid w:val="000D695D"/>
    <w:rsid w:val="000D6CE8"/>
    <w:rsid w:val="000D6E3A"/>
    <w:rsid w:val="000D7026"/>
    <w:rsid w:val="000E0783"/>
    <w:rsid w:val="000E0A47"/>
    <w:rsid w:val="000E1673"/>
    <w:rsid w:val="000E1DC5"/>
    <w:rsid w:val="000E2844"/>
    <w:rsid w:val="000E321F"/>
    <w:rsid w:val="000E3A21"/>
    <w:rsid w:val="000E3D6E"/>
    <w:rsid w:val="000E447F"/>
    <w:rsid w:val="000E4B54"/>
    <w:rsid w:val="000E4D5D"/>
    <w:rsid w:val="000E5072"/>
    <w:rsid w:val="000E512C"/>
    <w:rsid w:val="000E555B"/>
    <w:rsid w:val="000E57C1"/>
    <w:rsid w:val="000E626F"/>
    <w:rsid w:val="000E63AE"/>
    <w:rsid w:val="000E63D0"/>
    <w:rsid w:val="000E68DF"/>
    <w:rsid w:val="000E695C"/>
    <w:rsid w:val="000E6A53"/>
    <w:rsid w:val="000E7535"/>
    <w:rsid w:val="000E795F"/>
    <w:rsid w:val="000E7D76"/>
    <w:rsid w:val="000E7F54"/>
    <w:rsid w:val="000F0C69"/>
    <w:rsid w:val="000F1ABF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3FB"/>
    <w:rsid w:val="00103416"/>
    <w:rsid w:val="00103792"/>
    <w:rsid w:val="00103AB0"/>
    <w:rsid w:val="00103B7F"/>
    <w:rsid w:val="00103BD1"/>
    <w:rsid w:val="00104990"/>
    <w:rsid w:val="00104C2A"/>
    <w:rsid w:val="0010567C"/>
    <w:rsid w:val="00105ADD"/>
    <w:rsid w:val="00105B28"/>
    <w:rsid w:val="001060C9"/>
    <w:rsid w:val="0010625A"/>
    <w:rsid w:val="00106B48"/>
    <w:rsid w:val="0010721E"/>
    <w:rsid w:val="00107341"/>
    <w:rsid w:val="0010761D"/>
    <w:rsid w:val="00107EF8"/>
    <w:rsid w:val="00110808"/>
    <w:rsid w:val="00110DBB"/>
    <w:rsid w:val="001112AE"/>
    <w:rsid w:val="00111986"/>
    <w:rsid w:val="001128B1"/>
    <w:rsid w:val="001142F8"/>
    <w:rsid w:val="00114B34"/>
    <w:rsid w:val="00114D3F"/>
    <w:rsid w:val="00115213"/>
    <w:rsid w:val="00115CBB"/>
    <w:rsid w:val="00117410"/>
    <w:rsid w:val="00117498"/>
    <w:rsid w:val="00121C7C"/>
    <w:rsid w:val="00121DC1"/>
    <w:rsid w:val="00121EF0"/>
    <w:rsid w:val="0012366B"/>
    <w:rsid w:val="00123830"/>
    <w:rsid w:val="001238D2"/>
    <w:rsid w:val="00123AC6"/>
    <w:rsid w:val="00123D03"/>
    <w:rsid w:val="00123F25"/>
    <w:rsid w:val="00125906"/>
    <w:rsid w:val="00125BA0"/>
    <w:rsid w:val="001261A3"/>
    <w:rsid w:val="001267FD"/>
    <w:rsid w:val="00126939"/>
    <w:rsid w:val="001269E5"/>
    <w:rsid w:val="001270C5"/>
    <w:rsid w:val="00127135"/>
    <w:rsid w:val="001272FC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2470"/>
    <w:rsid w:val="00133035"/>
    <w:rsid w:val="001340A6"/>
    <w:rsid w:val="00134804"/>
    <w:rsid w:val="00135B53"/>
    <w:rsid w:val="00135C87"/>
    <w:rsid w:val="00136BD9"/>
    <w:rsid w:val="001372F3"/>
    <w:rsid w:val="0013736D"/>
    <w:rsid w:val="0014008D"/>
    <w:rsid w:val="00140B49"/>
    <w:rsid w:val="00140C0F"/>
    <w:rsid w:val="00141243"/>
    <w:rsid w:val="00141811"/>
    <w:rsid w:val="00141824"/>
    <w:rsid w:val="00141D91"/>
    <w:rsid w:val="00142C50"/>
    <w:rsid w:val="00142C5B"/>
    <w:rsid w:val="00143B79"/>
    <w:rsid w:val="00143F74"/>
    <w:rsid w:val="00144C0E"/>
    <w:rsid w:val="0014656A"/>
    <w:rsid w:val="0014673A"/>
    <w:rsid w:val="00147161"/>
    <w:rsid w:val="00147598"/>
    <w:rsid w:val="00147D31"/>
    <w:rsid w:val="001509ED"/>
    <w:rsid w:val="00150F9F"/>
    <w:rsid w:val="00150FA4"/>
    <w:rsid w:val="0015137E"/>
    <w:rsid w:val="00151C19"/>
    <w:rsid w:val="001520E2"/>
    <w:rsid w:val="0015249F"/>
    <w:rsid w:val="001524DA"/>
    <w:rsid w:val="001526E6"/>
    <w:rsid w:val="0015296F"/>
    <w:rsid w:val="00153116"/>
    <w:rsid w:val="0015365A"/>
    <w:rsid w:val="001538B4"/>
    <w:rsid w:val="0015392A"/>
    <w:rsid w:val="00155243"/>
    <w:rsid w:val="00155E6F"/>
    <w:rsid w:val="001570FB"/>
    <w:rsid w:val="00157232"/>
    <w:rsid w:val="00157BAB"/>
    <w:rsid w:val="0016038F"/>
    <w:rsid w:val="00160509"/>
    <w:rsid w:val="00160CBA"/>
    <w:rsid w:val="0016256B"/>
    <w:rsid w:val="00162F3B"/>
    <w:rsid w:val="001635E8"/>
    <w:rsid w:val="0016433F"/>
    <w:rsid w:val="00164358"/>
    <w:rsid w:val="00164623"/>
    <w:rsid w:val="001670E2"/>
    <w:rsid w:val="00167263"/>
    <w:rsid w:val="00167A90"/>
    <w:rsid w:val="001702AF"/>
    <w:rsid w:val="00170465"/>
    <w:rsid w:val="00170855"/>
    <w:rsid w:val="0017101C"/>
    <w:rsid w:val="0017169A"/>
    <w:rsid w:val="0017197C"/>
    <w:rsid w:val="001719BA"/>
    <w:rsid w:val="00171C73"/>
    <w:rsid w:val="00171E97"/>
    <w:rsid w:val="0017235C"/>
    <w:rsid w:val="0017254A"/>
    <w:rsid w:val="00172718"/>
    <w:rsid w:val="00172798"/>
    <w:rsid w:val="00173B9F"/>
    <w:rsid w:val="00173D8D"/>
    <w:rsid w:val="00173EF6"/>
    <w:rsid w:val="0017444E"/>
    <w:rsid w:val="00174493"/>
    <w:rsid w:val="00174914"/>
    <w:rsid w:val="0017497F"/>
    <w:rsid w:val="001759E8"/>
    <w:rsid w:val="001762B6"/>
    <w:rsid w:val="0017637E"/>
    <w:rsid w:val="001770CF"/>
    <w:rsid w:val="0017715C"/>
    <w:rsid w:val="001778BC"/>
    <w:rsid w:val="00177AD1"/>
    <w:rsid w:val="0018072A"/>
    <w:rsid w:val="00180B3F"/>
    <w:rsid w:val="00180E76"/>
    <w:rsid w:val="00181624"/>
    <w:rsid w:val="00181649"/>
    <w:rsid w:val="001825AB"/>
    <w:rsid w:val="00182E88"/>
    <w:rsid w:val="001830D0"/>
    <w:rsid w:val="00183470"/>
    <w:rsid w:val="00183493"/>
    <w:rsid w:val="00183D63"/>
    <w:rsid w:val="00184D0B"/>
    <w:rsid w:val="00184D53"/>
    <w:rsid w:val="00184E1E"/>
    <w:rsid w:val="00184EFC"/>
    <w:rsid w:val="00185F94"/>
    <w:rsid w:val="0018646D"/>
    <w:rsid w:val="00190708"/>
    <w:rsid w:val="00191024"/>
    <w:rsid w:val="001911E3"/>
    <w:rsid w:val="00191383"/>
    <w:rsid w:val="0019139F"/>
    <w:rsid w:val="0019183A"/>
    <w:rsid w:val="00192BE2"/>
    <w:rsid w:val="0019483B"/>
    <w:rsid w:val="00194846"/>
    <w:rsid w:val="00194EAD"/>
    <w:rsid w:val="001955D7"/>
    <w:rsid w:val="00195918"/>
    <w:rsid w:val="001959AD"/>
    <w:rsid w:val="00195EDD"/>
    <w:rsid w:val="00196657"/>
    <w:rsid w:val="0019700F"/>
    <w:rsid w:val="00197925"/>
    <w:rsid w:val="001A0F05"/>
    <w:rsid w:val="001A1AC8"/>
    <w:rsid w:val="001A1DF7"/>
    <w:rsid w:val="001A2DC6"/>
    <w:rsid w:val="001A2F77"/>
    <w:rsid w:val="001A43F9"/>
    <w:rsid w:val="001A49D6"/>
    <w:rsid w:val="001A4B62"/>
    <w:rsid w:val="001A4CA0"/>
    <w:rsid w:val="001A4F5A"/>
    <w:rsid w:val="001A50F0"/>
    <w:rsid w:val="001A526E"/>
    <w:rsid w:val="001A5605"/>
    <w:rsid w:val="001A5832"/>
    <w:rsid w:val="001A6037"/>
    <w:rsid w:val="001A6129"/>
    <w:rsid w:val="001A7C0A"/>
    <w:rsid w:val="001B02CC"/>
    <w:rsid w:val="001B04B4"/>
    <w:rsid w:val="001B1580"/>
    <w:rsid w:val="001B1BC3"/>
    <w:rsid w:val="001B21B4"/>
    <w:rsid w:val="001B25AB"/>
    <w:rsid w:val="001B30CC"/>
    <w:rsid w:val="001B319F"/>
    <w:rsid w:val="001B343E"/>
    <w:rsid w:val="001B3EB9"/>
    <w:rsid w:val="001B46D1"/>
    <w:rsid w:val="001B4A63"/>
    <w:rsid w:val="001B4A98"/>
    <w:rsid w:val="001B577D"/>
    <w:rsid w:val="001B5B85"/>
    <w:rsid w:val="001B600B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3D3D"/>
    <w:rsid w:val="001C4158"/>
    <w:rsid w:val="001C44A2"/>
    <w:rsid w:val="001C4A68"/>
    <w:rsid w:val="001C59DB"/>
    <w:rsid w:val="001C5EB2"/>
    <w:rsid w:val="001C683F"/>
    <w:rsid w:val="001C68C1"/>
    <w:rsid w:val="001C6A22"/>
    <w:rsid w:val="001C750E"/>
    <w:rsid w:val="001C78B0"/>
    <w:rsid w:val="001C7A50"/>
    <w:rsid w:val="001C7ACD"/>
    <w:rsid w:val="001C7C67"/>
    <w:rsid w:val="001C7D04"/>
    <w:rsid w:val="001D04DD"/>
    <w:rsid w:val="001D15F9"/>
    <w:rsid w:val="001D2F68"/>
    <w:rsid w:val="001D341D"/>
    <w:rsid w:val="001D3C99"/>
    <w:rsid w:val="001D425F"/>
    <w:rsid w:val="001D4A1F"/>
    <w:rsid w:val="001D4FD8"/>
    <w:rsid w:val="001D5850"/>
    <w:rsid w:val="001D6C0A"/>
    <w:rsid w:val="001D7226"/>
    <w:rsid w:val="001D7347"/>
    <w:rsid w:val="001D75F2"/>
    <w:rsid w:val="001D79E0"/>
    <w:rsid w:val="001E04AE"/>
    <w:rsid w:val="001E0D2F"/>
    <w:rsid w:val="001E0F31"/>
    <w:rsid w:val="001E15A7"/>
    <w:rsid w:val="001E19C0"/>
    <w:rsid w:val="001E1A10"/>
    <w:rsid w:val="001E1A49"/>
    <w:rsid w:val="001E1FEE"/>
    <w:rsid w:val="001E208D"/>
    <w:rsid w:val="001E2603"/>
    <w:rsid w:val="001E2635"/>
    <w:rsid w:val="001E3307"/>
    <w:rsid w:val="001E3EDB"/>
    <w:rsid w:val="001E4014"/>
    <w:rsid w:val="001E40FC"/>
    <w:rsid w:val="001E4238"/>
    <w:rsid w:val="001E4E05"/>
    <w:rsid w:val="001E5338"/>
    <w:rsid w:val="001E5833"/>
    <w:rsid w:val="001E65CA"/>
    <w:rsid w:val="001E6ACA"/>
    <w:rsid w:val="001E6BBF"/>
    <w:rsid w:val="001E7F5C"/>
    <w:rsid w:val="001F0503"/>
    <w:rsid w:val="001F06EE"/>
    <w:rsid w:val="001F102F"/>
    <w:rsid w:val="001F16C6"/>
    <w:rsid w:val="001F17B2"/>
    <w:rsid w:val="001F1AC6"/>
    <w:rsid w:val="001F1C91"/>
    <w:rsid w:val="001F22CB"/>
    <w:rsid w:val="001F22D8"/>
    <w:rsid w:val="001F2833"/>
    <w:rsid w:val="001F4003"/>
    <w:rsid w:val="001F4235"/>
    <w:rsid w:val="001F47F6"/>
    <w:rsid w:val="001F4D62"/>
    <w:rsid w:val="001F4E94"/>
    <w:rsid w:val="001F5D78"/>
    <w:rsid w:val="001F66F4"/>
    <w:rsid w:val="001F6874"/>
    <w:rsid w:val="001F6E7A"/>
    <w:rsid w:val="001F778A"/>
    <w:rsid w:val="001F78B1"/>
    <w:rsid w:val="001F7CBC"/>
    <w:rsid w:val="002001A8"/>
    <w:rsid w:val="00200675"/>
    <w:rsid w:val="00200748"/>
    <w:rsid w:val="00200F22"/>
    <w:rsid w:val="00201723"/>
    <w:rsid w:val="0020181A"/>
    <w:rsid w:val="00201E14"/>
    <w:rsid w:val="002021CF"/>
    <w:rsid w:val="002029AB"/>
    <w:rsid w:val="00202FD4"/>
    <w:rsid w:val="0020318E"/>
    <w:rsid w:val="00203510"/>
    <w:rsid w:val="002059F2"/>
    <w:rsid w:val="00205BDB"/>
    <w:rsid w:val="002067BD"/>
    <w:rsid w:val="0020699D"/>
    <w:rsid w:val="002069A4"/>
    <w:rsid w:val="002069A6"/>
    <w:rsid w:val="002069D9"/>
    <w:rsid w:val="00206DCF"/>
    <w:rsid w:val="0020753A"/>
    <w:rsid w:val="002107C6"/>
    <w:rsid w:val="00210888"/>
    <w:rsid w:val="002109B4"/>
    <w:rsid w:val="002109D6"/>
    <w:rsid w:val="00210FCD"/>
    <w:rsid w:val="0021181B"/>
    <w:rsid w:val="00212705"/>
    <w:rsid w:val="00212A9B"/>
    <w:rsid w:val="0021393D"/>
    <w:rsid w:val="00214106"/>
    <w:rsid w:val="002147EC"/>
    <w:rsid w:val="0021639D"/>
    <w:rsid w:val="002165D3"/>
    <w:rsid w:val="002167D3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1F71"/>
    <w:rsid w:val="00222237"/>
    <w:rsid w:val="00222EFD"/>
    <w:rsid w:val="0022338C"/>
    <w:rsid w:val="00224848"/>
    <w:rsid w:val="002251AA"/>
    <w:rsid w:val="002254D4"/>
    <w:rsid w:val="00225A05"/>
    <w:rsid w:val="00225D45"/>
    <w:rsid w:val="002264BB"/>
    <w:rsid w:val="00226B14"/>
    <w:rsid w:val="00226D77"/>
    <w:rsid w:val="002270E8"/>
    <w:rsid w:val="002271EC"/>
    <w:rsid w:val="00227482"/>
    <w:rsid w:val="00227743"/>
    <w:rsid w:val="00227A39"/>
    <w:rsid w:val="0023006B"/>
    <w:rsid w:val="002302A1"/>
    <w:rsid w:val="002308D0"/>
    <w:rsid w:val="002310B7"/>
    <w:rsid w:val="0023119F"/>
    <w:rsid w:val="002314F7"/>
    <w:rsid w:val="002315C2"/>
    <w:rsid w:val="00231826"/>
    <w:rsid w:val="00232B9A"/>
    <w:rsid w:val="00232BB7"/>
    <w:rsid w:val="002330EA"/>
    <w:rsid w:val="002339AA"/>
    <w:rsid w:val="002342BC"/>
    <w:rsid w:val="00235D43"/>
    <w:rsid w:val="00236303"/>
    <w:rsid w:val="00236639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387"/>
    <w:rsid w:val="00243B90"/>
    <w:rsid w:val="00243D53"/>
    <w:rsid w:val="00243ECB"/>
    <w:rsid w:val="00244339"/>
    <w:rsid w:val="0024529B"/>
    <w:rsid w:val="002459C7"/>
    <w:rsid w:val="00245A0D"/>
    <w:rsid w:val="00245FE2"/>
    <w:rsid w:val="00246331"/>
    <w:rsid w:val="0024642A"/>
    <w:rsid w:val="00246473"/>
    <w:rsid w:val="00246682"/>
    <w:rsid w:val="00250C4D"/>
    <w:rsid w:val="00250DA2"/>
    <w:rsid w:val="0025119C"/>
    <w:rsid w:val="00251B5B"/>
    <w:rsid w:val="00252216"/>
    <w:rsid w:val="002523F2"/>
    <w:rsid w:val="002527B1"/>
    <w:rsid w:val="002528CD"/>
    <w:rsid w:val="00252C00"/>
    <w:rsid w:val="00252E19"/>
    <w:rsid w:val="00252FDD"/>
    <w:rsid w:val="00253630"/>
    <w:rsid w:val="00253CE2"/>
    <w:rsid w:val="00253D3E"/>
    <w:rsid w:val="00254109"/>
    <w:rsid w:val="0025486E"/>
    <w:rsid w:val="0025489B"/>
    <w:rsid w:val="00254A6B"/>
    <w:rsid w:val="0025609B"/>
    <w:rsid w:val="00257345"/>
    <w:rsid w:val="00257B62"/>
    <w:rsid w:val="00257F17"/>
    <w:rsid w:val="00257F70"/>
    <w:rsid w:val="0026028F"/>
    <w:rsid w:val="00260827"/>
    <w:rsid w:val="00260985"/>
    <w:rsid w:val="00261E8F"/>
    <w:rsid w:val="002630C2"/>
    <w:rsid w:val="0026316E"/>
    <w:rsid w:val="00264930"/>
    <w:rsid w:val="0026566C"/>
    <w:rsid w:val="0026577E"/>
    <w:rsid w:val="00265D58"/>
    <w:rsid w:val="00266209"/>
    <w:rsid w:val="00266411"/>
    <w:rsid w:val="0027068C"/>
    <w:rsid w:val="00270A5D"/>
    <w:rsid w:val="00270F98"/>
    <w:rsid w:val="002712DE"/>
    <w:rsid w:val="00271739"/>
    <w:rsid w:val="00271A95"/>
    <w:rsid w:val="002727AB"/>
    <w:rsid w:val="002729AC"/>
    <w:rsid w:val="00272C32"/>
    <w:rsid w:val="0027398D"/>
    <w:rsid w:val="00273D16"/>
    <w:rsid w:val="002745EE"/>
    <w:rsid w:val="0027474C"/>
    <w:rsid w:val="002749D1"/>
    <w:rsid w:val="0027511C"/>
    <w:rsid w:val="00275FCF"/>
    <w:rsid w:val="00276C16"/>
    <w:rsid w:val="0027789F"/>
    <w:rsid w:val="00277B91"/>
    <w:rsid w:val="00280996"/>
    <w:rsid w:val="002812A6"/>
    <w:rsid w:val="002812B8"/>
    <w:rsid w:val="00281BB3"/>
    <w:rsid w:val="00282410"/>
    <w:rsid w:val="00282482"/>
    <w:rsid w:val="002829F2"/>
    <w:rsid w:val="00282C88"/>
    <w:rsid w:val="002838B0"/>
    <w:rsid w:val="00283E84"/>
    <w:rsid w:val="0028445F"/>
    <w:rsid w:val="0028481C"/>
    <w:rsid w:val="002855A3"/>
    <w:rsid w:val="00286F66"/>
    <w:rsid w:val="002871BA"/>
    <w:rsid w:val="00287492"/>
    <w:rsid w:val="00287C14"/>
    <w:rsid w:val="00287E96"/>
    <w:rsid w:val="002900E6"/>
    <w:rsid w:val="00290BD9"/>
    <w:rsid w:val="0029134A"/>
    <w:rsid w:val="00292560"/>
    <w:rsid w:val="002925D0"/>
    <w:rsid w:val="002926BF"/>
    <w:rsid w:val="00292D6D"/>
    <w:rsid w:val="00293AFF"/>
    <w:rsid w:val="002945F0"/>
    <w:rsid w:val="00294D3E"/>
    <w:rsid w:val="00294F7D"/>
    <w:rsid w:val="0029534A"/>
    <w:rsid w:val="00295BEC"/>
    <w:rsid w:val="00295FF6"/>
    <w:rsid w:val="00296335"/>
    <w:rsid w:val="002965FE"/>
    <w:rsid w:val="00296A55"/>
    <w:rsid w:val="0029785F"/>
    <w:rsid w:val="00297E8A"/>
    <w:rsid w:val="002A0609"/>
    <w:rsid w:val="002A0BFE"/>
    <w:rsid w:val="002A112A"/>
    <w:rsid w:val="002A161D"/>
    <w:rsid w:val="002A1A70"/>
    <w:rsid w:val="002A1BC5"/>
    <w:rsid w:val="002A32A8"/>
    <w:rsid w:val="002A3CC0"/>
    <w:rsid w:val="002A3E3C"/>
    <w:rsid w:val="002A3E9E"/>
    <w:rsid w:val="002A451E"/>
    <w:rsid w:val="002A4729"/>
    <w:rsid w:val="002A5329"/>
    <w:rsid w:val="002A53C4"/>
    <w:rsid w:val="002A591E"/>
    <w:rsid w:val="002A5F1A"/>
    <w:rsid w:val="002A68F5"/>
    <w:rsid w:val="002A6D63"/>
    <w:rsid w:val="002A6FA9"/>
    <w:rsid w:val="002A71D4"/>
    <w:rsid w:val="002A7348"/>
    <w:rsid w:val="002B0F43"/>
    <w:rsid w:val="002B1446"/>
    <w:rsid w:val="002B1678"/>
    <w:rsid w:val="002B2737"/>
    <w:rsid w:val="002B3580"/>
    <w:rsid w:val="002B3C86"/>
    <w:rsid w:val="002B3DDD"/>
    <w:rsid w:val="002B3F2E"/>
    <w:rsid w:val="002B4256"/>
    <w:rsid w:val="002B42E5"/>
    <w:rsid w:val="002B44F6"/>
    <w:rsid w:val="002B4716"/>
    <w:rsid w:val="002B5122"/>
    <w:rsid w:val="002B5594"/>
    <w:rsid w:val="002B5FF6"/>
    <w:rsid w:val="002B7688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37A"/>
    <w:rsid w:val="002C2776"/>
    <w:rsid w:val="002C34B6"/>
    <w:rsid w:val="002C39AE"/>
    <w:rsid w:val="002C3F8A"/>
    <w:rsid w:val="002C433E"/>
    <w:rsid w:val="002C450B"/>
    <w:rsid w:val="002C4967"/>
    <w:rsid w:val="002C497D"/>
    <w:rsid w:val="002C4A1F"/>
    <w:rsid w:val="002C4B6E"/>
    <w:rsid w:val="002C4B97"/>
    <w:rsid w:val="002C4DFF"/>
    <w:rsid w:val="002C4E99"/>
    <w:rsid w:val="002C52CC"/>
    <w:rsid w:val="002C5853"/>
    <w:rsid w:val="002C5A22"/>
    <w:rsid w:val="002C5DE2"/>
    <w:rsid w:val="002C6921"/>
    <w:rsid w:val="002C760E"/>
    <w:rsid w:val="002C788F"/>
    <w:rsid w:val="002C7E83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5F4"/>
    <w:rsid w:val="002D392D"/>
    <w:rsid w:val="002D3DDB"/>
    <w:rsid w:val="002D3E7C"/>
    <w:rsid w:val="002D438D"/>
    <w:rsid w:val="002D448C"/>
    <w:rsid w:val="002D4705"/>
    <w:rsid w:val="002D507F"/>
    <w:rsid w:val="002D51B4"/>
    <w:rsid w:val="002D5532"/>
    <w:rsid w:val="002D5640"/>
    <w:rsid w:val="002D5F93"/>
    <w:rsid w:val="002D6366"/>
    <w:rsid w:val="002D67FC"/>
    <w:rsid w:val="002D691E"/>
    <w:rsid w:val="002D6B5E"/>
    <w:rsid w:val="002D6C8C"/>
    <w:rsid w:val="002D6DF1"/>
    <w:rsid w:val="002D72DB"/>
    <w:rsid w:val="002D7668"/>
    <w:rsid w:val="002D7820"/>
    <w:rsid w:val="002D7886"/>
    <w:rsid w:val="002E02A9"/>
    <w:rsid w:val="002E033D"/>
    <w:rsid w:val="002E0D6E"/>
    <w:rsid w:val="002E0EF3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102"/>
    <w:rsid w:val="002F2BB9"/>
    <w:rsid w:val="002F3268"/>
    <w:rsid w:val="002F349C"/>
    <w:rsid w:val="002F35EC"/>
    <w:rsid w:val="002F3BFF"/>
    <w:rsid w:val="002F3F1B"/>
    <w:rsid w:val="002F4510"/>
    <w:rsid w:val="002F477B"/>
    <w:rsid w:val="002F47B1"/>
    <w:rsid w:val="002F519D"/>
    <w:rsid w:val="002F555A"/>
    <w:rsid w:val="002F62EE"/>
    <w:rsid w:val="002F74B0"/>
    <w:rsid w:val="003004A8"/>
    <w:rsid w:val="003008BE"/>
    <w:rsid w:val="00300950"/>
    <w:rsid w:val="00300A88"/>
    <w:rsid w:val="003010E2"/>
    <w:rsid w:val="00302935"/>
    <w:rsid w:val="003032DB"/>
    <w:rsid w:val="003033A3"/>
    <w:rsid w:val="003037CF"/>
    <w:rsid w:val="003041F4"/>
    <w:rsid w:val="0030455D"/>
    <w:rsid w:val="003046C7"/>
    <w:rsid w:val="003049DE"/>
    <w:rsid w:val="0030598C"/>
    <w:rsid w:val="00305B4F"/>
    <w:rsid w:val="00306023"/>
    <w:rsid w:val="00306457"/>
    <w:rsid w:val="0030652C"/>
    <w:rsid w:val="00306783"/>
    <w:rsid w:val="00307881"/>
    <w:rsid w:val="003079CD"/>
    <w:rsid w:val="0031034A"/>
    <w:rsid w:val="0031042D"/>
    <w:rsid w:val="00310B01"/>
    <w:rsid w:val="003124DF"/>
    <w:rsid w:val="00313127"/>
    <w:rsid w:val="0031360A"/>
    <w:rsid w:val="003148E3"/>
    <w:rsid w:val="00314FBB"/>
    <w:rsid w:val="00315C4D"/>
    <w:rsid w:val="00315D9E"/>
    <w:rsid w:val="003161B3"/>
    <w:rsid w:val="003168D8"/>
    <w:rsid w:val="00316D8E"/>
    <w:rsid w:val="00317543"/>
    <w:rsid w:val="00317C28"/>
    <w:rsid w:val="00317D84"/>
    <w:rsid w:val="00321286"/>
    <w:rsid w:val="003215ED"/>
    <w:rsid w:val="00321BD1"/>
    <w:rsid w:val="00321ECE"/>
    <w:rsid w:val="00321F33"/>
    <w:rsid w:val="00322317"/>
    <w:rsid w:val="00322694"/>
    <w:rsid w:val="00323C95"/>
    <w:rsid w:val="00323CB0"/>
    <w:rsid w:val="003243CA"/>
    <w:rsid w:val="00324804"/>
    <w:rsid w:val="00326149"/>
    <w:rsid w:val="0032744C"/>
    <w:rsid w:val="00327EF3"/>
    <w:rsid w:val="003300E4"/>
    <w:rsid w:val="003304F3"/>
    <w:rsid w:val="00331515"/>
    <w:rsid w:val="00331937"/>
    <w:rsid w:val="00332A21"/>
    <w:rsid w:val="00332A65"/>
    <w:rsid w:val="00332DE7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59A4"/>
    <w:rsid w:val="00345D9B"/>
    <w:rsid w:val="0034693C"/>
    <w:rsid w:val="00346E5B"/>
    <w:rsid w:val="0034701E"/>
    <w:rsid w:val="0034764B"/>
    <w:rsid w:val="00347DA1"/>
    <w:rsid w:val="00347F55"/>
    <w:rsid w:val="0035106A"/>
    <w:rsid w:val="00351B2E"/>
    <w:rsid w:val="00352603"/>
    <w:rsid w:val="00352C18"/>
    <w:rsid w:val="00352CF3"/>
    <w:rsid w:val="0035366E"/>
    <w:rsid w:val="00353C11"/>
    <w:rsid w:val="00353F1F"/>
    <w:rsid w:val="00354CCE"/>
    <w:rsid w:val="00355093"/>
    <w:rsid w:val="003557AB"/>
    <w:rsid w:val="00355B9D"/>
    <w:rsid w:val="00355C63"/>
    <w:rsid w:val="00356135"/>
    <w:rsid w:val="00356914"/>
    <w:rsid w:val="00357D23"/>
    <w:rsid w:val="003606D4"/>
    <w:rsid w:val="00361128"/>
    <w:rsid w:val="003611AD"/>
    <w:rsid w:val="00361D75"/>
    <w:rsid w:val="00361F76"/>
    <w:rsid w:val="00362638"/>
    <w:rsid w:val="003627D4"/>
    <w:rsid w:val="00362C7A"/>
    <w:rsid w:val="00362EC2"/>
    <w:rsid w:val="003631B7"/>
    <w:rsid w:val="0036415A"/>
    <w:rsid w:val="0036428F"/>
    <w:rsid w:val="00364570"/>
    <w:rsid w:val="00364688"/>
    <w:rsid w:val="00365105"/>
    <w:rsid w:val="003654F0"/>
    <w:rsid w:val="00365563"/>
    <w:rsid w:val="003657A2"/>
    <w:rsid w:val="00365CCB"/>
    <w:rsid w:val="003661E4"/>
    <w:rsid w:val="0036645D"/>
    <w:rsid w:val="003671B7"/>
    <w:rsid w:val="00367256"/>
    <w:rsid w:val="00367466"/>
    <w:rsid w:val="00367A9D"/>
    <w:rsid w:val="00367B8A"/>
    <w:rsid w:val="00367BB5"/>
    <w:rsid w:val="0037035B"/>
    <w:rsid w:val="00370822"/>
    <w:rsid w:val="00370AB4"/>
    <w:rsid w:val="00370E1E"/>
    <w:rsid w:val="00370F13"/>
    <w:rsid w:val="00371130"/>
    <w:rsid w:val="003715A4"/>
    <w:rsid w:val="003715DF"/>
    <w:rsid w:val="00371785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684"/>
    <w:rsid w:val="003776B4"/>
    <w:rsid w:val="00377704"/>
    <w:rsid w:val="00377C82"/>
    <w:rsid w:val="003803EE"/>
    <w:rsid w:val="00381102"/>
    <w:rsid w:val="003811A0"/>
    <w:rsid w:val="00381359"/>
    <w:rsid w:val="0038172C"/>
    <w:rsid w:val="00382478"/>
    <w:rsid w:val="003826B4"/>
    <w:rsid w:val="003827A2"/>
    <w:rsid w:val="00383423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2B4"/>
    <w:rsid w:val="00385503"/>
    <w:rsid w:val="003874D0"/>
    <w:rsid w:val="003877EB"/>
    <w:rsid w:val="003878D6"/>
    <w:rsid w:val="003879E2"/>
    <w:rsid w:val="003900F4"/>
    <w:rsid w:val="003900F5"/>
    <w:rsid w:val="003900FA"/>
    <w:rsid w:val="00391629"/>
    <w:rsid w:val="00391B33"/>
    <w:rsid w:val="00391D91"/>
    <w:rsid w:val="0039215D"/>
    <w:rsid w:val="003934C9"/>
    <w:rsid w:val="00393625"/>
    <w:rsid w:val="00393686"/>
    <w:rsid w:val="003942F1"/>
    <w:rsid w:val="0039497F"/>
    <w:rsid w:val="00395220"/>
    <w:rsid w:val="003955D4"/>
    <w:rsid w:val="00395A55"/>
    <w:rsid w:val="00396ACA"/>
    <w:rsid w:val="00396F33"/>
    <w:rsid w:val="00397689"/>
    <w:rsid w:val="003A0091"/>
    <w:rsid w:val="003A19A6"/>
    <w:rsid w:val="003A1B6E"/>
    <w:rsid w:val="003A24A5"/>
    <w:rsid w:val="003A2668"/>
    <w:rsid w:val="003A4420"/>
    <w:rsid w:val="003A44F4"/>
    <w:rsid w:val="003A5940"/>
    <w:rsid w:val="003A5BCA"/>
    <w:rsid w:val="003A6514"/>
    <w:rsid w:val="003A7095"/>
    <w:rsid w:val="003A78BF"/>
    <w:rsid w:val="003B02D9"/>
    <w:rsid w:val="003B0441"/>
    <w:rsid w:val="003B0680"/>
    <w:rsid w:val="003B09C0"/>
    <w:rsid w:val="003B0C6C"/>
    <w:rsid w:val="003B174B"/>
    <w:rsid w:val="003B1EC8"/>
    <w:rsid w:val="003B2086"/>
    <w:rsid w:val="003B22FC"/>
    <w:rsid w:val="003B2B43"/>
    <w:rsid w:val="003B36C7"/>
    <w:rsid w:val="003B381E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FFB"/>
    <w:rsid w:val="003C0DAE"/>
    <w:rsid w:val="003C0EA5"/>
    <w:rsid w:val="003C0EF0"/>
    <w:rsid w:val="003C0F2D"/>
    <w:rsid w:val="003C1126"/>
    <w:rsid w:val="003C2562"/>
    <w:rsid w:val="003C2635"/>
    <w:rsid w:val="003C2955"/>
    <w:rsid w:val="003C2DA6"/>
    <w:rsid w:val="003C33CC"/>
    <w:rsid w:val="003C4D9D"/>
    <w:rsid w:val="003C502A"/>
    <w:rsid w:val="003C56AC"/>
    <w:rsid w:val="003C56BC"/>
    <w:rsid w:val="003C5D04"/>
    <w:rsid w:val="003C5FC5"/>
    <w:rsid w:val="003C61A7"/>
    <w:rsid w:val="003C629A"/>
    <w:rsid w:val="003C6727"/>
    <w:rsid w:val="003D035B"/>
    <w:rsid w:val="003D1BAE"/>
    <w:rsid w:val="003D29C6"/>
    <w:rsid w:val="003D31C7"/>
    <w:rsid w:val="003D402D"/>
    <w:rsid w:val="003D42AC"/>
    <w:rsid w:val="003D4487"/>
    <w:rsid w:val="003D455F"/>
    <w:rsid w:val="003D48E0"/>
    <w:rsid w:val="003D4B36"/>
    <w:rsid w:val="003D57E8"/>
    <w:rsid w:val="003D60B6"/>
    <w:rsid w:val="003D6B75"/>
    <w:rsid w:val="003D71AD"/>
    <w:rsid w:val="003D7590"/>
    <w:rsid w:val="003D77F1"/>
    <w:rsid w:val="003D7CA0"/>
    <w:rsid w:val="003E05E1"/>
    <w:rsid w:val="003E0E5D"/>
    <w:rsid w:val="003E103D"/>
    <w:rsid w:val="003E157A"/>
    <w:rsid w:val="003E1894"/>
    <w:rsid w:val="003E1B49"/>
    <w:rsid w:val="003E271C"/>
    <w:rsid w:val="003E323C"/>
    <w:rsid w:val="003E3635"/>
    <w:rsid w:val="003E49BB"/>
    <w:rsid w:val="003E4ED9"/>
    <w:rsid w:val="003E52C8"/>
    <w:rsid w:val="003E52F8"/>
    <w:rsid w:val="003E5D21"/>
    <w:rsid w:val="003E5EA9"/>
    <w:rsid w:val="003E608F"/>
    <w:rsid w:val="003E60AC"/>
    <w:rsid w:val="003E66DF"/>
    <w:rsid w:val="003E6853"/>
    <w:rsid w:val="003E6B96"/>
    <w:rsid w:val="003E6D71"/>
    <w:rsid w:val="003E734D"/>
    <w:rsid w:val="003E7B46"/>
    <w:rsid w:val="003F1D6A"/>
    <w:rsid w:val="003F1F90"/>
    <w:rsid w:val="003F2A52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604"/>
    <w:rsid w:val="003F5C27"/>
    <w:rsid w:val="003F5CB7"/>
    <w:rsid w:val="003F686A"/>
    <w:rsid w:val="003F724F"/>
    <w:rsid w:val="003F7DB3"/>
    <w:rsid w:val="00400A46"/>
    <w:rsid w:val="00400A9A"/>
    <w:rsid w:val="00401291"/>
    <w:rsid w:val="0040151B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67A1"/>
    <w:rsid w:val="0040709F"/>
    <w:rsid w:val="0041050F"/>
    <w:rsid w:val="004105A2"/>
    <w:rsid w:val="004105A3"/>
    <w:rsid w:val="00411428"/>
    <w:rsid w:val="00411A17"/>
    <w:rsid w:val="00411C70"/>
    <w:rsid w:val="00411E00"/>
    <w:rsid w:val="00412A58"/>
    <w:rsid w:val="00413250"/>
    <w:rsid w:val="004139F2"/>
    <w:rsid w:val="0041408F"/>
    <w:rsid w:val="00414299"/>
    <w:rsid w:val="00415A08"/>
    <w:rsid w:val="00415A78"/>
    <w:rsid w:val="00415DB5"/>
    <w:rsid w:val="00416303"/>
    <w:rsid w:val="00416892"/>
    <w:rsid w:val="00420B63"/>
    <w:rsid w:val="0042122E"/>
    <w:rsid w:val="004214B7"/>
    <w:rsid w:val="00421CED"/>
    <w:rsid w:val="00422716"/>
    <w:rsid w:val="00422A1D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0CCD"/>
    <w:rsid w:val="0043130B"/>
    <w:rsid w:val="004317A6"/>
    <w:rsid w:val="0043198D"/>
    <w:rsid w:val="00431A18"/>
    <w:rsid w:val="00431CBA"/>
    <w:rsid w:val="00431E83"/>
    <w:rsid w:val="004327C4"/>
    <w:rsid w:val="00432A6A"/>
    <w:rsid w:val="004332A8"/>
    <w:rsid w:val="0043391C"/>
    <w:rsid w:val="00434030"/>
    <w:rsid w:val="004340E2"/>
    <w:rsid w:val="0043423A"/>
    <w:rsid w:val="00434668"/>
    <w:rsid w:val="0043662A"/>
    <w:rsid w:val="00436CE9"/>
    <w:rsid w:val="004376E3"/>
    <w:rsid w:val="00440853"/>
    <w:rsid w:val="00440EB9"/>
    <w:rsid w:val="0044103E"/>
    <w:rsid w:val="00441099"/>
    <w:rsid w:val="00441546"/>
    <w:rsid w:val="004417C4"/>
    <w:rsid w:val="00441888"/>
    <w:rsid w:val="00441CD1"/>
    <w:rsid w:val="004423B3"/>
    <w:rsid w:val="004433CB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1794"/>
    <w:rsid w:val="004529E8"/>
    <w:rsid w:val="004543F6"/>
    <w:rsid w:val="004544BD"/>
    <w:rsid w:val="004544FC"/>
    <w:rsid w:val="00454BFA"/>
    <w:rsid w:val="00454C55"/>
    <w:rsid w:val="00456260"/>
    <w:rsid w:val="004564CC"/>
    <w:rsid w:val="0045661A"/>
    <w:rsid w:val="00457DC6"/>
    <w:rsid w:val="004610BE"/>
    <w:rsid w:val="00461A13"/>
    <w:rsid w:val="004624DB"/>
    <w:rsid w:val="004627E1"/>
    <w:rsid w:val="004627FD"/>
    <w:rsid w:val="004628FA"/>
    <w:rsid w:val="0046314E"/>
    <w:rsid w:val="004632D3"/>
    <w:rsid w:val="004632D7"/>
    <w:rsid w:val="004637BB"/>
    <w:rsid w:val="004639E0"/>
    <w:rsid w:val="00463CAE"/>
    <w:rsid w:val="0046409B"/>
    <w:rsid w:val="00464ED0"/>
    <w:rsid w:val="004652DE"/>
    <w:rsid w:val="004652F6"/>
    <w:rsid w:val="00465908"/>
    <w:rsid w:val="00466C08"/>
    <w:rsid w:val="0046735B"/>
    <w:rsid w:val="004677E8"/>
    <w:rsid w:val="004706E5"/>
    <w:rsid w:val="00470FC0"/>
    <w:rsid w:val="00472C6D"/>
    <w:rsid w:val="0047358F"/>
    <w:rsid w:val="004737CA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7E2"/>
    <w:rsid w:val="00480A91"/>
    <w:rsid w:val="00481166"/>
    <w:rsid w:val="00481362"/>
    <w:rsid w:val="00481D3F"/>
    <w:rsid w:val="004820BB"/>
    <w:rsid w:val="0048293E"/>
    <w:rsid w:val="00482A28"/>
    <w:rsid w:val="00483285"/>
    <w:rsid w:val="00483E65"/>
    <w:rsid w:val="004845FB"/>
    <w:rsid w:val="004875C6"/>
    <w:rsid w:val="00487AFF"/>
    <w:rsid w:val="00487FA7"/>
    <w:rsid w:val="0049121E"/>
    <w:rsid w:val="00491E43"/>
    <w:rsid w:val="00491F77"/>
    <w:rsid w:val="00492397"/>
    <w:rsid w:val="00493991"/>
    <w:rsid w:val="00495718"/>
    <w:rsid w:val="00495C75"/>
    <w:rsid w:val="004962CF"/>
    <w:rsid w:val="0049635A"/>
    <w:rsid w:val="00496563"/>
    <w:rsid w:val="00496C03"/>
    <w:rsid w:val="00496F82"/>
    <w:rsid w:val="00497026"/>
    <w:rsid w:val="004975DD"/>
    <w:rsid w:val="0049767F"/>
    <w:rsid w:val="00497D11"/>
    <w:rsid w:val="00497DF4"/>
    <w:rsid w:val="004A0351"/>
    <w:rsid w:val="004A1C5A"/>
    <w:rsid w:val="004A21E4"/>
    <w:rsid w:val="004A265A"/>
    <w:rsid w:val="004A2BEA"/>
    <w:rsid w:val="004A2D03"/>
    <w:rsid w:val="004A36D7"/>
    <w:rsid w:val="004A410F"/>
    <w:rsid w:val="004A46D3"/>
    <w:rsid w:val="004A4BEB"/>
    <w:rsid w:val="004A52AC"/>
    <w:rsid w:val="004A5ACC"/>
    <w:rsid w:val="004A7141"/>
    <w:rsid w:val="004B031B"/>
    <w:rsid w:val="004B0C95"/>
    <w:rsid w:val="004B23CC"/>
    <w:rsid w:val="004B2B36"/>
    <w:rsid w:val="004B39A3"/>
    <w:rsid w:val="004B3A24"/>
    <w:rsid w:val="004B3E50"/>
    <w:rsid w:val="004B417E"/>
    <w:rsid w:val="004B49D3"/>
    <w:rsid w:val="004B6F6C"/>
    <w:rsid w:val="004B7384"/>
    <w:rsid w:val="004B743C"/>
    <w:rsid w:val="004B7799"/>
    <w:rsid w:val="004C05B9"/>
    <w:rsid w:val="004C0F2A"/>
    <w:rsid w:val="004C1044"/>
    <w:rsid w:val="004C1E41"/>
    <w:rsid w:val="004C215C"/>
    <w:rsid w:val="004C3CF1"/>
    <w:rsid w:val="004C3FA2"/>
    <w:rsid w:val="004C43E1"/>
    <w:rsid w:val="004C44F5"/>
    <w:rsid w:val="004C465B"/>
    <w:rsid w:val="004C540B"/>
    <w:rsid w:val="004C5742"/>
    <w:rsid w:val="004C58DD"/>
    <w:rsid w:val="004C5CF3"/>
    <w:rsid w:val="004C65A7"/>
    <w:rsid w:val="004C67B0"/>
    <w:rsid w:val="004C68A4"/>
    <w:rsid w:val="004C6F19"/>
    <w:rsid w:val="004C762B"/>
    <w:rsid w:val="004C7ED3"/>
    <w:rsid w:val="004D0341"/>
    <w:rsid w:val="004D0DDC"/>
    <w:rsid w:val="004D112A"/>
    <w:rsid w:val="004D151C"/>
    <w:rsid w:val="004D1653"/>
    <w:rsid w:val="004D2122"/>
    <w:rsid w:val="004D2F31"/>
    <w:rsid w:val="004D3035"/>
    <w:rsid w:val="004D329F"/>
    <w:rsid w:val="004D3ABC"/>
    <w:rsid w:val="004D3C00"/>
    <w:rsid w:val="004D3C74"/>
    <w:rsid w:val="004D4260"/>
    <w:rsid w:val="004D4761"/>
    <w:rsid w:val="004D524D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07FF"/>
    <w:rsid w:val="004E1287"/>
    <w:rsid w:val="004E1B05"/>
    <w:rsid w:val="004E1FA2"/>
    <w:rsid w:val="004E2417"/>
    <w:rsid w:val="004E4049"/>
    <w:rsid w:val="004E4717"/>
    <w:rsid w:val="004E5025"/>
    <w:rsid w:val="004E539B"/>
    <w:rsid w:val="004E5D09"/>
    <w:rsid w:val="004E6F3A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C89"/>
    <w:rsid w:val="004F1E2C"/>
    <w:rsid w:val="004F2549"/>
    <w:rsid w:val="004F278D"/>
    <w:rsid w:val="004F2FF6"/>
    <w:rsid w:val="004F3FFE"/>
    <w:rsid w:val="004F4855"/>
    <w:rsid w:val="004F4880"/>
    <w:rsid w:val="004F48E6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389"/>
    <w:rsid w:val="0050181C"/>
    <w:rsid w:val="00501BE3"/>
    <w:rsid w:val="00501D31"/>
    <w:rsid w:val="00501F97"/>
    <w:rsid w:val="005026D4"/>
    <w:rsid w:val="00502B45"/>
    <w:rsid w:val="005038AD"/>
    <w:rsid w:val="00503CFB"/>
    <w:rsid w:val="005041A4"/>
    <w:rsid w:val="00504C8E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227"/>
    <w:rsid w:val="005118A9"/>
    <w:rsid w:val="00511A9A"/>
    <w:rsid w:val="00511B0A"/>
    <w:rsid w:val="00511D45"/>
    <w:rsid w:val="00511E77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7C2"/>
    <w:rsid w:val="00517DC9"/>
    <w:rsid w:val="00520093"/>
    <w:rsid w:val="00521473"/>
    <w:rsid w:val="0052217A"/>
    <w:rsid w:val="00522C04"/>
    <w:rsid w:val="0052338F"/>
    <w:rsid w:val="00523512"/>
    <w:rsid w:val="00523F69"/>
    <w:rsid w:val="005243CF"/>
    <w:rsid w:val="00524591"/>
    <w:rsid w:val="0052477A"/>
    <w:rsid w:val="00525886"/>
    <w:rsid w:val="00526178"/>
    <w:rsid w:val="00526AB8"/>
    <w:rsid w:val="005307FC"/>
    <w:rsid w:val="00530AC6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ED9"/>
    <w:rsid w:val="00535FC7"/>
    <w:rsid w:val="0053753E"/>
    <w:rsid w:val="00537A2F"/>
    <w:rsid w:val="00537EC3"/>
    <w:rsid w:val="00537F9F"/>
    <w:rsid w:val="00540945"/>
    <w:rsid w:val="00540B08"/>
    <w:rsid w:val="00540EBC"/>
    <w:rsid w:val="005410FE"/>
    <w:rsid w:val="0054186A"/>
    <w:rsid w:val="00541C81"/>
    <w:rsid w:val="005435AC"/>
    <w:rsid w:val="00543853"/>
    <w:rsid w:val="00543C23"/>
    <w:rsid w:val="00544254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9BF"/>
    <w:rsid w:val="00552CFD"/>
    <w:rsid w:val="00552F11"/>
    <w:rsid w:val="00552F31"/>
    <w:rsid w:val="00553121"/>
    <w:rsid w:val="00553352"/>
    <w:rsid w:val="005533C9"/>
    <w:rsid w:val="0055357F"/>
    <w:rsid w:val="00553DB3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BE"/>
    <w:rsid w:val="0056011B"/>
    <w:rsid w:val="00560BB5"/>
    <w:rsid w:val="00561606"/>
    <w:rsid w:val="005621CD"/>
    <w:rsid w:val="00562DA7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401"/>
    <w:rsid w:val="00570D12"/>
    <w:rsid w:val="00571702"/>
    <w:rsid w:val="005717F3"/>
    <w:rsid w:val="0057195E"/>
    <w:rsid w:val="00571EAC"/>
    <w:rsid w:val="005729BE"/>
    <w:rsid w:val="005729E3"/>
    <w:rsid w:val="00572AA9"/>
    <w:rsid w:val="005739D1"/>
    <w:rsid w:val="005761AB"/>
    <w:rsid w:val="0057674A"/>
    <w:rsid w:val="005767E3"/>
    <w:rsid w:val="005769D1"/>
    <w:rsid w:val="00576EFB"/>
    <w:rsid w:val="0057774E"/>
    <w:rsid w:val="00577EA1"/>
    <w:rsid w:val="00580B97"/>
    <w:rsid w:val="00582241"/>
    <w:rsid w:val="00584D82"/>
    <w:rsid w:val="00584E42"/>
    <w:rsid w:val="005864EB"/>
    <w:rsid w:val="005867EB"/>
    <w:rsid w:val="00587DA6"/>
    <w:rsid w:val="00590635"/>
    <w:rsid w:val="00591E97"/>
    <w:rsid w:val="005927C7"/>
    <w:rsid w:val="00592E59"/>
    <w:rsid w:val="0059346A"/>
    <w:rsid w:val="005944F1"/>
    <w:rsid w:val="00594959"/>
    <w:rsid w:val="00595D8F"/>
    <w:rsid w:val="00595DF1"/>
    <w:rsid w:val="00597437"/>
    <w:rsid w:val="00597A2A"/>
    <w:rsid w:val="00597DD8"/>
    <w:rsid w:val="00597E0F"/>
    <w:rsid w:val="005A040E"/>
    <w:rsid w:val="005A0B95"/>
    <w:rsid w:val="005A0F32"/>
    <w:rsid w:val="005A118E"/>
    <w:rsid w:val="005A1524"/>
    <w:rsid w:val="005A18B8"/>
    <w:rsid w:val="005A2023"/>
    <w:rsid w:val="005A3699"/>
    <w:rsid w:val="005A3763"/>
    <w:rsid w:val="005A3C26"/>
    <w:rsid w:val="005A45FE"/>
    <w:rsid w:val="005A4ED9"/>
    <w:rsid w:val="005A5071"/>
    <w:rsid w:val="005A51F1"/>
    <w:rsid w:val="005A5A3E"/>
    <w:rsid w:val="005A610C"/>
    <w:rsid w:val="005A685F"/>
    <w:rsid w:val="005A6B6D"/>
    <w:rsid w:val="005A6CD8"/>
    <w:rsid w:val="005A771F"/>
    <w:rsid w:val="005B0DA8"/>
    <w:rsid w:val="005B0EAB"/>
    <w:rsid w:val="005B0EBF"/>
    <w:rsid w:val="005B123D"/>
    <w:rsid w:val="005B130D"/>
    <w:rsid w:val="005B2124"/>
    <w:rsid w:val="005B2350"/>
    <w:rsid w:val="005B268A"/>
    <w:rsid w:val="005B346E"/>
    <w:rsid w:val="005B36B2"/>
    <w:rsid w:val="005B3C47"/>
    <w:rsid w:val="005B403F"/>
    <w:rsid w:val="005B40AE"/>
    <w:rsid w:val="005B4E33"/>
    <w:rsid w:val="005B5729"/>
    <w:rsid w:val="005B58DB"/>
    <w:rsid w:val="005B58EE"/>
    <w:rsid w:val="005B594A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4B"/>
    <w:rsid w:val="005C3A55"/>
    <w:rsid w:val="005C3A75"/>
    <w:rsid w:val="005C3B4E"/>
    <w:rsid w:val="005C3C25"/>
    <w:rsid w:val="005C3F6C"/>
    <w:rsid w:val="005C50AB"/>
    <w:rsid w:val="005C52E2"/>
    <w:rsid w:val="005C5611"/>
    <w:rsid w:val="005C5BB9"/>
    <w:rsid w:val="005C5DE7"/>
    <w:rsid w:val="005C5DEE"/>
    <w:rsid w:val="005C6A47"/>
    <w:rsid w:val="005C7159"/>
    <w:rsid w:val="005C744B"/>
    <w:rsid w:val="005C78B7"/>
    <w:rsid w:val="005C7BB8"/>
    <w:rsid w:val="005C7C83"/>
    <w:rsid w:val="005C7CA4"/>
    <w:rsid w:val="005C7FBE"/>
    <w:rsid w:val="005D0B30"/>
    <w:rsid w:val="005D0C61"/>
    <w:rsid w:val="005D0F83"/>
    <w:rsid w:val="005D0F9F"/>
    <w:rsid w:val="005D1620"/>
    <w:rsid w:val="005D2C1E"/>
    <w:rsid w:val="005D32FD"/>
    <w:rsid w:val="005D487A"/>
    <w:rsid w:val="005D4B86"/>
    <w:rsid w:val="005D4C89"/>
    <w:rsid w:val="005D4E51"/>
    <w:rsid w:val="005D6652"/>
    <w:rsid w:val="005D6741"/>
    <w:rsid w:val="005D687D"/>
    <w:rsid w:val="005D694A"/>
    <w:rsid w:val="005D6EDA"/>
    <w:rsid w:val="005D7D3C"/>
    <w:rsid w:val="005E0BD7"/>
    <w:rsid w:val="005E0FC1"/>
    <w:rsid w:val="005E15DC"/>
    <w:rsid w:val="005E22E0"/>
    <w:rsid w:val="005E31FB"/>
    <w:rsid w:val="005E35AD"/>
    <w:rsid w:val="005E3917"/>
    <w:rsid w:val="005E3F6A"/>
    <w:rsid w:val="005E4217"/>
    <w:rsid w:val="005E43AE"/>
    <w:rsid w:val="005E575C"/>
    <w:rsid w:val="005E624F"/>
    <w:rsid w:val="005E628A"/>
    <w:rsid w:val="005E63E6"/>
    <w:rsid w:val="005E6888"/>
    <w:rsid w:val="005F08DF"/>
    <w:rsid w:val="005F0902"/>
    <w:rsid w:val="005F0E08"/>
    <w:rsid w:val="005F14E3"/>
    <w:rsid w:val="005F17DC"/>
    <w:rsid w:val="005F18C3"/>
    <w:rsid w:val="005F1D39"/>
    <w:rsid w:val="005F2133"/>
    <w:rsid w:val="005F27FB"/>
    <w:rsid w:val="005F2F5E"/>
    <w:rsid w:val="005F3087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1C6"/>
    <w:rsid w:val="0060159C"/>
    <w:rsid w:val="00601923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5340"/>
    <w:rsid w:val="006062AE"/>
    <w:rsid w:val="00606514"/>
    <w:rsid w:val="00606EAD"/>
    <w:rsid w:val="006072EE"/>
    <w:rsid w:val="006073E8"/>
    <w:rsid w:val="006074E4"/>
    <w:rsid w:val="0061000D"/>
    <w:rsid w:val="00610EB9"/>
    <w:rsid w:val="006112BF"/>
    <w:rsid w:val="00611980"/>
    <w:rsid w:val="0061279B"/>
    <w:rsid w:val="0061435F"/>
    <w:rsid w:val="0061447D"/>
    <w:rsid w:val="006148D7"/>
    <w:rsid w:val="00614E1F"/>
    <w:rsid w:val="00614F81"/>
    <w:rsid w:val="006153E1"/>
    <w:rsid w:val="006156EA"/>
    <w:rsid w:val="00615FE9"/>
    <w:rsid w:val="00616F1A"/>
    <w:rsid w:val="00617251"/>
    <w:rsid w:val="00617365"/>
    <w:rsid w:val="00620B3E"/>
    <w:rsid w:val="006213EC"/>
    <w:rsid w:val="0062165C"/>
    <w:rsid w:val="0062193E"/>
    <w:rsid w:val="00621C57"/>
    <w:rsid w:val="00621D7B"/>
    <w:rsid w:val="00622F0F"/>
    <w:rsid w:val="0062472E"/>
    <w:rsid w:val="00624E8C"/>
    <w:rsid w:val="00625066"/>
    <w:rsid w:val="00625336"/>
    <w:rsid w:val="00625A1D"/>
    <w:rsid w:val="00626CE2"/>
    <w:rsid w:val="00626E6D"/>
    <w:rsid w:val="0062759B"/>
    <w:rsid w:val="00627D9C"/>
    <w:rsid w:val="00627EFA"/>
    <w:rsid w:val="00631992"/>
    <w:rsid w:val="00631F0A"/>
    <w:rsid w:val="00632388"/>
    <w:rsid w:val="00632EB1"/>
    <w:rsid w:val="006330D6"/>
    <w:rsid w:val="00633629"/>
    <w:rsid w:val="0063427F"/>
    <w:rsid w:val="006358CE"/>
    <w:rsid w:val="006364F4"/>
    <w:rsid w:val="00636C45"/>
    <w:rsid w:val="0063721D"/>
    <w:rsid w:val="00637CEC"/>
    <w:rsid w:val="00637E51"/>
    <w:rsid w:val="00640B19"/>
    <w:rsid w:val="006424C8"/>
    <w:rsid w:val="0064351E"/>
    <w:rsid w:val="00643623"/>
    <w:rsid w:val="006436DE"/>
    <w:rsid w:val="00643CA9"/>
    <w:rsid w:val="006440DA"/>
    <w:rsid w:val="006446B4"/>
    <w:rsid w:val="0064544F"/>
    <w:rsid w:val="00645BC0"/>
    <w:rsid w:val="00646A9F"/>
    <w:rsid w:val="00646F94"/>
    <w:rsid w:val="006503D3"/>
    <w:rsid w:val="006504BB"/>
    <w:rsid w:val="00650B9B"/>
    <w:rsid w:val="006511C2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4BE"/>
    <w:rsid w:val="00654614"/>
    <w:rsid w:val="006547F6"/>
    <w:rsid w:val="00654980"/>
    <w:rsid w:val="00655B6F"/>
    <w:rsid w:val="0065617B"/>
    <w:rsid w:val="00656215"/>
    <w:rsid w:val="00656589"/>
    <w:rsid w:val="00656A16"/>
    <w:rsid w:val="00656BE0"/>
    <w:rsid w:val="00656F34"/>
    <w:rsid w:val="0065760E"/>
    <w:rsid w:val="00660A2F"/>
    <w:rsid w:val="00660A5A"/>
    <w:rsid w:val="00660F7A"/>
    <w:rsid w:val="006619BE"/>
    <w:rsid w:val="00661A0D"/>
    <w:rsid w:val="00662495"/>
    <w:rsid w:val="00663279"/>
    <w:rsid w:val="00663610"/>
    <w:rsid w:val="00663A22"/>
    <w:rsid w:val="00664533"/>
    <w:rsid w:val="00664894"/>
    <w:rsid w:val="00665225"/>
    <w:rsid w:val="00665729"/>
    <w:rsid w:val="00666014"/>
    <w:rsid w:val="006660C1"/>
    <w:rsid w:val="00666D9D"/>
    <w:rsid w:val="00667407"/>
    <w:rsid w:val="00667A83"/>
    <w:rsid w:val="0067045F"/>
    <w:rsid w:val="00670E9F"/>
    <w:rsid w:val="00671918"/>
    <w:rsid w:val="00671AC0"/>
    <w:rsid w:val="00672081"/>
    <w:rsid w:val="00672F59"/>
    <w:rsid w:val="00673A96"/>
    <w:rsid w:val="00674813"/>
    <w:rsid w:val="00674A28"/>
    <w:rsid w:val="006751CB"/>
    <w:rsid w:val="006751D4"/>
    <w:rsid w:val="00675D57"/>
    <w:rsid w:val="00676B6C"/>
    <w:rsid w:val="00677B7F"/>
    <w:rsid w:val="00677EE2"/>
    <w:rsid w:val="00677FAB"/>
    <w:rsid w:val="00680096"/>
    <w:rsid w:val="00680C06"/>
    <w:rsid w:val="00680C80"/>
    <w:rsid w:val="00681259"/>
    <w:rsid w:val="0068172E"/>
    <w:rsid w:val="0068196B"/>
    <w:rsid w:val="00683EDA"/>
    <w:rsid w:val="00684A39"/>
    <w:rsid w:val="00684B30"/>
    <w:rsid w:val="00684DE9"/>
    <w:rsid w:val="00685742"/>
    <w:rsid w:val="00686380"/>
    <w:rsid w:val="006874BD"/>
    <w:rsid w:val="00687C6C"/>
    <w:rsid w:val="00687E06"/>
    <w:rsid w:val="00690512"/>
    <w:rsid w:val="00690D6A"/>
    <w:rsid w:val="00691017"/>
    <w:rsid w:val="00691635"/>
    <w:rsid w:val="00691D1B"/>
    <w:rsid w:val="006928B7"/>
    <w:rsid w:val="00692990"/>
    <w:rsid w:val="00692B99"/>
    <w:rsid w:val="0069302C"/>
    <w:rsid w:val="00693345"/>
    <w:rsid w:val="006935A6"/>
    <w:rsid w:val="00693767"/>
    <w:rsid w:val="00694846"/>
    <w:rsid w:val="00694B98"/>
    <w:rsid w:val="006957DE"/>
    <w:rsid w:val="00695819"/>
    <w:rsid w:val="00696B3D"/>
    <w:rsid w:val="00696D21"/>
    <w:rsid w:val="00696FF0"/>
    <w:rsid w:val="006971B7"/>
    <w:rsid w:val="0069779E"/>
    <w:rsid w:val="00697F49"/>
    <w:rsid w:val="006A0E73"/>
    <w:rsid w:val="006A194A"/>
    <w:rsid w:val="006A1E75"/>
    <w:rsid w:val="006A2370"/>
    <w:rsid w:val="006A26C7"/>
    <w:rsid w:val="006A2A29"/>
    <w:rsid w:val="006A2D37"/>
    <w:rsid w:val="006A2ECF"/>
    <w:rsid w:val="006A2F65"/>
    <w:rsid w:val="006A3519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395"/>
    <w:rsid w:val="006B0636"/>
    <w:rsid w:val="006B0DD1"/>
    <w:rsid w:val="006B0F06"/>
    <w:rsid w:val="006B15BC"/>
    <w:rsid w:val="006B19DB"/>
    <w:rsid w:val="006B1A09"/>
    <w:rsid w:val="006B1B80"/>
    <w:rsid w:val="006B1BDD"/>
    <w:rsid w:val="006B2D17"/>
    <w:rsid w:val="006B2F1C"/>
    <w:rsid w:val="006B36B4"/>
    <w:rsid w:val="006B3BCD"/>
    <w:rsid w:val="006B486D"/>
    <w:rsid w:val="006B589F"/>
    <w:rsid w:val="006B5FF3"/>
    <w:rsid w:val="006B610B"/>
    <w:rsid w:val="006B6521"/>
    <w:rsid w:val="006B6F5A"/>
    <w:rsid w:val="006B7049"/>
    <w:rsid w:val="006C0271"/>
    <w:rsid w:val="006C031E"/>
    <w:rsid w:val="006C05A5"/>
    <w:rsid w:val="006C05C4"/>
    <w:rsid w:val="006C12E6"/>
    <w:rsid w:val="006C3480"/>
    <w:rsid w:val="006C35D2"/>
    <w:rsid w:val="006C3677"/>
    <w:rsid w:val="006C37CF"/>
    <w:rsid w:val="006C445E"/>
    <w:rsid w:val="006C4D1E"/>
    <w:rsid w:val="006C5546"/>
    <w:rsid w:val="006C6242"/>
    <w:rsid w:val="006C638D"/>
    <w:rsid w:val="006C6704"/>
    <w:rsid w:val="006C6819"/>
    <w:rsid w:val="006C6F68"/>
    <w:rsid w:val="006C7DBF"/>
    <w:rsid w:val="006C7DF9"/>
    <w:rsid w:val="006D02C6"/>
    <w:rsid w:val="006D075A"/>
    <w:rsid w:val="006D0BD3"/>
    <w:rsid w:val="006D12A6"/>
    <w:rsid w:val="006D1996"/>
    <w:rsid w:val="006D2161"/>
    <w:rsid w:val="006D31F2"/>
    <w:rsid w:val="006D3CD5"/>
    <w:rsid w:val="006D41C3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1CF"/>
    <w:rsid w:val="006E1488"/>
    <w:rsid w:val="006E17E6"/>
    <w:rsid w:val="006E249E"/>
    <w:rsid w:val="006E3908"/>
    <w:rsid w:val="006E3935"/>
    <w:rsid w:val="006E3BD5"/>
    <w:rsid w:val="006E4C65"/>
    <w:rsid w:val="006E50B0"/>
    <w:rsid w:val="006E5240"/>
    <w:rsid w:val="006E5F99"/>
    <w:rsid w:val="006E6932"/>
    <w:rsid w:val="006E6A0C"/>
    <w:rsid w:val="006E752A"/>
    <w:rsid w:val="006E78C0"/>
    <w:rsid w:val="006E7C1E"/>
    <w:rsid w:val="006E7C8B"/>
    <w:rsid w:val="006F1272"/>
    <w:rsid w:val="006F138B"/>
    <w:rsid w:val="006F1C82"/>
    <w:rsid w:val="006F210A"/>
    <w:rsid w:val="006F2C9C"/>
    <w:rsid w:val="006F38CF"/>
    <w:rsid w:val="006F3AD7"/>
    <w:rsid w:val="006F3D02"/>
    <w:rsid w:val="006F42EE"/>
    <w:rsid w:val="006F47C3"/>
    <w:rsid w:val="006F49BC"/>
    <w:rsid w:val="006F4ACC"/>
    <w:rsid w:val="006F4BAF"/>
    <w:rsid w:val="006F4ECA"/>
    <w:rsid w:val="006F5DB5"/>
    <w:rsid w:val="006F6002"/>
    <w:rsid w:val="006F638A"/>
    <w:rsid w:val="006F6C07"/>
    <w:rsid w:val="006F6DBC"/>
    <w:rsid w:val="006F778F"/>
    <w:rsid w:val="006F7E02"/>
    <w:rsid w:val="007004D8"/>
    <w:rsid w:val="00700678"/>
    <w:rsid w:val="007006DC"/>
    <w:rsid w:val="00700FB6"/>
    <w:rsid w:val="007016F5"/>
    <w:rsid w:val="00701ADB"/>
    <w:rsid w:val="00701BF2"/>
    <w:rsid w:val="00702137"/>
    <w:rsid w:val="00702DF1"/>
    <w:rsid w:val="00704791"/>
    <w:rsid w:val="00704B0C"/>
    <w:rsid w:val="00704D38"/>
    <w:rsid w:val="00705047"/>
    <w:rsid w:val="007064CB"/>
    <w:rsid w:val="0070676C"/>
    <w:rsid w:val="0071036B"/>
    <w:rsid w:val="0071079D"/>
    <w:rsid w:val="007109C8"/>
    <w:rsid w:val="00710F6A"/>
    <w:rsid w:val="00711547"/>
    <w:rsid w:val="00712C5A"/>
    <w:rsid w:val="007142D1"/>
    <w:rsid w:val="00714584"/>
    <w:rsid w:val="00714BBF"/>
    <w:rsid w:val="00715049"/>
    <w:rsid w:val="00715318"/>
    <w:rsid w:val="00715A91"/>
    <w:rsid w:val="00715DD9"/>
    <w:rsid w:val="00716942"/>
    <w:rsid w:val="00716C4F"/>
    <w:rsid w:val="00717288"/>
    <w:rsid w:val="0071728D"/>
    <w:rsid w:val="00720094"/>
    <w:rsid w:val="007202D6"/>
    <w:rsid w:val="007220AE"/>
    <w:rsid w:val="0072223C"/>
    <w:rsid w:val="00722874"/>
    <w:rsid w:val="007229E6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09"/>
    <w:rsid w:val="00730492"/>
    <w:rsid w:val="00730568"/>
    <w:rsid w:val="00731503"/>
    <w:rsid w:val="00731677"/>
    <w:rsid w:val="007319C1"/>
    <w:rsid w:val="00731BA3"/>
    <w:rsid w:val="0073308C"/>
    <w:rsid w:val="007334BD"/>
    <w:rsid w:val="007335E7"/>
    <w:rsid w:val="00734455"/>
    <w:rsid w:val="007350A1"/>
    <w:rsid w:val="0073577B"/>
    <w:rsid w:val="00735B02"/>
    <w:rsid w:val="00735BB0"/>
    <w:rsid w:val="00736078"/>
    <w:rsid w:val="007377B1"/>
    <w:rsid w:val="00737F1A"/>
    <w:rsid w:val="007405AA"/>
    <w:rsid w:val="00740C6A"/>
    <w:rsid w:val="007416FE"/>
    <w:rsid w:val="00741867"/>
    <w:rsid w:val="00741D24"/>
    <w:rsid w:val="007420AE"/>
    <w:rsid w:val="00743336"/>
    <w:rsid w:val="007435F4"/>
    <w:rsid w:val="007440AE"/>
    <w:rsid w:val="007440ED"/>
    <w:rsid w:val="0074502A"/>
    <w:rsid w:val="007456D1"/>
    <w:rsid w:val="00745810"/>
    <w:rsid w:val="00745BA2"/>
    <w:rsid w:val="00746B40"/>
    <w:rsid w:val="00746CB7"/>
    <w:rsid w:val="00747297"/>
    <w:rsid w:val="00747B5D"/>
    <w:rsid w:val="00747BA8"/>
    <w:rsid w:val="00747BEF"/>
    <w:rsid w:val="00747F1C"/>
    <w:rsid w:val="0075032E"/>
    <w:rsid w:val="00750CFA"/>
    <w:rsid w:val="007512CD"/>
    <w:rsid w:val="00751472"/>
    <w:rsid w:val="007516EE"/>
    <w:rsid w:val="00751B44"/>
    <w:rsid w:val="007524F5"/>
    <w:rsid w:val="007528A7"/>
    <w:rsid w:val="007528CA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10B5"/>
    <w:rsid w:val="007610CF"/>
    <w:rsid w:val="007617A3"/>
    <w:rsid w:val="00761D8C"/>
    <w:rsid w:val="007625DC"/>
    <w:rsid w:val="0076373D"/>
    <w:rsid w:val="00766418"/>
    <w:rsid w:val="00766BA5"/>
    <w:rsid w:val="00766BB4"/>
    <w:rsid w:val="00767219"/>
    <w:rsid w:val="00767677"/>
    <w:rsid w:val="0076775D"/>
    <w:rsid w:val="00767842"/>
    <w:rsid w:val="00767C2E"/>
    <w:rsid w:val="0077101E"/>
    <w:rsid w:val="0077149E"/>
    <w:rsid w:val="0077166F"/>
    <w:rsid w:val="00771C5C"/>
    <w:rsid w:val="00771E40"/>
    <w:rsid w:val="00771FE0"/>
    <w:rsid w:val="00772090"/>
    <w:rsid w:val="00772246"/>
    <w:rsid w:val="00772534"/>
    <w:rsid w:val="00772A69"/>
    <w:rsid w:val="00772BE3"/>
    <w:rsid w:val="00774F66"/>
    <w:rsid w:val="0077541C"/>
    <w:rsid w:val="007754FF"/>
    <w:rsid w:val="0077564C"/>
    <w:rsid w:val="00776804"/>
    <w:rsid w:val="0077689A"/>
    <w:rsid w:val="007773FB"/>
    <w:rsid w:val="007777AF"/>
    <w:rsid w:val="00777DEA"/>
    <w:rsid w:val="007805F0"/>
    <w:rsid w:val="007806B3"/>
    <w:rsid w:val="007826B9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6D0F"/>
    <w:rsid w:val="007872E6"/>
    <w:rsid w:val="00787613"/>
    <w:rsid w:val="00787685"/>
    <w:rsid w:val="00790135"/>
    <w:rsid w:val="0079082E"/>
    <w:rsid w:val="00790A3F"/>
    <w:rsid w:val="0079147B"/>
    <w:rsid w:val="007918D4"/>
    <w:rsid w:val="007918DD"/>
    <w:rsid w:val="00791908"/>
    <w:rsid w:val="00791CB9"/>
    <w:rsid w:val="00791CC9"/>
    <w:rsid w:val="00792188"/>
    <w:rsid w:val="00792A86"/>
    <w:rsid w:val="00792B06"/>
    <w:rsid w:val="00792BB6"/>
    <w:rsid w:val="00792EC5"/>
    <w:rsid w:val="007932A3"/>
    <w:rsid w:val="007936BD"/>
    <w:rsid w:val="00793B18"/>
    <w:rsid w:val="00793BC9"/>
    <w:rsid w:val="00794856"/>
    <w:rsid w:val="00795391"/>
    <w:rsid w:val="0079636D"/>
    <w:rsid w:val="0079655A"/>
    <w:rsid w:val="00796752"/>
    <w:rsid w:val="00796B6B"/>
    <w:rsid w:val="007A048C"/>
    <w:rsid w:val="007A0692"/>
    <w:rsid w:val="007A0FC6"/>
    <w:rsid w:val="007A1FD1"/>
    <w:rsid w:val="007A28D9"/>
    <w:rsid w:val="007A4523"/>
    <w:rsid w:val="007A4A72"/>
    <w:rsid w:val="007A4E0F"/>
    <w:rsid w:val="007A4E28"/>
    <w:rsid w:val="007A5159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3F"/>
    <w:rsid w:val="007C1D2D"/>
    <w:rsid w:val="007C24B2"/>
    <w:rsid w:val="007C27C9"/>
    <w:rsid w:val="007C2FB7"/>
    <w:rsid w:val="007C3D58"/>
    <w:rsid w:val="007C4354"/>
    <w:rsid w:val="007C43B4"/>
    <w:rsid w:val="007C4803"/>
    <w:rsid w:val="007C4888"/>
    <w:rsid w:val="007C516B"/>
    <w:rsid w:val="007C55C9"/>
    <w:rsid w:val="007C5D9D"/>
    <w:rsid w:val="007C72A3"/>
    <w:rsid w:val="007C7B7A"/>
    <w:rsid w:val="007C7FCE"/>
    <w:rsid w:val="007D0089"/>
    <w:rsid w:val="007D04E6"/>
    <w:rsid w:val="007D0DFF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212"/>
    <w:rsid w:val="007E257A"/>
    <w:rsid w:val="007E2882"/>
    <w:rsid w:val="007E2A07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E7190"/>
    <w:rsid w:val="007F007D"/>
    <w:rsid w:val="007F0094"/>
    <w:rsid w:val="007F0430"/>
    <w:rsid w:val="007F088A"/>
    <w:rsid w:val="007F150C"/>
    <w:rsid w:val="007F1A15"/>
    <w:rsid w:val="007F1E62"/>
    <w:rsid w:val="007F2157"/>
    <w:rsid w:val="007F280E"/>
    <w:rsid w:val="007F2AA2"/>
    <w:rsid w:val="007F2CA6"/>
    <w:rsid w:val="007F2D8D"/>
    <w:rsid w:val="007F2E87"/>
    <w:rsid w:val="007F3ABC"/>
    <w:rsid w:val="007F48B4"/>
    <w:rsid w:val="007F49FC"/>
    <w:rsid w:val="007F53DD"/>
    <w:rsid w:val="007F5B9F"/>
    <w:rsid w:val="007F75F5"/>
    <w:rsid w:val="007F76B1"/>
    <w:rsid w:val="00800422"/>
    <w:rsid w:val="00800DBE"/>
    <w:rsid w:val="0080130D"/>
    <w:rsid w:val="0080144D"/>
    <w:rsid w:val="00802085"/>
    <w:rsid w:val="008023F4"/>
    <w:rsid w:val="0080249B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142B"/>
    <w:rsid w:val="00813B07"/>
    <w:rsid w:val="008144F0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22AC"/>
    <w:rsid w:val="00822A22"/>
    <w:rsid w:val="00822B53"/>
    <w:rsid w:val="0082327B"/>
    <w:rsid w:val="00823538"/>
    <w:rsid w:val="00824346"/>
    <w:rsid w:val="008246DC"/>
    <w:rsid w:val="00824FB0"/>
    <w:rsid w:val="00825ADF"/>
    <w:rsid w:val="0082600E"/>
    <w:rsid w:val="008266EF"/>
    <w:rsid w:val="00826CB0"/>
    <w:rsid w:val="00827741"/>
    <w:rsid w:val="00827FE3"/>
    <w:rsid w:val="00830B22"/>
    <w:rsid w:val="008314FD"/>
    <w:rsid w:val="00831874"/>
    <w:rsid w:val="008326D0"/>
    <w:rsid w:val="00832D89"/>
    <w:rsid w:val="00832F30"/>
    <w:rsid w:val="00833773"/>
    <w:rsid w:val="008341CF"/>
    <w:rsid w:val="008342A8"/>
    <w:rsid w:val="00834B0F"/>
    <w:rsid w:val="00834DC2"/>
    <w:rsid w:val="008358DD"/>
    <w:rsid w:val="008360DF"/>
    <w:rsid w:val="00836122"/>
    <w:rsid w:val="008364BE"/>
    <w:rsid w:val="00836A3C"/>
    <w:rsid w:val="00837447"/>
    <w:rsid w:val="00837501"/>
    <w:rsid w:val="00837B75"/>
    <w:rsid w:val="0084063C"/>
    <w:rsid w:val="00840A7E"/>
    <w:rsid w:val="00840E98"/>
    <w:rsid w:val="0084114A"/>
    <w:rsid w:val="00841266"/>
    <w:rsid w:val="00841866"/>
    <w:rsid w:val="00843826"/>
    <w:rsid w:val="008438C3"/>
    <w:rsid w:val="008440CF"/>
    <w:rsid w:val="00844FE2"/>
    <w:rsid w:val="00845001"/>
    <w:rsid w:val="00845D97"/>
    <w:rsid w:val="00845DD6"/>
    <w:rsid w:val="00845E08"/>
    <w:rsid w:val="00845E1F"/>
    <w:rsid w:val="00846D6E"/>
    <w:rsid w:val="0084724C"/>
    <w:rsid w:val="00847B5A"/>
    <w:rsid w:val="00847C1C"/>
    <w:rsid w:val="008501EE"/>
    <w:rsid w:val="00850948"/>
    <w:rsid w:val="00850A7C"/>
    <w:rsid w:val="0085101B"/>
    <w:rsid w:val="00851539"/>
    <w:rsid w:val="008521DF"/>
    <w:rsid w:val="00852311"/>
    <w:rsid w:val="0085254E"/>
    <w:rsid w:val="008537E7"/>
    <w:rsid w:val="0085395D"/>
    <w:rsid w:val="0085449C"/>
    <w:rsid w:val="00854C30"/>
    <w:rsid w:val="00855515"/>
    <w:rsid w:val="00856145"/>
    <w:rsid w:val="008566EE"/>
    <w:rsid w:val="00856DDE"/>
    <w:rsid w:val="00856E49"/>
    <w:rsid w:val="00856F4B"/>
    <w:rsid w:val="008576A5"/>
    <w:rsid w:val="00857916"/>
    <w:rsid w:val="0086016D"/>
    <w:rsid w:val="008604DA"/>
    <w:rsid w:val="00860F40"/>
    <w:rsid w:val="008611B7"/>
    <w:rsid w:val="00861270"/>
    <w:rsid w:val="008612A9"/>
    <w:rsid w:val="008612F3"/>
    <w:rsid w:val="008613BE"/>
    <w:rsid w:val="00861DEC"/>
    <w:rsid w:val="00861F96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2D"/>
    <w:rsid w:val="008658D4"/>
    <w:rsid w:val="00865EA3"/>
    <w:rsid w:val="0086638A"/>
    <w:rsid w:val="0086679B"/>
    <w:rsid w:val="008667BD"/>
    <w:rsid w:val="00866C1C"/>
    <w:rsid w:val="00866E9B"/>
    <w:rsid w:val="0087007A"/>
    <w:rsid w:val="008716BE"/>
    <w:rsid w:val="00871C25"/>
    <w:rsid w:val="008720EA"/>
    <w:rsid w:val="00872CC3"/>
    <w:rsid w:val="00872D9D"/>
    <w:rsid w:val="0087351F"/>
    <w:rsid w:val="00874259"/>
    <w:rsid w:val="008743C2"/>
    <w:rsid w:val="008756F9"/>
    <w:rsid w:val="00875875"/>
    <w:rsid w:val="00875A32"/>
    <w:rsid w:val="00876434"/>
    <w:rsid w:val="00877902"/>
    <w:rsid w:val="00877E3D"/>
    <w:rsid w:val="0088078F"/>
    <w:rsid w:val="00880DF7"/>
    <w:rsid w:val="008812FB"/>
    <w:rsid w:val="008814C5"/>
    <w:rsid w:val="00882452"/>
    <w:rsid w:val="008833FA"/>
    <w:rsid w:val="00884726"/>
    <w:rsid w:val="008849BC"/>
    <w:rsid w:val="008854C2"/>
    <w:rsid w:val="00885C73"/>
    <w:rsid w:val="008873F2"/>
    <w:rsid w:val="00887B8B"/>
    <w:rsid w:val="00887BEF"/>
    <w:rsid w:val="00890B90"/>
    <w:rsid w:val="00890DC8"/>
    <w:rsid w:val="00890FFB"/>
    <w:rsid w:val="008912D2"/>
    <w:rsid w:val="0089196C"/>
    <w:rsid w:val="00891B08"/>
    <w:rsid w:val="00891CCC"/>
    <w:rsid w:val="00891EDE"/>
    <w:rsid w:val="00892188"/>
    <w:rsid w:val="00892248"/>
    <w:rsid w:val="00892768"/>
    <w:rsid w:val="00892995"/>
    <w:rsid w:val="00892C5E"/>
    <w:rsid w:val="00892ED2"/>
    <w:rsid w:val="008939CB"/>
    <w:rsid w:val="00893C19"/>
    <w:rsid w:val="00893D8A"/>
    <w:rsid w:val="00893E45"/>
    <w:rsid w:val="008943B9"/>
    <w:rsid w:val="0089575D"/>
    <w:rsid w:val="00895CF7"/>
    <w:rsid w:val="00896D54"/>
    <w:rsid w:val="00896D74"/>
    <w:rsid w:val="00896F50"/>
    <w:rsid w:val="00897609"/>
    <w:rsid w:val="008A10CD"/>
    <w:rsid w:val="008A1A15"/>
    <w:rsid w:val="008A1A36"/>
    <w:rsid w:val="008A2353"/>
    <w:rsid w:val="008A24BF"/>
    <w:rsid w:val="008A286A"/>
    <w:rsid w:val="008A29D6"/>
    <w:rsid w:val="008A2BDD"/>
    <w:rsid w:val="008A2C43"/>
    <w:rsid w:val="008A3962"/>
    <w:rsid w:val="008A3DAB"/>
    <w:rsid w:val="008A3E79"/>
    <w:rsid w:val="008A3EB6"/>
    <w:rsid w:val="008A4815"/>
    <w:rsid w:val="008A4892"/>
    <w:rsid w:val="008A4C64"/>
    <w:rsid w:val="008A4CD2"/>
    <w:rsid w:val="008A5234"/>
    <w:rsid w:val="008A5CC1"/>
    <w:rsid w:val="008A5E86"/>
    <w:rsid w:val="008A6034"/>
    <w:rsid w:val="008A6459"/>
    <w:rsid w:val="008A6647"/>
    <w:rsid w:val="008A729D"/>
    <w:rsid w:val="008A7878"/>
    <w:rsid w:val="008B0C86"/>
    <w:rsid w:val="008B0D12"/>
    <w:rsid w:val="008B1890"/>
    <w:rsid w:val="008B206B"/>
    <w:rsid w:val="008B239D"/>
    <w:rsid w:val="008B312A"/>
    <w:rsid w:val="008B3408"/>
    <w:rsid w:val="008B3BBE"/>
    <w:rsid w:val="008B3BC2"/>
    <w:rsid w:val="008B40D1"/>
    <w:rsid w:val="008B50BC"/>
    <w:rsid w:val="008B5400"/>
    <w:rsid w:val="008B66BA"/>
    <w:rsid w:val="008C214F"/>
    <w:rsid w:val="008C22FD"/>
    <w:rsid w:val="008C2C34"/>
    <w:rsid w:val="008C4224"/>
    <w:rsid w:val="008C42FC"/>
    <w:rsid w:val="008C4A2F"/>
    <w:rsid w:val="008C4CEF"/>
    <w:rsid w:val="008C5327"/>
    <w:rsid w:val="008C7AB4"/>
    <w:rsid w:val="008C7DBE"/>
    <w:rsid w:val="008D0259"/>
    <w:rsid w:val="008D0612"/>
    <w:rsid w:val="008D167C"/>
    <w:rsid w:val="008D1A7E"/>
    <w:rsid w:val="008D1EFE"/>
    <w:rsid w:val="008D2825"/>
    <w:rsid w:val="008D3E40"/>
    <w:rsid w:val="008D4074"/>
    <w:rsid w:val="008D420A"/>
    <w:rsid w:val="008D4230"/>
    <w:rsid w:val="008D5029"/>
    <w:rsid w:val="008D52D8"/>
    <w:rsid w:val="008D7948"/>
    <w:rsid w:val="008E01AB"/>
    <w:rsid w:val="008E06EA"/>
    <w:rsid w:val="008E0C45"/>
    <w:rsid w:val="008E0EF8"/>
    <w:rsid w:val="008E1097"/>
    <w:rsid w:val="008E2664"/>
    <w:rsid w:val="008E2BE1"/>
    <w:rsid w:val="008E30ED"/>
    <w:rsid w:val="008E39CD"/>
    <w:rsid w:val="008E4107"/>
    <w:rsid w:val="008E472F"/>
    <w:rsid w:val="008E4853"/>
    <w:rsid w:val="008E4C8E"/>
    <w:rsid w:val="008E5213"/>
    <w:rsid w:val="008E60B3"/>
    <w:rsid w:val="008E61DE"/>
    <w:rsid w:val="008E65A1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7C"/>
    <w:rsid w:val="008F0F9D"/>
    <w:rsid w:val="008F18E7"/>
    <w:rsid w:val="008F1F43"/>
    <w:rsid w:val="008F273F"/>
    <w:rsid w:val="008F2A09"/>
    <w:rsid w:val="008F2CC1"/>
    <w:rsid w:val="008F2CDA"/>
    <w:rsid w:val="008F2E32"/>
    <w:rsid w:val="008F32EB"/>
    <w:rsid w:val="008F3386"/>
    <w:rsid w:val="008F34F4"/>
    <w:rsid w:val="008F3612"/>
    <w:rsid w:val="008F3686"/>
    <w:rsid w:val="008F478D"/>
    <w:rsid w:val="008F5226"/>
    <w:rsid w:val="008F5E92"/>
    <w:rsid w:val="008F6AC8"/>
    <w:rsid w:val="008F6D49"/>
    <w:rsid w:val="008F6DD9"/>
    <w:rsid w:val="008F74AA"/>
    <w:rsid w:val="009008B3"/>
    <w:rsid w:val="00900BB9"/>
    <w:rsid w:val="009024D1"/>
    <w:rsid w:val="00902B61"/>
    <w:rsid w:val="00902C54"/>
    <w:rsid w:val="009030E5"/>
    <w:rsid w:val="00903A0D"/>
    <w:rsid w:val="00904579"/>
    <w:rsid w:val="00905269"/>
    <w:rsid w:val="00905C15"/>
    <w:rsid w:val="00905DAE"/>
    <w:rsid w:val="00906845"/>
    <w:rsid w:val="00906BD1"/>
    <w:rsid w:val="00906C58"/>
    <w:rsid w:val="00907E11"/>
    <w:rsid w:val="00910939"/>
    <w:rsid w:val="00910C85"/>
    <w:rsid w:val="00910FBF"/>
    <w:rsid w:val="00910FC1"/>
    <w:rsid w:val="00911CC9"/>
    <w:rsid w:val="009139AB"/>
    <w:rsid w:val="0091431C"/>
    <w:rsid w:val="009143F0"/>
    <w:rsid w:val="009145AE"/>
    <w:rsid w:val="009148AE"/>
    <w:rsid w:val="00914900"/>
    <w:rsid w:val="00915465"/>
    <w:rsid w:val="00916484"/>
    <w:rsid w:val="00917391"/>
    <w:rsid w:val="0091798E"/>
    <w:rsid w:val="009201B2"/>
    <w:rsid w:val="00920664"/>
    <w:rsid w:val="00920F3D"/>
    <w:rsid w:val="009224C6"/>
    <w:rsid w:val="00922799"/>
    <w:rsid w:val="0092291D"/>
    <w:rsid w:val="00923EC5"/>
    <w:rsid w:val="00924178"/>
    <w:rsid w:val="00924911"/>
    <w:rsid w:val="00924BC9"/>
    <w:rsid w:val="00924DCE"/>
    <w:rsid w:val="00925785"/>
    <w:rsid w:val="00925884"/>
    <w:rsid w:val="00926066"/>
    <w:rsid w:val="00926190"/>
    <w:rsid w:val="009265F3"/>
    <w:rsid w:val="00926705"/>
    <w:rsid w:val="00926744"/>
    <w:rsid w:val="009267F9"/>
    <w:rsid w:val="009275F1"/>
    <w:rsid w:val="00927AC7"/>
    <w:rsid w:val="00927B66"/>
    <w:rsid w:val="00927E66"/>
    <w:rsid w:val="0093056F"/>
    <w:rsid w:val="00931347"/>
    <w:rsid w:val="009318EE"/>
    <w:rsid w:val="00931E9B"/>
    <w:rsid w:val="00931FE8"/>
    <w:rsid w:val="009321C3"/>
    <w:rsid w:val="009330B3"/>
    <w:rsid w:val="009337ED"/>
    <w:rsid w:val="00933C21"/>
    <w:rsid w:val="00933D77"/>
    <w:rsid w:val="009341A8"/>
    <w:rsid w:val="009345D4"/>
    <w:rsid w:val="00935A8A"/>
    <w:rsid w:val="0093606F"/>
    <w:rsid w:val="0093671F"/>
    <w:rsid w:val="00936930"/>
    <w:rsid w:val="009369AA"/>
    <w:rsid w:val="00936B2A"/>
    <w:rsid w:val="00936EC0"/>
    <w:rsid w:val="009378A4"/>
    <w:rsid w:val="00937C34"/>
    <w:rsid w:val="009404AA"/>
    <w:rsid w:val="00941967"/>
    <w:rsid w:val="00941B7D"/>
    <w:rsid w:val="00941C9E"/>
    <w:rsid w:val="009421CF"/>
    <w:rsid w:val="0094307C"/>
    <w:rsid w:val="00943237"/>
    <w:rsid w:val="00943961"/>
    <w:rsid w:val="009440C4"/>
    <w:rsid w:val="0094477F"/>
    <w:rsid w:val="00944C19"/>
    <w:rsid w:val="00944F2D"/>
    <w:rsid w:val="00944FA6"/>
    <w:rsid w:val="0094557D"/>
    <w:rsid w:val="00946677"/>
    <w:rsid w:val="00946795"/>
    <w:rsid w:val="00946A61"/>
    <w:rsid w:val="0094703B"/>
    <w:rsid w:val="009473CE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C75"/>
    <w:rsid w:val="00954DE0"/>
    <w:rsid w:val="00954F3D"/>
    <w:rsid w:val="00955391"/>
    <w:rsid w:val="00955CB7"/>
    <w:rsid w:val="00955D8E"/>
    <w:rsid w:val="0095617C"/>
    <w:rsid w:val="00956BED"/>
    <w:rsid w:val="00956EE6"/>
    <w:rsid w:val="00960E88"/>
    <w:rsid w:val="00961505"/>
    <w:rsid w:val="00961C41"/>
    <w:rsid w:val="00962775"/>
    <w:rsid w:val="009631B8"/>
    <w:rsid w:val="00964530"/>
    <w:rsid w:val="0096569F"/>
    <w:rsid w:val="009660BF"/>
    <w:rsid w:val="009661FE"/>
    <w:rsid w:val="00966F8F"/>
    <w:rsid w:val="00967060"/>
    <w:rsid w:val="009670DD"/>
    <w:rsid w:val="00967382"/>
    <w:rsid w:val="00970572"/>
    <w:rsid w:val="00970B3D"/>
    <w:rsid w:val="00970D86"/>
    <w:rsid w:val="00970F2D"/>
    <w:rsid w:val="00970F54"/>
    <w:rsid w:val="009711B1"/>
    <w:rsid w:val="0097161F"/>
    <w:rsid w:val="0097165D"/>
    <w:rsid w:val="009717DB"/>
    <w:rsid w:val="00971B13"/>
    <w:rsid w:val="00972A47"/>
    <w:rsid w:val="00972AF0"/>
    <w:rsid w:val="00972D69"/>
    <w:rsid w:val="009732A8"/>
    <w:rsid w:val="009739BD"/>
    <w:rsid w:val="00973E11"/>
    <w:rsid w:val="00973EBF"/>
    <w:rsid w:val="00974048"/>
    <w:rsid w:val="0097414F"/>
    <w:rsid w:val="0097453B"/>
    <w:rsid w:val="009757DD"/>
    <w:rsid w:val="00975AEF"/>
    <w:rsid w:val="00975DCA"/>
    <w:rsid w:val="0097676C"/>
    <w:rsid w:val="00976D96"/>
    <w:rsid w:val="0097739A"/>
    <w:rsid w:val="009806E0"/>
    <w:rsid w:val="00981AEA"/>
    <w:rsid w:val="00981BD0"/>
    <w:rsid w:val="00981BD2"/>
    <w:rsid w:val="00983463"/>
    <w:rsid w:val="0098372B"/>
    <w:rsid w:val="0098394C"/>
    <w:rsid w:val="009839E1"/>
    <w:rsid w:val="00984230"/>
    <w:rsid w:val="00984C3E"/>
    <w:rsid w:val="00984CA1"/>
    <w:rsid w:val="00984ED6"/>
    <w:rsid w:val="00984FC1"/>
    <w:rsid w:val="009861B8"/>
    <w:rsid w:val="00986495"/>
    <w:rsid w:val="0098666B"/>
    <w:rsid w:val="00986750"/>
    <w:rsid w:val="00987761"/>
    <w:rsid w:val="00987EBB"/>
    <w:rsid w:val="009900E2"/>
    <w:rsid w:val="009912DA"/>
    <w:rsid w:val="00991312"/>
    <w:rsid w:val="009920F3"/>
    <w:rsid w:val="009923DD"/>
    <w:rsid w:val="009926EB"/>
    <w:rsid w:val="009929D2"/>
    <w:rsid w:val="009935F8"/>
    <w:rsid w:val="00994421"/>
    <w:rsid w:val="00995055"/>
    <w:rsid w:val="009952FB"/>
    <w:rsid w:val="009963FE"/>
    <w:rsid w:val="00996573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2CF1"/>
    <w:rsid w:val="009A3DA1"/>
    <w:rsid w:val="009A408A"/>
    <w:rsid w:val="009A47B3"/>
    <w:rsid w:val="009A65EF"/>
    <w:rsid w:val="009A6662"/>
    <w:rsid w:val="009A6709"/>
    <w:rsid w:val="009A692B"/>
    <w:rsid w:val="009A6F0C"/>
    <w:rsid w:val="009A75D5"/>
    <w:rsid w:val="009A77B2"/>
    <w:rsid w:val="009B03DB"/>
    <w:rsid w:val="009B0505"/>
    <w:rsid w:val="009B0F83"/>
    <w:rsid w:val="009B1354"/>
    <w:rsid w:val="009B1F42"/>
    <w:rsid w:val="009B23D2"/>
    <w:rsid w:val="009B2CA1"/>
    <w:rsid w:val="009B2D69"/>
    <w:rsid w:val="009B2F42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3D0"/>
    <w:rsid w:val="009C34F2"/>
    <w:rsid w:val="009C45F2"/>
    <w:rsid w:val="009C4976"/>
    <w:rsid w:val="009C5B94"/>
    <w:rsid w:val="009C5C62"/>
    <w:rsid w:val="009C5ECC"/>
    <w:rsid w:val="009C6C60"/>
    <w:rsid w:val="009C7018"/>
    <w:rsid w:val="009C7284"/>
    <w:rsid w:val="009C7D74"/>
    <w:rsid w:val="009D05D0"/>
    <w:rsid w:val="009D0C57"/>
    <w:rsid w:val="009D113D"/>
    <w:rsid w:val="009D12FE"/>
    <w:rsid w:val="009D1C83"/>
    <w:rsid w:val="009D3177"/>
    <w:rsid w:val="009D3A38"/>
    <w:rsid w:val="009D46BD"/>
    <w:rsid w:val="009D4945"/>
    <w:rsid w:val="009D5966"/>
    <w:rsid w:val="009D5E00"/>
    <w:rsid w:val="009D6338"/>
    <w:rsid w:val="009D6739"/>
    <w:rsid w:val="009D6A82"/>
    <w:rsid w:val="009D74B9"/>
    <w:rsid w:val="009D7681"/>
    <w:rsid w:val="009D7761"/>
    <w:rsid w:val="009D7AE4"/>
    <w:rsid w:val="009E0099"/>
    <w:rsid w:val="009E015D"/>
    <w:rsid w:val="009E06A8"/>
    <w:rsid w:val="009E11CC"/>
    <w:rsid w:val="009E1365"/>
    <w:rsid w:val="009E1A7C"/>
    <w:rsid w:val="009E1DF3"/>
    <w:rsid w:val="009E1F6C"/>
    <w:rsid w:val="009E288A"/>
    <w:rsid w:val="009E3692"/>
    <w:rsid w:val="009E3704"/>
    <w:rsid w:val="009E386F"/>
    <w:rsid w:val="009E4266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170"/>
    <w:rsid w:val="009F02C0"/>
    <w:rsid w:val="009F0411"/>
    <w:rsid w:val="009F1BAE"/>
    <w:rsid w:val="009F1CEF"/>
    <w:rsid w:val="009F35D4"/>
    <w:rsid w:val="009F415A"/>
    <w:rsid w:val="009F510E"/>
    <w:rsid w:val="009F57DA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580"/>
    <w:rsid w:val="00A04BEF"/>
    <w:rsid w:val="00A05973"/>
    <w:rsid w:val="00A05E47"/>
    <w:rsid w:val="00A05E4D"/>
    <w:rsid w:val="00A05F9D"/>
    <w:rsid w:val="00A0636F"/>
    <w:rsid w:val="00A074A1"/>
    <w:rsid w:val="00A074E4"/>
    <w:rsid w:val="00A0771E"/>
    <w:rsid w:val="00A07A60"/>
    <w:rsid w:val="00A07E6A"/>
    <w:rsid w:val="00A10530"/>
    <w:rsid w:val="00A1125A"/>
    <w:rsid w:val="00A11302"/>
    <w:rsid w:val="00A11442"/>
    <w:rsid w:val="00A11588"/>
    <w:rsid w:val="00A11632"/>
    <w:rsid w:val="00A11917"/>
    <w:rsid w:val="00A11C38"/>
    <w:rsid w:val="00A131E2"/>
    <w:rsid w:val="00A1386E"/>
    <w:rsid w:val="00A144F5"/>
    <w:rsid w:val="00A14C16"/>
    <w:rsid w:val="00A14C2D"/>
    <w:rsid w:val="00A14CC4"/>
    <w:rsid w:val="00A154AF"/>
    <w:rsid w:val="00A1562E"/>
    <w:rsid w:val="00A15FAF"/>
    <w:rsid w:val="00A15FCE"/>
    <w:rsid w:val="00A1609F"/>
    <w:rsid w:val="00A16673"/>
    <w:rsid w:val="00A16F18"/>
    <w:rsid w:val="00A17124"/>
    <w:rsid w:val="00A177A6"/>
    <w:rsid w:val="00A17EEF"/>
    <w:rsid w:val="00A20C12"/>
    <w:rsid w:val="00A21332"/>
    <w:rsid w:val="00A215B9"/>
    <w:rsid w:val="00A216CD"/>
    <w:rsid w:val="00A21C63"/>
    <w:rsid w:val="00A21FC6"/>
    <w:rsid w:val="00A22F40"/>
    <w:rsid w:val="00A23071"/>
    <w:rsid w:val="00A247CE"/>
    <w:rsid w:val="00A24A02"/>
    <w:rsid w:val="00A24EF6"/>
    <w:rsid w:val="00A2520A"/>
    <w:rsid w:val="00A25235"/>
    <w:rsid w:val="00A25493"/>
    <w:rsid w:val="00A25747"/>
    <w:rsid w:val="00A26836"/>
    <w:rsid w:val="00A26EF1"/>
    <w:rsid w:val="00A270C3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5FD"/>
    <w:rsid w:val="00A35BD9"/>
    <w:rsid w:val="00A35DB6"/>
    <w:rsid w:val="00A35E2C"/>
    <w:rsid w:val="00A35E7F"/>
    <w:rsid w:val="00A36197"/>
    <w:rsid w:val="00A36831"/>
    <w:rsid w:val="00A36BCB"/>
    <w:rsid w:val="00A40833"/>
    <w:rsid w:val="00A40BC0"/>
    <w:rsid w:val="00A40ECB"/>
    <w:rsid w:val="00A40F19"/>
    <w:rsid w:val="00A418A3"/>
    <w:rsid w:val="00A421ED"/>
    <w:rsid w:val="00A421F5"/>
    <w:rsid w:val="00A425F5"/>
    <w:rsid w:val="00A42AAC"/>
    <w:rsid w:val="00A42EC8"/>
    <w:rsid w:val="00A44D29"/>
    <w:rsid w:val="00A44E75"/>
    <w:rsid w:val="00A45AB7"/>
    <w:rsid w:val="00A47038"/>
    <w:rsid w:val="00A47686"/>
    <w:rsid w:val="00A4770C"/>
    <w:rsid w:val="00A47A33"/>
    <w:rsid w:val="00A50789"/>
    <w:rsid w:val="00A51C7C"/>
    <w:rsid w:val="00A52D08"/>
    <w:rsid w:val="00A537F6"/>
    <w:rsid w:val="00A53D56"/>
    <w:rsid w:val="00A53F4E"/>
    <w:rsid w:val="00A542CF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07B4"/>
    <w:rsid w:val="00A61786"/>
    <w:rsid w:val="00A619BC"/>
    <w:rsid w:val="00A620FC"/>
    <w:rsid w:val="00A6221A"/>
    <w:rsid w:val="00A641AD"/>
    <w:rsid w:val="00A648E3"/>
    <w:rsid w:val="00A64FD6"/>
    <w:rsid w:val="00A657DE"/>
    <w:rsid w:val="00A6584A"/>
    <w:rsid w:val="00A65D4D"/>
    <w:rsid w:val="00A65FF5"/>
    <w:rsid w:val="00A6636C"/>
    <w:rsid w:val="00A6643D"/>
    <w:rsid w:val="00A668B8"/>
    <w:rsid w:val="00A668E4"/>
    <w:rsid w:val="00A66A3C"/>
    <w:rsid w:val="00A671BA"/>
    <w:rsid w:val="00A67B70"/>
    <w:rsid w:val="00A70D4F"/>
    <w:rsid w:val="00A71B36"/>
    <w:rsid w:val="00A71DC2"/>
    <w:rsid w:val="00A7262F"/>
    <w:rsid w:val="00A72ABF"/>
    <w:rsid w:val="00A72D2F"/>
    <w:rsid w:val="00A73FAD"/>
    <w:rsid w:val="00A74582"/>
    <w:rsid w:val="00A748F5"/>
    <w:rsid w:val="00A74D3F"/>
    <w:rsid w:val="00A7551E"/>
    <w:rsid w:val="00A755FB"/>
    <w:rsid w:val="00A757A3"/>
    <w:rsid w:val="00A75FA0"/>
    <w:rsid w:val="00A767B3"/>
    <w:rsid w:val="00A76FDB"/>
    <w:rsid w:val="00A7731C"/>
    <w:rsid w:val="00A77918"/>
    <w:rsid w:val="00A77C6B"/>
    <w:rsid w:val="00A77E4A"/>
    <w:rsid w:val="00A807AB"/>
    <w:rsid w:val="00A8091E"/>
    <w:rsid w:val="00A810C2"/>
    <w:rsid w:val="00A819C3"/>
    <w:rsid w:val="00A81A58"/>
    <w:rsid w:val="00A8266F"/>
    <w:rsid w:val="00A8370A"/>
    <w:rsid w:val="00A844F5"/>
    <w:rsid w:val="00A84CBA"/>
    <w:rsid w:val="00A84FF1"/>
    <w:rsid w:val="00A8553D"/>
    <w:rsid w:val="00A860BB"/>
    <w:rsid w:val="00A860CA"/>
    <w:rsid w:val="00A86384"/>
    <w:rsid w:val="00A8782D"/>
    <w:rsid w:val="00A87A27"/>
    <w:rsid w:val="00A900E4"/>
    <w:rsid w:val="00A90E0A"/>
    <w:rsid w:val="00A92D5D"/>
    <w:rsid w:val="00A9388A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CFA"/>
    <w:rsid w:val="00AA0073"/>
    <w:rsid w:val="00AA09E3"/>
    <w:rsid w:val="00AA1FAE"/>
    <w:rsid w:val="00AA43C6"/>
    <w:rsid w:val="00AA44D9"/>
    <w:rsid w:val="00AA4A44"/>
    <w:rsid w:val="00AA64DC"/>
    <w:rsid w:val="00AA7FE6"/>
    <w:rsid w:val="00AB10AC"/>
    <w:rsid w:val="00AB285E"/>
    <w:rsid w:val="00AB2D21"/>
    <w:rsid w:val="00AB3D0C"/>
    <w:rsid w:val="00AB47AE"/>
    <w:rsid w:val="00AB5264"/>
    <w:rsid w:val="00AB6261"/>
    <w:rsid w:val="00AB6C3C"/>
    <w:rsid w:val="00AB7003"/>
    <w:rsid w:val="00AB70B3"/>
    <w:rsid w:val="00AB79A1"/>
    <w:rsid w:val="00AB7F7C"/>
    <w:rsid w:val="00AC0653"/>
    <w:rsid w:val="00AC0BA4"/>
    <w:rsid w:val="00AC0F0F"/>
    <w:rsid w:val="00AC136D"/>
    <w:rsid w:val="00AC1F8E"/>
    <w:rsid w:val="00AC281A"/>
    <w:rsid w:val="00AC2E87"/>
    <w:rsid w:val="00AC363E"/>
    <w:rsid w:val="00AC38D0"/>
    <w:rsid w:val="00AC4F35"/>
    <w:rsid w:val="00AC53DA"/>
    <w:rsid w:val="00AC5439"/>
    <w:rsid w:val="00AC635B"/>
    <w:rsid w:val="00AC6B03"/>
    <w:rsid w:val="00AC7026"/>
    <w:rsid w:val="00AC72C2"/>
    <w:rsid w:val="00AC7505"/>
    <w:rsid w:val="00AC7DDE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576E"/>
    <w:rsid w:val="00AD5BE2"/>
    <w:rsid w:val="00AD6658"/>
    <w:rsid w:val="00AD6930"/>
    <w:rsid w:val="00AD7661"/>
    <w:rsid w:val="00AD7A9D"/>
    <w:rsid w:val="00AD7BEE"/>
    <w:rsid w:val="00AE0474"/>
    <w:rsid w:val="00AE062E"/>
    <w:rsid w:val="00AE0F62"/>
    <w:rsid w:val="00AE17C3"/>
    <w:rsid w:val="00AE18CB"/>
    <w:rsid w:val="00AE2529"/>
    <w:rsid w:val="00AE289D"/>
    <w:rsid w:val="00AE2A27"/>
    <w:rsid w:val="00AE3632"/>
    <w:rsid w:val="00AE364B"/>
    <w:rsid w:val="00AE3A03"/>
    <w:rsid w:val="00AE3CD2"/>
    <w:rsid w:val="00AE3DA5"/>
    <w:rsid w:val="00AE3DBD"/>
    <w:rsid w:val="00AE516C"/>
    <w:rsid w:val="00AE5652"/>
    <w:rsid w:val="00AE658E"/>
    <w:rsid w:val="00AE673A"/>
    <w:rsid w:val="00AE6C80"/>
    <w:rsid w:val="00AE7A40"/>
    <w:rsid w:val="00AE7BE3"/>
    <w:rsid w:val="00AF0915"/>
    <w:rsid w:val="00AF10E5"/>
    <w:rsid w:val="00AF1391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5E6E"/>
    <w:rsid w:val="00AF69EF"/>
    <w:rsid w:val="00AF6A93"/>
    <w:rsid w:val="00AF7116"/>
    <w:rsid w:val="00AF75FC"/>
    <w:rsid w:val="00AF7E9A"/>
    <w:rsid w:val="00B000F6"/>
    <w:rsid w:val="00B0011F"/>
    <w:rsid w:val="00B0016B"/>
    <w:rsid w:val="00B016C2"/>
    <w:rsid w:val="00B01D37"/>
    <w:rsid w:val="00B03486"/>
    <w:rsid w:val="00B046AD"/>
    <w:rsid w:val="00B04BC3"/>
    <w:rsid w:val="00B05105"/>
    <w:rsid w:val="00B051D8"/>
    <w:rsid w:val="00B053A3"/>
    <w:rsid w:val="00B0542B"/>
    <w:rsid w:val="00B06199"/>
    <w:rsid w:val="00B068D5"/>
    <w:rsid w:val="00B1062A"/>
    <w:rsid w:val="00B1109F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D63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4890"/>
    <w:rsid w:val="00B3504A"/>
    <w:rsid w:val="00B3535C"/>
    <w:rsid w:val="00B35ADF"/>
    <w:rsid w:val="00B35E29"/>
    <w:rsid w:val="00B36898"/>
    <w:rsid w:val="00B36AAD"/>
    <w:rsid w:val="00B375A5"/>
    <w:rsid w:val="00B37734"/>
    <w:rsid w:val="00B401EA"/>
    <w:rsid w:val="00B402A8"/>
    <w:rsid w:val="00B4062B"/>
    <w:rsid w:val="00B40C97"/>
    <w:rsid w:val="00B40EE6"/>
    <w:rsid w:val="00B4187F"/>
    <w:rsid w:val="00B41B4D"/>
    <w:rsid w:val="00B41C89"/>
    <w:rsid w:val="00B423D2"/>
    <w:rsid w:val="00B4269B"/>
    <w:rsid w:val="00B42CC1"/>
    <w:rsid w:val="00B42F1C"/>
    <w:rsid w:val="00B432A7"/>
    <w:rsid w:val="00B43887"/>
    <w:rsid w:val="00B440BE"/>
    <w:rsid w:val="00B447A9"/>
    <w:rsid w:val="00B44B5F"/>
    <w:rsid w:val="00B45558"/>
    <w:rsid w:val="00B4591F"/>
    <w:rsid w:val="00B45B70"/>
    <w:rsid w:val="00B46055"/>
    <w:rsid w:val="00B4680A"/>
    <w:rsid w:val="00B46DE0"/>
    <w:rsid w:val="00B46E6E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501"/>
    <w:rsid w:val="00B55A4D"/>
    <w:rsid w:val="00B55D40"/>
    <w:rsid w:val="00B55DFD"/>
    <w:rsid w:val="00B55F3A"/>
    <w:rsid w:val="00B56BFE"/>
    <w:rsid w:val="00B57505"/>
    <w:rsid w:val="00B60A70"/>
    <w:rsid w:val="00B61046"/>
    <w:rsid w:val="00B61E5E"/>
    <w:rsid w:val="00B61EB9"/>
    <w:rsid w:val="00B622A9"/>
    <w:rsid w:val="00B628FD"/>
    <w:rsid w:val="00B63CAC"/>
    <w:rsid w:val="00B65B83"/>
    <w:rsid w:val="00B67241"/>
    <w:rsid w:val="00B675D8"/>
    <w:rsid w:val="00B67AB3"/>
    <w:rsid w:val="00B700DA"/>
    <w:rsid w:val="00B701C0"/>
    <w:rsid w:val="00B704AB"/>
    <w:rsid w:val="00B70AF3"/>
    <w:rsid w:val="00B70C69"/>
    <w:rsid w:val="00B71425"/>
    <w:rsid w:val="00B716F1"/>
    <w:rsid w:val="00B71BCC"/>
    <w:rsid w:val="00B71BDE"/>
    <w:rsid w:val="00B7288B"/>
    <w:rsid w:val="00B7296C"/>
    <w:rsid w:val="00B72D04"/>
    <w:rsid w:val="00B72D17"/>
    <w:rsid w:val="00B7306E"/>
    <w:rsid w:val="00B7332F"/>
    <w:rsid w:val="00B7373B"/>
    <w:rsid w:val="00B7447E"/>
    <w:rsid w:val="00B744E4"/>
    <w:rsid w:val="00B746F1"/>
    <w:rsid w:val="00B74B66"/>
    <w:rsid w:val="00B74D94"/>
    <w:rsid w:val="00B74E64"/>
    <w:rsid w:val="00B754D8"/>
    <w:rsid w:val="00B75D43"/>
    <w:rsid w:val="00B762DE"/>
    <w:rsid w:val="00B764D3"/>
    <w:rsid w:val="00B76CEF"/>
    <w:rsid w:val="00B76EF1"/>
    <w:rsid w:val="00B7723E"/>
    <w:rsid w:val="00B77C31"/>
    <w:rsid w:val="00B803A0"/>
    <w:rsid w:val="00B806DC"/>
    <w:rsid w:val="00B80958"/>
    <w:rsid w:val="00B81355"/>
    <w:rsid w:val="00B814C1"/>
    <w:rsid w:val="00B8150A"/>
    <w:rsid w:val="00B81E70"/>
    <w:rsid w:val="00B822C5"/>
    <w:rsid w:val="00B82AD4"/>
    <w:rsid w:val="00B85BAC"/>
    <w:rsid w:val="00B85C5A"/>
    <w:rsid w:val="00B85C6D"/>
    <w:rsid w:val="00B86729"/>
    <w:rsid w:val="00B86761"/>
    <w:rsid w:val="00B86B04"/>
    <w:rsid w:val="00B86E50"/>
    <w:rsid w:val="00B874EE"/>
    <w:rsid w:val="00B87543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15E"/>
    <w:rsid w:val="00B95D2D"/>
    <w:rsid w:val="00B966C4"/>
    <w:rsid w:val="00BA0037"/>
    <w:rsid w:val="00BA0069"/>
    <w:rsid w:val="00BA050F"/>
    <w:rsid w:val="00BA1141"/>
    <w:rsid w:val="00BA1395"/>
    <w:rsid w:val="00BA1549"/>
    <w:rsid w:val="00BA258C"/>
    <w:rsid w:val="00BA28D2"/>
    <w:rsid w:val="00BA2BF1"/>
    <w:rsid w:val="00BA32E0"/>
    <w:rsid w:val="00BA3603"/>
    <w:rsid w:val="00BA4471"/>
    <w:rsid w:val="00BA5519"/>
    <w:rsid w:val="00BA678B"/>
    <w:rsid w:val="00BA6B4A"/>
    <w:rsid w:val="00BB0218"/>
    <w:rsid w:val="00BB0E0F"/>
    <w:rsid w:val="00BB150B"/>
    <w:rsid w:val="00BB19CD"/>
    <w:rsid w:val="00BB2709"/>
    <w:rsid w:val="00BB2B3A"/>
    <w:rsid w:val="00BB2FE0"/>
    <w:rsid w:val="00BB3D60"/>
    <w:rsid w:val="00BB4B3B"/>
    <w:rsid w:val="00BB525A"/>
    <w:rsid w:val="00BB5C92"/>
    <w:rsid w:val="00BB67C0"/>
    <w:rsid w:val="00BB6CE2"/>
    <w:rsid w:val="00BB77DC"/>
    <w:rsid w:val="00BC0007"/>
    <w:rsid w:val="00BC0871"/>
    <w:rsid w:val="00BC0F8F"/>
    <w:rsid w:val="00BC11DD"/>
    <w:rsid w:val="00BC2375"/>
    <w:rsid w:val="00BC23DF"/>
    <w:rsid w:val="00BC264C"/>
    <w:rsid w:val="00BC2D8F"/>
    <w:rsid w:val="00BC31D9"/>
    <w:rsid w:val="00BC32EA"/>
    <w:rsid w:val="00BC3740"/>
    <w:rsid w:val="00BC3DB7"/>
    <w:rsid w:val="00BC4773"/>
    <w:rsid w:val="00BC5413"/>
    <w:rsid w:val="00BC5FBC"/>
    <w:rsid w:val="00BC6741"/>
    <w:rsid w:val="00BC67E7"/>
    <w:rsid w:val="00BC69F1"/>
    <w:rsid w:val="00BC6A9E"/>
    <w:rsid w:val="00BC72B0"/>
    <w:rsid w:val="00BC74D0"/>
    <w:rsid w:val="00BC77B1"/>
    <w:rsid w:val="00BC77B5"/>
    <w:rsid w:val="00BC7E3B"/>
    <w:rsid w:val="00BD03B4"/>
    <w:rsid w:val="00BD0D42"/>
    <w:rsid w:val="00BD0D7F"/>
    <w:rsid w:val="00BD10A0"/>
    <w:rsid w:val="00BD31D7"/>
    <w:rsid w:val="00BD494C"/>
    <w:rsid w:val="00BD4D98"/>
    <w:rsid w:val="00BD6005"/>
    <w:rsid w:val="00BD667F"/>
    <w:rsid w:val="00BD6B49"/>
    <w:rsid w:val="00BD6E28"/>
    <w:rsid w:val="00BD6EDB"/>
    <w:rsid w:val="00BD7530"/>
    <w:rsid w:val="00BD789F"/>
    <w:rsid w:val="00BD7AC0"/>
    <w:rsid w:val="00BD7EDD"/>
    <w:rsid w:val="00BE01A1"/>
    <w:rsid w:val="00BE05AA"/>
    <w:rsid w:val="00BE05F4"/>
    <w:rsid w:val="00BE0751"/>
    <w:rsid w:val="00BE310D"/>
    <w:rsid w:val="00BE3378"/>
    <w:rsid w:val="00BE3475"/>
    <w:rsid w:val="00BE4538"/>
    <w:rsid w:val="00BE4FEF"/>
    <w:rsid w:val="00BE5549"/>
    <w:rsid w:val="00BE5E3E"/>
    <w:rsid w:val="00BE659B"/>
    <w:rsid w:val="00BE6879"/>
    <w:rsid w:val="00BE6917"/>
    <w:rsid w:val="00BE6E7F"/>
    <w:rsid w:val="00BE6F7F"/>
    <w:rsid w:val="00BE7067"/>
    <w:rsid w:val="00BE7167"/>
    <w:rsid w:val="00BE744E"/>
    <w:rsid w:val="00BF053F"/>
    <w:rsid w:val="00BF0AFE"/>
    <w:rsid w:val="00BF0B2D"/>
    <w:rsid w:val="00BF11A1"/>
    <w:rsid w:val="00BF122D"/>
    <w:rsid w:val="00BF35D7"/>
    <w:rsid w:val="00BF3933"/>
    <w:rsid w:val="00BF4132"/>
    <w:rsid w:val="00BF4219"/>
    <w:rsid w:val="00BF5317"/>
    <w:rsid w:val="00BF5610"/>
    <w:rsid w:val="00BF5BB3"/>
    <w:rsid w:val="00BF6715"/>
    <w:rsid w:val="00BF671E"/>
    <w:rsid w:val="00C00311"/>
    <w:rsid w:val="00C00887"/>
    <w:rsid w:val="00C009EA"/>
    <w:rsid w:val="00C014A0"/>
    <w:rsid w:val="00C01F41"/>
    <w:rsid w:val="00C02235"/>
    <w:rsid w:val="00C027AA"/>
    <w:rsid w:val="00C02C65"/>
    <w:rsid w:val="00C02ED5"/>
    <w:rsid w:val="00C02FA8"/>
    <w:rsid w:val="00C04D2A"/>
    <w:rsid w:val="00C0507F"/>
    <w:rsid w:val="00C050DA"/>
    <w:rsid w:val="00C0535F"/>
    <w:rsid w:val="00C055BF"/>
    <w:rsid w:val="00C05B2A"/>
    <w:rsid w:val="00C10318"/>
    <w:rsid w:val="00C10AFB"/>
    <w:rsid w:val="00C1131D"/>
    <w:rsid w:val="00C127EF"/>
    <w:rsid w:val="00C12F75"/>
    <w:rsid w:val="00C13F17"/>
    <w:rsid w:val="00C13FDD"/>
    <w:rsid w:val="00C140EA"/>
    <w:rsid w:val="00C141D6"/>
    <w:rsid w:val="00C146FD"/>
    <w:rsid w:val="00C14752"/>
    <w:rsid w:val="00C149DD"/>
    <w:rsid w:val="00C1501B"/>
    <w:rsid w:val="00C15EB7"/>
    <w:rsid w:val="00C167A7"/>
    <w:rsid w:val="00C16AEB"/>
    <w:rsid w:val="00C16E07"/>
    <w:rsid w:val="00C17387"/>
    <w:rsid w:val="00C1798F"/>
    <w:rsid w:val="00C20210"/>
    <w:rsid w:val="00C209E4"/>
    <w:rsid w:val="00C20BE1"/>
    <w:rsid w:val="00C21B77"/>
    <w:rsid w:val="00C23071"/>
    <w:rsid w:val="00C23BA2"/>
    <w:rsid w:val="00C248CA"/>
    <w:rsid w:val="00C25520"/>
    <w:rsid w:val="00C25B43"/>
    <w:rsid w:val="00C272BA"/>
    <w:rsid w:val="00C27514"/>
    <w:rsid w:val="00C30B01"/>
    <w:rsid w:val="00C31AFB"/>
    <w:rsid w:val="00C3205E"/>
    <w:rsid w:val="00C3279B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0B99"/>
    <w:rsid w:val="00C40F00"/>
    <w:rsid w:val="00C412AB"/>
    <w:rsid w:val="00C42ACF"/>
    <w:rsid w:val="00C42E3F"/>
    <w:rsid w:val="00C43A94"/>
    <w:rsid w:val="00C43F2D"/>
    <w:rsid w:val="00C4478A"/>
    <w:rsid w:val="00C44BD3"/>
    <w:rsid w:val="00C44D27"/>
    <w:rsid w:val="00C45FF9"/>
    <w:rsid w:val="00C46061"/>
    <w:rsid w:val="00C46424"/>
    <w:rsid w:val="00C46903"/>
    <w:rsid w:val="00C46931"/>
    <w:rsid w:val="00C501CD"/>
    <w:rsid w:val="00C504BE"/>
    <w:rsid w:val="00C520BD"/>
    <w:rsid w:val="00C52204"/>
    <w:rsid w:val="00C527CA"/>
    <w:rsid w:val="00C52D7F"/>
    <w:rsid w:val="00C53076"/>
    <w:rsid w:val="00C5382D"/>
    <w:rsid w:val="00C5432C"/>
    <w:rsid w:val="00C54346"/>
    <w:rsid w:val="00C55399"/>
    <w:rsid w:val="00C55C62"/>
    <w:rsid w:val="00C55FC1"/>
    <w:rsid w:val="00C568E7"/>
    <w:rsid w:val="00C56D74"/>
    <w:rsid w:val="00C56E80"/>
    <w:rsid w:val="00C57A5D"/>
    <w:rsid w:val="00C57A70"/>
    <w:rsid w:val="00C57A97"/>
    <w:rsid w:val="00C60151"/>
    <w:rsid w:val="00C6034F"/>
    <w:rsid w:val="00C61259"/>
    <w:rsid w:val="00C61889"/>
    <w:rsid w:val="00C618D1"/>
    <w:rsid w:val="00C6202B"/>
    <w:rsid w:val="00C62ACF"/>
    <w:rsid w:val="00C62F14"/>
    <w:rsid w:val="00C62F91"/>
    <w:rsid w:val="00C6304B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937"/>
    <w:rsid w:val="00C71219"/>
    <w:rsid w:val="00C717F1"/>
    <w:rsid w:val="00C71C3E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465B"/>
    <w:rsid w:val="00C758E3"/>
    <w:rsid w:val="00C76401"/>
    <w:rsid w:val="00C768DB"/>
    <w:rsid w:val="00C76D9B"/>
    <w:rsid w:val="00C77AA5"/>
    <w:rsid w:val="00C77BFB"/>
    <w:rsid w:val="00C8013D"/>
    <w:rsid w:val="00C80538"/>
    <w:rsid w:val="00C819A5"/>
    <w:rsid w:val="00C82707"/>
    <w:rsid w:val="00C8363A"/>
    <w:rsid w:val="00C83C26"/>
    <w:rsid w:val="00C84891"/>
    <w:rsid w:val="00C84D54"/>
    <w:rsid w:val="00C85000"/>
    <w:rsid w:val="00C85815"/>
    <w:rsid w:val="00C858BF"/>
    <w:rsid w:val="00C85D0D"/>
    <w:rsid w:val="00C87386"/>
    <w:rsid w:val="00C87535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40FF"/>
    <w:rsid w:val="00C948A6"/>
    <w:rsid w:val="00C95060"/>
    <w:rsid w:val="00C9629D"/>
    <w:rsid w:val="00C9636E"/>
    <w:rsid w:val="00C96476"/>
    <w:rsid w:val="00C969AF"/>
    <w:rsid w:val="00C97D42"/>
    <w:rsid w:val="00C97F55"/>
    <w:rsid w:val="00CA0096"/>
    <w:rsid w:val="00CA0A5B"/>
    <w:rsid w:val="00CA12C0"/>
    <w:rsid w:val="00CA1758"/>
    <w:rsid w:val="00CA1C76"/>
    <w:rsid w:val="00CA2544"/>
    <w:rsid w:val="00CA3965"/>
    <w:rsid w:val="00CA487D"/>
    <w:rsid w:val="00CA5361"/>
    <w:rsid w:val="00CA5B65"/>
    <w:rsid w:val="00CA5B9C"/>
    <w:rsid w:val="00CA6499"/>
    <w:rsid w:val="00CA66AB"/>
    <w:rsid w:val="00CA6BF6"/>
    <w:rsid w:val="00CA7AAA"/>
    <w:rsid w:val="00CA7D26"/>
    <w:rsid w:val="00CA7D80"/>
    <w:rsid w:val="00CA7DDB"/>
    <w:rsid w:val="00CB0BF4"/>
    <w:rsid w:val="00CB0F6C"/>
    <w:rsid w:val="00CB1227"/>
    <w:rsid w:val="00CB144C"/>
    <w:rsid w:val="00CB1AEF"/>
    <w:rsid w:val="00CB2E03"/>
    <w:rsid w:val="00CB306D"/>
    <w:rsid w:val="00CB3509"/>
    <w:rsid w:val="00CB36AB"/>
    <w:rsid w:val="00CB46AD"/>
    <w:rsid w:val="00CB4B95"/>
    <w:rsid w:val="00CB4F78"/>
    <w:rsid w:val="00CB55EB"/>
    <w:rsid w:val="00CB5956"/>
    <w:rsid w:val="00CB6666"/>
    <w:rsid w:val="00CB6A6B"/>
    <w:rsid w:val="00CB722E"/>
    <w:rsid w:val="00CC003E"/>
    <w:rsid w:val="00CC0A42"/>
    <w:rsid w:val="00CC13B4"/>
    <w:rsid w:val="00CC154C"/>
    <w:rsid w:val="00CC2BE4"/>
    <w:rsid w:val="00CC2E75"/>
    <w:rsid w:val="00CC304D"/>
    <w:rsid w:val="00CC37D9"/>
    <w:rsid w:val="00CC38EA"/>
    <w:rsid w:val="00CC39E7"/>
    <w:rsid w:val="00CC3BFC"/>
    <w:rsid w:val="00CC4168"/>
    <w:rsid w:val="00CC46C7"/>
    <w:rsid w:val="00CC49ED"/>
    <w:rsid w:val="00CC4CC3"/>
    <w:rsid w:val="00CC4D33"/>
    <w:rsid w:val="00CC4DC6"/>
    <w:rsid w:val="00CC5046"/>
    <w:rsid w:val="00CC5514"/>
    <w:rsid w:val="00CC58F5"/>
    <w:rsid w:val="00CC5F1C"/>
    <w:rsid w:val="00CC7099"/>
    <w:rsid w:val="00CC7355"/>
    <w:rsid w:val="00CC79F7"/>
    <w:rsid w:val="00CC7A8F"/>
    <w:rsid w:val="00CC7FAA"/>
    <w:rsid w:val="00CD067D"/>
    <w:rsid w:val="00CD06A5"/>
    <w:rsid w:val="00CD09C4"/>
    <w:rsid w:val="00CD1190"/>
    <w:rsid w:val="00CD28F8"/>
    <w:rsid w:val="00CD2E79"/>
    <w:rsid w:val="00CD3312"/>
    <w:rsid w:val="00CD38BD"/>
    <w:rsid w:val="00CD4620"/>
    <w:rsid w:val="00CD4DFD"/>
    <w:rsid w:val="00CD4E8B"/>
    <w:rsid w:val="00CD63C2"/>
    <w:rsid w:val="00CD7797"/>
    <w:rsid w:val="00CD7B2B"/>
    <w:rsid w:val="00CD7CC3"/>
    <w:rsid w:val="00CD7E10"/>
    <w:rsid w:val="00CE0819"/>
    <w:rsid w:val="00CE09C0"/>
    <w:rsid w:val="00CE20DE"/>
    <w:rsid w:val="00CE2188"/>
    <w:rsid w:val="00CE3402"/>
    <w:rsid w:val="00CE39A9"/>
    <w:rsid w:val="00CE3A87"/>
    <w:rsid w:val="00CE4243"/>
    <w:rsid w:val="00CE47AF"/>
    <w:rsid w:val="00CE4EA9"/>
    <w:rsid w:val="00CE563B"/>
    <w:rsid w:val="00CE5E59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1C2D"/>
    <w:rsid w:val="00D01C89"/>
    <w:rsid w:val="00D02258"/>
    <w:rsid w:val="00D02E72"/>
    <w:rsid w:val="00D02F69"/>
    <w:rsid w:val="00D03D80"/>
    <w:rsid w:val="00D0401A"/>
    <w:rsid w:val="00D0495A"/>
    <w:rsid w:val="00D05647"/>
    <w:rsid w:val="00D056AD"/>
    <w:rsid w:val="00D06414"/>
    <w:rsid w:val="00D077C9"/>
    <w:rsid w:val="00D0794D"/>
    <w:rsid w:val="00D07B88"/>
    <w:rsid w:val="00D10064"/>
    <w:rsid w:val="00D10105"/>
    <w:rsid w:val="00D10F03"/>
    <w:rsid w:val="00D1107B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1773F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19B6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764"/>
    <w:rsid w:val="00D41C90"/>
    <w:rsid w:val="00D4272A"/>
    <w:rsid w:val="00D42A24"/>
    <w:rsid w:val="00D43689"/>
    <w:rsid w:val="00D43D09"/>
    <w:rsid w:val="00D47691"/>
    <w:rsid w:val="00D478FA"/>
    <w:rsid w:val="00D47DF8"/>
    <w:rsid w:val="00D50183"/>
    <w:rsid w:val="00D50C00"/>
    <w:rsid w:val="00D51EBD"/>
    <w:rsid w:val="00D52ADF"/>
    <w:rsid w:val="00D53691"/>
    <w:rsid w:val="00D5396E"/>
    <w:rsid w:val="00D542F9"/>
    <w:rsid w:val="00D54E28"/>
    <w:rsid w:val="00D55B9F"/>
    <w:rsid w:val="00D56065"/>
    <w:rsid w:val="00D5612E"/>
    <w:rsid w:val="00D5620C"/>
    <w:rsid w:val="00D56251"/>
    <w:rsid w:val="00D56D57"/>
    <w:rsid w:val="00D57128"/>
    <w:rsid w:val="00D5795C"/>
    <w:rsid w:val="00D6019F"/>
    <w:rsid w:val="00D60A81"/>
    <w:rsid w:val="00D60DB7"/>
    <w:rsid w:val="00D60E6C"/>
    <w:rsid w:val="00D61631"/>
    <w:rsid w:val="00D62405"/>
    <w:rsid w:val="00D6253B"/>
    <w:rsid w:val="00D62600"/>
    <w:rsid w:val="00D62A0A"/>
    <w:rsid w:val="00D62D16"/>
    <w:rsid w:val="00D63039"/>
    <w:rsid w:val="00D63B61"/>
    <w:rsid w:val="00D64406"/>
    <w:rsid w:val="00D65B21"/>
    <w:rsid w:val="00D66366"/>
    <w:rsid w:val="00D66736"/>
    <w:rsid w:val="00D668E1"/>
    <w:rsid w:val="00D66985"/>
    <w:rsid w:val="00D67830"/>
    <w:rsid w:val="00D67D24"/>
    <w:rsid w:val="00D67E78"/>
    <w:rsid w:val="00D7025C"/>
    <w:rsid w:val="00D70CD2"/>
    <w:rsid w:val="00D716AA"/>
    <w:rsid w:val="00D71DC6"/>
    <w:rsid w:val="00D731EE"/>
    <w:rsid w:val="00D73815"/>
    <w:rsid w:val="00D73C31"/>
    <w:rsid w:val="00D73C74"/>
    <w:rsid w:val="00D74A13"/>
    <w:rsid w:val="00D754E9"/>
    <w:rsid w:val="00D755D1"/>
    <w:rsid w:val="00D7560C"/>
    <w:rsid w:val="00D7566F"/>
    <w:rsid w:val="00D761A4"/>
    <w:rsid w:val="00D76AB2"/>
    <w:rsid w:val="00D76B48"/>
    <w:rsid w:val="00D76DF6"/>
    <w:rsid w:val="00D76E41"/>
    <w:rsid w:val="00D80455"/>
    <w:rsid w:val="00D804FA"/>
    <w:rsid w:val="00D806B6"/>
    <w:rsid w:val="00D810BA"/>
    <w:rsid w:val="00D81817"/>
    <w:rsid w:val="00D81C3F"/>
    <w:rsid w:val="00D828CB"/>
    <w:rsid w:val="00D82DFC"/>
    <w:rsid w:val="00D830E6"/>
    <w:rsid w:val="00D8338A"/>
    <w:rsid w:val="00D833F6"/>
    <w:rsid w:val="00D84A00"/>
    <w:rsid w:val="00D84D34"/>
    <w:rsid w:val="00D85783"/>
    <w:rsid w:val="00D85935"/>
    <w:rsid w:val="00D86165"/>
    <w:rsid w:val="00D86361"/>
    <w:rsid w:val="00D8691E"/>
    <w:rsid w:val="00D86EF4"/>
    <w:rsid w:val="00D878FF"/>
    <w:rsid w:val="00D87B3D"/>
    <w:rsid w:val="00D87BD8"/>
    <w:rsid w:val="00D87DF2"/>
    <w:rsid w:val="00D90204"/>
    <w:rsid w:val="00D909D6"/>
    <w:rsid w:val="00D912E5"/>
    <w:rsid w:val="00D91347"/>
    <w:rsid w:val="00D9145A"/>
    <w:rsid w:val="00D91AF0"/>
    <w:rsid w:val="00D91FBE"/>
    <w:rsid w:val="00D92EDA"/>
    <w:rsid w:val="00D92F2A"/>
    <w:rsid w:val="00D9337A"/>
    <w:rsid w:val="00D945CA"/>
    <w:rsid w:val="00D94C6E"/>
    <w:rsid w:val="00D94DD4"/>
    <w:rsid w:val="00D95063"/>
    <w:rsid w:val="00D95537"/>
    <w:rsid w:val="00D95E7C"/>
    <w:rsid w:val="00D961DE"/>
    <w:rsid w:val="00D96C72"/>
    <w:rsid w:val="00D9794C"/>
    <w:rsid w:val="00D97ED0"/>
    <w:rsid w:val="00DA1D5B"/>
    <w:rsid w:val="00DA1EEA"/>
    <w:rsid w:val="00DA20E0"/>
    <w:rsid w:val="00DA21CF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7A"/>
    <w:rsid w:val="00DB0C0D"/>
    <w:rsid w:val="00DB0D1B"/>
    <w:rsid w:val="00DB1F40"/>
    <w:rsid w:val="00DB20BA"/>
    <w:rsid w:val="00DB2239"/>
    <w:rsid w:val="00DB2EC7"/>
    <w:rsid w:val="00DB4382"/>
    <w:rsid w:val="00DB55A2"/>
    <w:rsid w:val="00DB5E72"/>
    <w:rsid w:val="00DB6346"/>
    <w:rsid w:val="00DC0299"/>
    <w:rsid w:val="00DC05C4"/>
    <w:rsid w:val="00DC069B"/>
    <w:rsid w:val="00DC0B3C"/>
    <w:rsid w:val="00DC13AE"/>
    <w:rsid w:val="00DC2061"/>
    <w:rsid w:val="00DC28CC"/>
    <w:rsid w:val="00DC2BCB"/>
    <w:rsid w:val="00DC31AA"/>
    <w:rsid w:val="00DC3765"/>
    <w:rsid w:val="00DC3936"/>
    <w:rsid w:val="00DC3967"/>
    <w:rsid w:val="00DC4E17"/>
    <w:rsid w:val="00DC50D1"/>
    <w:rsid w:val="00DC6293"/>
    <w:rsid w:val="00DC6608"/>
    <w:rsid w:val="00DC69F5"/>
    <w:rsid w:val="00DC71DC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63B"/>
    <w:rsid w:val="00DD695A"/>
    <w:rsid w:val="00DD6B8E"/>
    <w:rsid w:val="00DD741C"/>
    <w:rsid w:val="00DD76E6"/>
    <w:rsid w:val="00DD7B46"/>
    <w:rsid w:val="00DD7DBD"/>
    <w:rsid w:val="00DE0DE8"/>
    <w:rsid w:val="00DE1034"/>
    <w:rsid w:val="00DE1712"/>
    <w:rsid w:val="00DE235B"/>
    <w:rsid w:val="00DE2DBA"/>
    <w:rsid w:val="00DE31DE"/>
    <w:rsid w:val="00DE4626"/>
    <w:rsid w:val="00DE4D6B"/>
    <w:rsid w:val="00DE54A9"/>
    <w:rsid w:val="00DE5C9E"/>
    <w:rsid w:val="00DE5CDC"/>
    <w:rsid w:val="00DE5F00"/>
    <w:rsid w:val="00DE699A"/>
    <w:rsid w:val="00DE73AC"/>
    <w:rsid w:val="00DE79FA"/>
    <w:rsid w:val="00DE7BA2"/>
    <w:rsid w:val="00DE7BC5"/>
    <w:rsid w:val="00DF09A8"/>
    <w:rsid w:val="00DF16FA"/>
    <w:rsid w:val="00DF2181"/>
    <w:rsid w:val="00DF3081"/>
    <w:rsid w:val="00DF3687"/>
    <w:rsid w:val="00DF3C49"/>
    <w:rsid w:val="00DF42E3"/>
    <w:rsid w:val="00DF544B"/>
    <w:rsid w:val="00DF5663"/>
    <w:rsid w:val="00DF6458"/>
    <w:rsid w:val="00DF65A4"/>
    <w:rsid w:val="00DF6745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588"/>
    <w:rsid w:val="00E066FB"/>
    <w:rsid w:val="00E06E3D"/>
    <w:rsid w:val="00E06F87"/>
    <w:rsid w:val="00E07334"/>
    <w:rsid w:val="00E07D89"/>
    <w:rsid w:val="00E107CF"/>
    <w:rsid w:val="00E10E44"/>
    <w:rsid w:val="00E11027"/>
    <w:rsid w:val="00E1407C"/>
    <w:rsid w:val="00E14990"/>
    <w:rsid w:val="00E163E9"/>
    <w:rsid w:val="00E16571"/>
    <w:rsid w:val="00E16891"/>
    <w:rsid w:val="00E16BA9"/>
    <w:rsid w:val="00E17A1E"/>
    <w:rsid w:val="00E17C2A"/>
    <w:rsid w:val="00E20392"/>
    <w:rsid w:val="00E203C5"/>
    <w:rsid w:val="00E20DFA"/>
    <w:rsid w:val="00E21275"/>
    <w:rsid w:val="00E216E6"/>
    <w:rsid w:val="00E21BBE"/>
    <w:rsid w:val="00E21C90"/>
    <w:rsid w:val="00E22824"/>
    <w:rsid w:val="00E22CD3"/>
    <w:rsid w:val="00E23353"/>
    <w:rsid w:val="00E237F2"/>
    <w:rsid w:val="00E23B92"/>
    <w:rsid w:val="00E23C48"/>
    <w:rsid w:val="00E245B0"/>
    <w:rsid w:val="00E24B21"/>
    <w:rsid w:val="00E254DE"/>
    <w:rsid w:val="00E26DFE"/>
    <w:rsid w:val="00E3011A"/>
    <w:rsid w:val="00E30345"/>
    <w:rsid w:val="00E30660"/>
    <w:rsid w:val="00E3110B"/>
    <w:rsid w:val="00E3112C"/>
    <w:rsid w:val="00E31F18"/>
    <w:rsid w:val="00E31F5D"/>
    <w:rsid w:val="00E321D3"/>
    <w:rsid w:val="00E32B31"/>
    <w:rsid w:val="00E32E8D"/>
    <w:rsid w:val="00E32FBE"/>
    <w:rsid w:val="00E3473C"/>
    <w:rsid w:val="00E34938"/>
    <w:rsid w:val="00E34B44"/>
    <w:rsid w:val="00E350F6"/>
    <w:rsid w:val="00E3559C"/>
    <w:rsid w:val="00E3565C"/>
    <w:rsid w:val="00E35783"/>
    <w:rsid w:val="00E35F8F"/>
    <w:rsid w:val="00E36394"/>
    <w:rsid w:val="00E36F4B"/>
    <w:rsid w:val="00E37425"/>
    <w:rsid w:val="00E37D36"/>
    <w:rsid w:val="00E40101"/>
    <w:rsid w:val="00E40327"/>
    <w:rsid w:val="00E40B7B"/>
    <w:rsid w:val="00E412BC"/>
    <w:rsid w:val="00E41951"/>
    <w:rsid w:val="00E420E3"/>
    <w:rsid w:val="00E42382"/>
    <w:rsid w:val="00E424D8"/>
    <w:rsid w:val="00E427DA"/>
    <w:rsid w:val="00E43383"/>
    <w:rsid w:val="00E4347A"/>
    <w:rsid w:val="00E4372F"/>
    <w:rsid w:val="00E43E0B"/>
    <w:rsid w:val="00E44028"/>
    <w:rsid w:val="00E45216"/>
    <w:rsid w:val="00E46F61"/>
    <w:rsid w:val="00E470F3"/>
    <w:rsid w:val="00E47DCF"/>
    <w:rsid w:val="00E5063B"/>
    <w:rsid w:val="00E524C7"/>
    <w:rsid w:val="00E52BE1"/>
    <w:rsid w:val="00E52D30"/>
    <w:rsid w:val="00E52D8E"/>
    <w:rsid w:val="00E5377A"/>
    <w:rsid w:val="00E5391A"/>
    <w:rsid w:val="00E5448A"/>
    <w:rsid w:val="00E54601"/>
    <w:rsid w:val="00E548E4"/>
    <w:rsid w:val="00E548E6"/>
    <w:rsid w:val="00E55749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6E2"/>
    <w:rsid w:val="00E60DBE"/>
    <w:rsid w:val="00E60FF5"/>
    <w:rsid w:val="00E6142C"/>
    <w:rsid w:val="00E619AD"/>
    <w:rsid w:val="00E61F0C"/>
    <w:rsid w:val="00E6372E"/>
    <w:rsid w:val="00E6390F"/>
    <w:rsid w:val="00E63F04"/>
    <w:rsid w:val="00E65289"/>
    <w:rsid w:val="00E66222"/>
    <w:rsid w:val="00E666F9"/>
    <w:rsid w:val="00E6775E"/>
    <w:rsid w:val="00E678B7"/>
    <w:rsid w:val="00E711CF"/>
    <w:rsid w:val="00E714B8"/>
    <w:rsid w:val="00E71684"/>
    <w:rsid w:val="00E71BCB"/>
    <w:rsid w:val="00E720EC"/>
    <w:rsid w:val="00E721C9"/>
    <w:rsid w:val="00E732E1"/>
    <w:rsid w:val="00E735C1"/>
    <w:rsid w:val="00E73935"/>
    <w:rsid w:val="00E75E2F"/>
    <w:rsid w:val="00E7672B"/>
    <w:rsid w:val="00E767A0"/>
    <w:rsid w:val="00E774B3"/>
    <w:rsid w:val="00E77F8B"/>
    <w:rsid w:val="00E80A19"/>
    <w:rsid w:val="00E810E3"/>
    <w:rsid w:val="00E81170"/>
    <w:rsid w:val="00E815DE"/>
    <w:rsid w:val="00E8325A"/>
    <w:rsid w:val="00E83C08"/>
    <w:rsid w:val="00E843EB"/>
    <w:rsid w:val="00E84862"/>
    <w:rsid w:val="00E852DF"/>
    <w:rsid w:val="00E8532B"/>
    <w:rsid w:val="00E86F72"/>
    <w:rsid w:val="00E9033A"/>
    <w:rsid w:val="00E90442"/>
    <w:rsid w:val="00E90A30"/>
    <w:rsid w:val="00E90A64"/>
    <w:rsid w:val="00E9133A"/>
    <w:rsid w:val="00E913D1"/>
    <w:rsid w:val="00E91468"/>
    <w:rsid w:val="00E916BF"/>
    <w:rsid w:val="00E919B8"/>
    <w:rsid w:val="00E92B1A"/>
    <w:rsid w:val="00E92D81"/>
    <w:rsid w:val="00E93D62"/>
    <w:rsid w:val="00E94017"/>
    <w:rsid w:val="00E942C3"/>
    <w:rsid w:val="00E94439"/>
    <w:rsid w:val="00E948D3"/>
    <w:rsid w:val="00E950C8"/>
    <w:rsid w:val="00E9595B"/>
    <w:rsid w:val="00E95C0D"/>
    <w:rsid w:val="00E9691A"/>
    <w:rsid w:val="00E97E24"/>
    <w:rsid w:val="00EA1740"/>
    <w:rsid w:val="00EA1AAD"/>
    <w:rsid w:val="00EA20C7"/>
    <w:rsid w:val="00EA2119"/>
    <w:rsid w:val="00EA21B7"/>
    <w:rsid w:val="00EA2377"/>
    <w:rsid w:val="00EA265A"/>
    <w:rsid w:val="00EA2F74"/>
    <w:rsid w:val="00EA30ED"/>
    <w:rsid w:val="00EA312B"/>
    <w:rsid w:val="00EA350F"/>
    <w:rsid w:val="00EA3738"/>
    <w:rsid w:val="00EA3775"/>
    <w:rsid w:val="00EA3990"/>
    <w:rsid w:val="00EA3D2D"/>
    <w:rsid w:val="00EA3EDE"/>
    <w:rsid w:val="00EA4D22"/>
    <w:rsid w:val="00EA5611"/>
    <w:rsid w:val="00EA5A4B"/>
    <w:rsid w:val="00EA62EA"/>
    <w:rsid w:val="00EB0654"/>
    <w:rsid w:val="00EB0F10"/>
    <w:rsid w:val="00EB29C8"/>
    <w:rsid w:val="00EB2CD9"/>
    <w:rsid w:val="00EB2F18"/>
    <w:rsid w:val="00EB31B9"/>
    <w:rsid w:val="00EB3522"/>
    <w:rsid w:val="00EB3ABE"/>
    <w:rsid w:val="00EB40B9"/>
    <w:rsid w:val="00EB439E"/>
    <w:rsid w:val="00EB633A"/>
    <w:rsid w:val="00EB65DD"/>
    <w:rsid w:val="00EB7BF7"/>
    <w:rsid w:val="00EB7C48"/>
    <w:rsid w:val="00EB7DFD"/>
    <w:rsid w:val="00EC05F9"/>
    <w:rsid w:val="00EC0625"/>
    <w:rsid w:val="00EC0A75"/>
    <w:rsid w:val="00EC0F71"/>
    <w:rsid w:val="00EC0FBB"/>
    <w:rsid w:val="00EC0FC0"/>
    <w:rsid w:val="00EC1929"/>
    <w:rsid w:val="00EC19B6"/>
    <w:rsid w:val="00EC1C1B"/>
    <w:rsid w:val="00EC484E"/>
    <w:rsid w:val="00EC52FD"/>
    <w:rsid w:val="00EC532B"/>
    <w:rsid w:val="00EC5482"/>
    <w:rsid w:val="00EC5513"/>
    <w:rsid w:val="00EC5691"/>
    <w:rsid w:val="00EC66F9"/>
    <w:rsid w:val="00EC7778"/>
    <w:rsid w:val="00EC7BB1"/>
    <w:rsid w:val="00ED12E4"/>
    <w:rsid w:val="00ED235B"/>
    <w:rsid w:val="00ED32F2"/>
    <w:rsid w:val="00ED3384"/>
    <w:rsid w:val="00ED33B5"/>
    <w:rsid w:val="00ED34A2"/>
    <w:rsid w:val="00ED395C"/>
    <w:rsid w:val="00ED3D84"/>
    <w:rsid w:val="00ED3F74"/>
    <w:rsid w:val="00ED4BC8"/>
    <w:rsid w:val="00ED52B5"/>
    <w:rsid w:val="00ED5A93"/>
    <w:rsid w:val="00ED5BBC"/>
    <w:rsid w:val="00ED605E"/>
    <w:rsid w:val="00ED7504"/>
    <w:rsid w:val="00ED7F79"/>
    <w:rsid w:val="00ED7FA0"/>
    <w:rsid w:val="00EE0D97"/>
    <w:rsid w:val="00EE2E70"/>
    <w:rsid w:val="00EE3016"/>
    <w:rsid w:val="00EE435F"/>
    <w:rsid w:val="00EE4643"/>
    <w:rsid w:val="00EE4792"/>
    <w:rsid w:val="00EE47F3"/>
    <w:rsid w:val="00EE4FD6"/>
    <w:rsid w:val="00EE5CBC"/>
    <w:rsid w:val="00EE67C5"/>
    <w:rsid w:val="00EE71F4"/>
    <w:rsid w:val="00EE7237"/>
    <w:rsid w:val="00EE77CD"/>
    <w:rsid w:val="00EE79C5"/>
    <w:rsid w:val="00EE7E5F"/>
    <w:rsid w:val="00EF0080"/>
    <w:rsid w:val="00EF0AA1"/>
    <w:rsid w:val="00EF0F7B"/>
    <w:rsid w:val="00EF11AE"/>
    <w:rsid w:val="00EF2094"/>
    <w:rsid w:val="00EF25E5"/>
    <w:rsid w:val="00EF2B0E"/>
    <w:rsid w:val="00EF2D55"/>
    <w:rsid w:val="00EF2EC1"/>
    <w:rsid w:val="00EF3BAD"/>
    <w:rsid w:val="00EF3F36"/>
    <w:rsid w:val="00EF4387"/>
    <w:rsid w:val="00EF61A2"/>
    <w:rsid w:val="00EF65CB"/>
    <w:rsid w:val="00EF726F"/>
    <w:rsid w:val="00EF78F1"/>
    <w:rsid w:val="00EF7E25"/>
    <w:rsid w:val="00EF7EC5"/>
    <w:rsid w:val="00F000B7"/>
    <w:rsid w:val="00F0087A"/>
    <w:rsid w:val="00F01341"/>
    <w:rsid w:val="00F01A14"/>
    <w:rsid w:val="00F01A5D"/>
    <w:rsid w:val="00F01EE8"/>
    <w:rsid w:val="00F0246F"/>
    <w:rsid w:val="00F024FE"/>
    <w:rsid w:val="00F02C78"/>
    <w:rsid w:val="00F02CDD"/>
    <w:rsid w:val="00F0459C"/>
    <w:rsid w:val="00F047F4"/>
    <w:rsid w:val="00F04E88"/>
    <w:rsid w:val="00F04F18"/>
    <w:rsid w:val="00F0603E"/>
    <w:rsid w:val="00F063F2"/>
    <w:rsid w:val="00F0652C"/>
    <w:rsid w:val="00F066B1"/>
    <w:rsid w:val="00F06CEE"/>
    <w:rsid w:val="00F06D6C"/>
    <w:rsid w:val="00F075D9"/>
    <w:rsid w:val="00F10AE0"/>
    <w:rsid w:val="00F121BC"/>
    <w:rsid w:val="00F122E8"/>
    <w:rsid w:val="00F12ED4"/>
    <w:rsid w:val="00F1315F"/>
    <w:rsid w:val="00F133B7"/>
    <w:rsid w:val="00F13BAA"/>
    <w:rsid w:val="00F13D31"/>
    <w:rsid w:val="00F13D81"/>
    <w:rsid w:val="00F149B9"/>
    <w:rsid w:val="00F14F78"/>
    <w:rsid w:val="00F166A2"/>
    <w:rsid w:val="00F167E0"/>
    <w:rsid w:val="00F16A3D"/>
    <w:rsid w:val="00F16E2C"/>
    <w:rsid w:val="00F17B8B"/>
    <w:rsid w:val="00F17CFE"/>
    <w:rsid w:val="00F20578"/>
    <w:rsid w:val="00F2082E"/>
    <w:rsid w:val="00F208AA"/>
    <w:rsid w:val="00F20D0A"/>
    <w:rsid w:val="00F2138C"/>
    <w:rsid w:val="00F21B72"/>
    <w:rsid w:val="00F21BD7"/>
    <w:rsid w:val="00F21E91"/>
    <w:rsid w:val="00F21F48"/>
    <w:rsid w:val="00F221CE"/>
    <w:rsid w:val="00F224EF"/>
    <w:rsid w:val="00F22520"/>
    <w:rsid w:val="00F22B7B"/>
    <w:rsid w:val="00F23137"/>
    <w:rsid w:val="00F232F6"/>
    <w:rsid w:val="00F240B8"/>
    <w:rsid w:val="00F24D09"/>
    <w:rsid w:val="00F2513A"/>
    <w:rsid w:val="00F2584A"/>
    <w:rsid w:val="00F262E1"/>
    <w:rsid w:val="00F26EB0"/>
    <w:rsid w:val="00F27485"/>
    <w:rsid w:val="00F27A20"/>
    <w:rsid w:val="00F30288"/>
    <w:rsid w:val="00F30B5D"/>
    <w:rsid w:val="00F3157A"/>
    <w:rsid w:val="00F3162B"/>
    <w:rsid w:val="00F3205C"/>
    <w:rsid w:val="00F32DA0"/>
    <w:rsid w:val="00F3365B"/>
    <w:rsid w:val="00F33864"/>
    <w:rsid w:val="00F338E3"/>
    <w:rsid w:val="00F349FE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93B"/>
    <w:rsid w:val="00F42CF1"/>
    <w:rsid w:val="00F42F3D"/>
    <w:rsid w:val="00F4400F"/>
    <w:rsid w:val="00F44F1A"/>
    <w:rsid w:val="00F45137"/>
    <w:rsid w:val="00F45CBB"/>
    <w:rsid w:val="00F45CD9"/>
    <w:rsid w:val="00F45FE6"/>
    <w:rsid w:val="00F46336"/>
    <w:rsid w:val="00F466B6"/>
    <w:rsid w:val="00F472FD"/>
    <w:rsid w:val="00F474EC"/>
    <w:rsid w:val="00F47FAD"/>
    <w:rsid w:val="00F50670"/>
    <w:rsid w:val="00F50E96"/>
    <w:rsid w:val="00F51703"/>
    <w:rsid w:val="00F518E5"/>
    <w:rsid w:val="00F5252A"/>
    <w:rsid w:val="00F53FCE"/>
    <w:rsid w:val="00F5490A"/>
    <w:rsid w:val="00F54E81"/>
    <w:rsid w:val="00F551B2"/>
    <w:rsid w:val="00F55444"/>
    <w:rsid w:val="00F55B2A"/>
    <w:rsid w:val="00F55D96"/>
    <w:rsid w:val="00F55DE5"/>
    <w:rsid w:val="00F56782"/>
    <w:rsid w:val="00F572B2"/>
    <w:rsid w:val="00F573A4"/>
    <w:rsid w:val="00F573C4"/>
    <w:rsid w:val="00F57836"/>
    <w:rsid w:val="00F57CC6"/>
    <w:rsid w:val="00F57D8D"/>
    <w:rsid w:val="00F60800"/>
    <w:rsid w:val="00F610AD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4FFA"/>
    <w:rsid w:val="00F65865"/>
    <w:rsid w:val="00F65DE9"/>
    <w:rsid w:val="00F6618C"/>
    <w:rsid w:val="00F668BE"/>
    <w:rsid w:val="00F673C4"/>
    <w:rsid w:val="00F67A54"/>
    <w:rsid w:val="00F67F87"/>
    <w:rsid w:val="00F70E74"/>
    <w:rsid w:val="00F71391"/>
    <w:rsid w:val="00F71A45"/>
    <w:rsid w:val="00F723D0"/>
    <w:rsid w:val="00F73045"/>
    <w:rsid w:val="00F73D57"/>
    <w:rsid w:val="00F73D5F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8C4"/>
    <w:rsid w:val="00F85A43"/>
    <w:rsid w:val="00F85B36"/>
    <w:rsid w:val="00F85CEB"/>
    <w:rsid w:val="00F85F9B"/>
    <w:rsid w:val="00F874D8"/>
    <w:rsid w:val="00F8770B"/>
    <w:rsid w:val="00F87BD5"/>
    <w:rsid w:val="00F87C6A"/>
    <w:rsid w:val="00F90F00"/>
    <w:rsid w:val="00F921BC"/>
    <w:rsid w:val="00F9259E"/>
    <w:rsid w:val="00F92715"/>
    <w:rsid w:val="00F935C8"/>
    <w:rsid w:val="00F940A4"/>
    <w:rsid w:val="00F9435D"/>
    <w:rsid w:val="00F9474C"/>
    <w:rsid w:val="00F9475B"/>
    <w:rsid w:val="00F94D78"/>
    <w:rsid w:val="00F950A0"/>
    <w:rsid w:val="00F95451"/>
    <w:rsid w:val="00F95F93"/>
    <w:rsid w:val="00F97210"/>
    <w:rsid w:val="00F973CE"/>
    <w:rsid w:val="00FA0224"/>
    <w:rsid w:val="00FA03BD"/>
    <w:rsid w:val="00FA0C99"/>
    <w:rsid w:val="00FA0CC2"/>
    <w:rsid w:val="00FA1ADA"/>
    <w:rsid w:val="00FA1F6D"/>
    <w:rsid w:val="00FA22CA"/>
    <w:rsid w:val="00FA2336"/>
    <w:rsid w:val="00FA292F"/>
    <w:rsid w:val="00FA2E60"/>
    <w:rsid w:val="00FA3705"/>
    <w:rsid w:val="00FA42A2"/>
    <w:rsid w:val="00FA4459"/>
    <w:rsid w:val="00FA4D3B"/>
    <w:rsid w:val="00FA4FCF"/>
    <w:rsid w:val="00FA5FE1"/>
    <w:rsid w:val="00FA6578"/>
    <w:rsid w:val="00FA711C"/>
    <w:rsid w:val="00FA721E"/>
    <w:rsid w:val="00FA79EB"/>
    <w:rsid w:val="00FB015A"/>
    <w:rsid w:val="00FB01D6"/>
    <w:rsid w:val="00FB08C4"/>
    <w:rsid w:val="00FB0AFD"/>
    <w:rsid w:val="00FB0CCD"/>
    <w:rsid w:val="00FB0F5B"/>
    <w:rsid w:val="00FB18EA"/>
    <w:rsid w:val="00FB32BC"/>
    <w:rsid w:val="00FB3A2D"/>
    <w:rsid w:val="00FB3DE4"/>
    <w:rsid w:val="00FB4433"/>
    <w:rsid w:val="00FB488E"/>
    <w:rsid w:val="00FB54B6"/>
    <w:rsid w:val="00FB63A8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A3B"/>
    <w:rsid w:val="00FC2B67"/>
    <w:rsid w:val="00FC2B90"/>
    <w:rsid w:val="00FC2BBE"/>
    <w:rsid w:val="00FC3F2A"/>
    <w:rsid w:val="00FC3F47"/>
    <w:rsid w:val="00FC43F2"/>
    <w:rsid w:val="00FC4D53"/>
    <w:rsid w:val="00FC4DDB"/>
    <w:rsid w:val="00FC58C2"/>
    <w:rsid w:val="00FC5D60"/>
    <w:rsid w:val="00FC609D"/>
    <w:rsid w:val="00FC6979"/>
    <w:rsid w:val="00FC7322"/>
    <w:rsid w:val="00FC7D4E"/>
    <w:rsid w:val="00FD0168"/>
    <w:rsid w:val="00FD1E24"/>
    <w:rsid w:val="00FD1E65"/>
    <w:rsid w:val="00FD217F"/>
    <w:rsid w:val="00FD2615"/>
    <w:rsid w:val="00FD2A04"/>
    <w:rsid w:val="00FD2AE0"/>
    <w:rsid w:val="00FD2CE5"/>
    <w:rsid w:val="00FD3332"/>
    <w:rsid w:val="00FD4AC9"/>
    <w:rsid w:val="00FD514E"/>
    <w:rsid w:val="00FD5BBE"/>
    <w:rsid w:val="00FD6A86"/>
    <w:rsid w:val="00FD6EDD"/>
    <w:rsid w:val="00FD6F08"/>
    <w:rsid w:val="00FE0561"/>
    <w:rsid w:val="00FE087E"/>
    <w:rsid w:val="00FE08CF"/>
    <w:rsid w:val="00FE1527"/>
    <w:rsid w:val="00FE1E49"/>
    <w:rsid w:val="00FE392E"/>
    <w:rsid w:val="00FE3BC7"/>
    <w:rsid w:val="00FE3D5A"/>
    <w:rsid w:val="00FE3FE3"/>
    <w:rsid w:val="00FE4C58"/>
    <w:rsid w:val="00FE50F0"/>
    <w:rsid w:val="00FE543F"/>
    <w:rsid w:val="00FE556C"/>
    <w:rsid w:val="00FE7707"/>
    <w:rsid w:val="00FF0D1B"/>
    <w:rsid w:val="00FF0FD2"/>
    <w:rsid w:val="00FF1EBE"/>
    <w:rsid w:val="00FF222E"/>
    <w:rsid w:val="00FF2882"/>
    <w:rsid w:val="00FF2B22"/>
    <w:rsid w:val="00FF2F4E"/>
    <w:rsid w:val="00FF32D9"/>
    <w:rsid w:val="00FF42B2"/>
    <w:rsid w:val="00FF4A6A"/>
    <w:rsid w:val="00FF4DD0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9E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29BF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qFormat/>
    <w:rsid w:val="00C46061"/>
    <w:pPr>
      <w:ind w:left="720"/>
      <w:contextualSpacing/>
    </w:pPr>
  </w:style>
  <w:style w:type="character" w:styleId="Hipercze">
    <w:name w:val="Hyperlink"/>
    <w:uiPriority w:val="99"/>
    <w:unhideWhenUsed/>
    <w:rsid w:val="00C46061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link w:val="Nagwek3"/>
    <w:uiPriority w:val="9"/>
    <w:semiHidden/>
    <w:rsid w:val="0057195E"/>
    <w:rPr>
      <w:rFonts w:ascii="Cambria" w:eastAsia="Times New Roman" w:hAnsi="Cambria" w:cs="Times New Roman"/>
      <w:b/>
      <w:bCs/>
      <w:color w:val="4F81BD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616F1A"/>
    <w:rPr>
      <w:color w:val="800080"/>
      <w:u w:val="single"/>
    </w:rPr>
  </w:style>
  <w:style w:type="character" w:styleId="Odwoaniedokomentarza">
    <w:name w:val="annotation reference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545AD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 w:val="22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">
    <w:name w:val="Nierozpoznana wzmianka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1"/>
      </w:numPr>
    </w:pPr>
  </w:style>
  <w:style w:type="numbering" w:customStyle="1" w:styleId="WWNum61">
    <w:name w:val="WWNum61"/>
    <w:basedOn w:val="Bezlisty"/>
    <w:rsid w:val="00477E7E"/>
    <w:pPr>
      <w:numPr>
        <w:numId w:val="42"/>
      </w:numPr>
    </w:pPr>
  </w:style>
  <w:style w:type="numbering" w:customStyle="1" w:styleId="WWNum63">
    <w:name w:val="WWNum63"/>
    <w:basedOn w:val="Bezlisty"/>
    <w:rsid w:val="00477E7E"/>
    <w:pPr>
      <w:numPr>
        <w:numId w:val="43"/>
      </w:numPr>
    </w:pPr>
  </w:style>
  <w:style w:type="character" w:customStyle="1" w:styleId="AkapitzlistZnak">
    <w:name w:val="Akapit z listą Znak"/>
    <w:aliases w:val="normalny tekst Znak"/>
    <w:link w:val="Akapitzlist"/>
    <w:uiPriority w:val="99"/>
    <w:qFormat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customStyle="1" w:styleId="TekstpodstawowyZnak">
    <w:name w:val="Tekst podstawowy Znak"/>
    <w:link w:val="Tekstpodstawowy"/>
    <w:qFormat/>
    <w:rsid w:val="00664533"/>
    <w:rPr>
      <w:rFonts w:ascii="Times New Roman" w:eastAsia="Times New Roman" w:hAnsi="Times New Roman"/>
      <w:b/>
      <w:sz w:val="24"/>
    </w:rPr>
  </w:style>
  <w:style w:type="paragraph" w:styleId="Tekstpodstawowy">
    <w:name w:val="Body Text"/>
    <w:basedOn w:val="Normalny"/>
    <w:link w:val="TekstpodstawowyZnak"/>
    <w:rsid w:val="0066453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1">
    <w:name w:val="Tekst podstawowy Znak1"/>
    <w:uiPriority w:val="99"/>
    <w:semiHidden/>
    <w:rsid w:val="00664533"/>
    <w:rPr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9"/>
    <w:qFormat/>
    <w:rsid w:val="005529BF"/>
    <w:rPr>
      <w:rFonts w:ascii="Calibri" w:eastAsia="Times New Roman" w:hAnsi="Calibri" w:cs="Times New Roman"/>
      <w:sz w:val="24"/>
      <w:szCs w:val="24"/>
      <w:lang w:eastAsia="en-US"/>
    </w:rPr>
  </w:style>
  <w:style w:type="character" w:styleId="Pogrubienie">
    <w:name w:val="Strong"/>
    <w:uiPriority w:val="22"/>
    <w:qFormat/>
    <w:rsid w:val="00EC0FBB"/>
    <w:rPr>
      <w:b/>
      <w:bCs/>
    </w:rPr>
  </w:style>
  <w:style w:type="paragraph" w:styleId="Bezodstpw">
    <w:name w:val="No Spacing"/>
    <w:uiPriority w:val="1"/>
    <w:qFormat/>
    <w:rsid w:val="00663610"/>
    <w:rPr>
      <w:rFonts w:eastAsia="Times New Roman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9E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29BF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qFormat/>
    <w:rsid w:val="00C46061"/>
    <w:pPr>
      <w:ind w:left="720"/>
      <w:contextualSpacing/>
    </w:pPr>
  </w:style>
  <w:style w:type="character" w:styleId="Hipercze">
    <w:name w:val="Hyperlink"/>
    <w:uiPriority w:val="99"/>
    <w:unhideWhenUsed/>
    <w:rsid w:val="00C46061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link w:val="Nagwek3"/>
    <w:uiPriority w:val="9"/>
    <w:semiHidden/>
    <w:rsid w:val="0057195E"/>
    <w:rPr>
      <w:rFonts w:ascii="Cambria" w:eastAsia="Times New Roman" w:hAnsi="Cambria" w:cs="Times New Roman"/>
      <w:b/>
      <w:bCs/>
      <w:color w:val="4F81BD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616F1A"/>
    <w:rPr>
      <w:color w:val="800080"/>
      <w:u w:val="single"/>
    </w:rPr>
  </w:style>
  <w:style w:type="character" w:styleId="Odwoaniedokomentarza">
    <w:name w:val="annotation reference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545AD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 w:val="22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">
    <w:name w:val="Nierozpoznana wzmianka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1"/>
      </w:numPr>
    </w:pPr>
  </w:style>
  <w:style w:type="numbering" w:customStyle="1" w:styleId="WWNum61">
    <w:name w:val="WWNum61"/>
    <w:basedOn w:val="Bezlisty"/>
    <w:rsid w:val="00477E7E"/>
    <w:pPr>
      <w:numPr>
        <w:numId w:val="42"/>
      </w:numPr>
    </w:pPr>
  </w:style>
  <w:style w:type="numbering" w:customStyle="1" w:styleId="WWNum63">
    <w:name w:val="WWNum63"/>
    <w:basedOn w:val="Bezlisty"/>
    <w:rsid w:val="00477E7E"/>
    <w:pPr>
      <w:numPr>
        <w:numId w:val="43"/>
      </w:numPr>
    </w:pPr>
  </w:style>
  <w:style w:type="character" w:customStyle="1" w:styleId="AkapitzlistZnak">
    <w:name w:val="Akapit z listą Znak"/>
    <w:aliases w:val="normalny tekst Znak"/>
    <w:link w:val="Akapitzlist"/>
    <w:uiPriority w:val="99"/>
    <w:qFormat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customStyle="1" w:styleId="TekstpodstawowyZnak">
    <w:name w:val="Tekst podstawowy Znak"/>
    <w:link w:val="Tekstpodstawowy"/>
    <w:qFormat/>
    <w:rsid w:val="00664533"/>
    <w:rPr>
      <w:rFonts w:ascii="Times New Roman" w:eastAsia="Times New Roman" w:hAnsi="Times New Roman"/>
      <w:b/>
      <w:sz w:val="24"/>
    </w:rPr>
  </w:style>
  <w:style w:type="paragraph" w:styleId="Tekstpodstawowy">
    <w:name w:val="Body Text"/>
    <w:basedOn w:val="Normalny"/>
    <w:link w:val="TekstpodstawowyZnak"/>
    <w:rsid w:val="0066453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1">
    <w:name w:val="Tekst podstawowy Znak1"/>
    <w:uiPriority w:val="99"/>
    <w:semiHidden/>
    <w:rsid w:val="00664533"/>
    <w:rPr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9"/>
    <w:qFormat/>
    <w:rsid w:val="005529BF"/>
    <w:rPr>
      <w:rFonts w:ascii="Calibri" w:eastAsia="Times New Roman" w:hAnsi="Calibri" w:cs="Times New Roman"/>
      <w:sz w:val="24"/>
      <w:szCs w:val="24"/>
      <w:lang w:eastAsia="en-US"/>
    </w:rPr>
  </w:style>
  <w:style w:type="character" w:styleId="Pogrubienie">
    <w:name w:val="Strong"/>
    <w:uiPriority w:val="22"/>
    <w:qFormat/>
    <w:rsid w:val="00EC0FBB"/>
    <w:rPr>
      <w:b/>
      <w:bCs/>
    </w:rPr>
  </w:style>
  <w:style w:type="paragraph" w:styleId="Bezodstpw">
    <w:name w:val="No Spacing"/>
    <w:uiPriority w:val="1"/>
    <w:qFormat/>
    <w:rsid w:val="00663610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4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1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81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0B2D1-2EB9-4512-AA04-FA7E5F70C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1225</Words>
  <Characters>7350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Lisiewicz</dc:creator>
  <cp:lastModifiedBy>Damian Szuszkiewicz</cp:lastModifiedBy>
  <cp:revision>2</cp:revision>
  <cp:lastPrinted>2020-07-16T09:54:00Z</cp:lastPrinted>
  <dcterms:created xsi:type="dcterms:W3CDTF">2025-05-13T07:37:00Z</dcterms:created>
  <dcterms:modified xsi:type="dcterms:W3CDTF">2025-05-13T07:37:00Z</dcterms:modified>
</cp:coreProperties>
</file>