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5A7DD" w14:textId="2222900C" w:rsidR="00FC3D2F" w:rsidRPr="00575908" w:rsidRDefault="00775996" w:rsidP="0071681E">
      <w:pPr>
        <w:spacing w:before="120" w:line="276" w:lineRule="auto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575908">
        <w:rPr>
          <w:rFonts w:ascii="Arial" w:hAnsi="Arial" w:cs="Arial"/>
          <w:b/>
          <w:sz w:val="22"/>
          <w:szCs w:val="22"/>
          <w:lang w:eastAsia="zh-CN"/>
        </w:rPr>
        <w:t>A</w:t>
      </w:r>
      <w:r w:rsidR="00FC3D2F" w:rsidRPr="00575908">
        <w:rPr>
          <w:rFonts w:ascii="Arial" w:hAnsi="Arial" w:cs="Arial"/>
          <w:b/>
          <w:sz w:val="22"/>
          <w:szCs w:val="22"/>
          <w:lang w:eastAsia="zh-CN"/>
        </w:rPr>
        <w:t>P-272-</w:t>
      </w:r>
      <w:r w:rsidRPr="00575908">
        <w:rPr>
          <w:rFonts w:ascii="Arial" w:hAnsi="Arial" w:cs="Arial"/>
          <w:b/>
          <w:sz w:val="22"/>
          <w:szCs w:val="22"/>
          <w:lang w:eastAsia="zh-CN"/>
        </w:rPr>
        <w:t>P</w:t>
      </w:r>
      <w:r w:rsidR="00575908">
        <w:rPr>
          <w:rFonts w:ascii="Arial" w:hAnsi="Arial" w:cs="Arial"/>
          <w:b/>
          <w:sz w:val="22"/>
          <w:szCs w:val="22"/>
          <w:lang w:eastAsia="zh-CN"/>
        </w:rPr>
        <w:t>N</w:t>
      </w:r>
      <w:r w:rsidRPr="00575908">
        <w:rPr>
          <w:rFonts w:ascii="Arial" w:hAnsi="Arial" w:cs="Arial"/>
          <w:b/>
          <w:sz w:val="22"/>
          <w:szCs w:val="22"/>
          <w:lang w:eastAsia="zh-CN"/>
        </w:rPr>
        <w:t>-</w:t>
      </w:r>
      <w:r w:rsidR="00AF0A8F" w:rsidRPr="00575908">
        <w:rPr>
          <w:rFonts w:ascii="Arial" w:hAnsi="Arial" w:cs="Arial"/>
          <w:b/>
          <w:sz w:val="22"/>
          <w:szCs w:val="22"/>
          <w:lang w:eastAsia="zh-CN"/>
        </w:rPr>
        <w:t>12</w:t>
      </w:r>
      <w:r w:rsidRPr="00575908">
        <w:rPr>
          <w:rFonts w:ascii="Arial" w:hAnsi="Arial" w:cs="Arial"/>
          <w:b/>
          <w:sz w:val="22"/>
          <w:szCs w:val="22"/>
          <w:lang w:eastAsia="zh-CN"/>
        </w:rPr>
        <w:t>/202</w:t>
      </w:r>
      <w:r w:rsidR="00A12C53" w:rsidRPr="00575908">
        <w:rPr>
          <w:rFonts w:ascii="Arial" w:hAnsi="Arial" w:cs="Arial"/>
          <w:b/>
          <w:sz w:val="22"/>
          <w:szCs w:val="22"/>
          <w:lang w:eastAsia="zh-CN"/>
        </w:rPr>
        <w:t>5</w:t>
      </w:r>
      <w:r w:rsidRPr="00575908">
        <w:rPr>
          <w:rFonts w:ascii="Arial" w:hAnsi="Arial" w:cs="Arial"/>
          <w:b/>
          <w:sz w:val="22"/>
          <w:szCs w:val="22"/>
          <w:lang w:eastAsia="zh-CN"/>
        </w:rPr>
        <w:t xml:space="preserve"> </w:t>
      </w:r>
    </w:p>
    <w:p w14:paraId="307E142D" w14:textId="77777777" w:rsidR="00992E64" w:rsidRPr="00575908" w:rsidRDefault="00992E64" w:rsidP="00992E64">
      <w:pPr>
        <w:rPr>
          <w:rFonts w:ascii="Arial" w:eastAsia="Times New Roman" w:hAnsi="Arial" w:cs="Arial"/>
          <w:sz w:val="22"/>
          <w:szCs w:val="22"/>
          <w:lang w:eastAsia="pl-PL"/>
        </w:rPr>
      </w:pPr>
    </w:p>
    <w:p w14:paraId="23EC599A" w14:textId="77777777" w:rsidR="00DE1AB4" w:rsidRPr="00575908" w:rsidRDefault="00DE1AB4" w:rsidP="00406802">
      <w:pPr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EFEC01" w14:textId="5E4ECE2E" w:rsidR="00575908" w:rsidRPr="00575908" w:rsidRDefault="00575908" w:rsidP="00575908">
      <w:pPr>
        <w:jc w:val="right"/>
        <w:rPr>
          <w:rFonts w:ascii="Arial" w:eastAsia="Calibri" w:hAnsi="Arial" w:cs="Arial"/>
          <w:b/>
          <w:kern w:val="0"/>
          <w:sz w:val="20"/>
          <w:szCs w:val="20"/>
          <w:lang w:eastAsia="pl-PL"/>
          <w14:ligatures w14:val="none"/>
        </w:rPr>
      </w:pPr>
      <w:r w:rsidRPr="00575908">
        <w:rPr>
          <w:rFonts w:ascii="Arial" w:eastAsia="Calibri" w:hAnsi="Arial" w:cs="Arial"/>
          <w:b/>
          <w:kern w:val="0"/>
          <w:sz w:val="20"/>
          <w:szCs w:val="20"/>
          <w:lang w:eastAsia="pl-PL"/>
          <w14:ligatures w14:val="none"/>
        </w:rPr>
        <w:tab/>
      </w:r>
      <w:r w:rsidRPr="00575908">
        <w:rPr>
          <w:rFonts w:ascii="Arial" w:eastAsia="Calibri" w:hAnsi="Arial" w:cs="Arial"/>
          <w:b/>
          <w:kern w:val="0"/>
          <w:sz w:val="20"/>
          <w:szCs w:val="20"/>
          <w:lang w:eastAsia="pl-PL"/>
          <w14:ligatures w14:val="none"/>
        </w:rPr>
        <w:tab/>
      </w:r>
      <w:r w:rsidRPr="00575908">
        <w:rPr>
          <w:rFonts w:ascii="Arial" w:eastAsia="Calibri" w:hAnsi="Arial" w:cs="Arial"/>
          <w:b/>
          <w:kern w:val="0"/>
          <w:sz w:val="20"/>
          <w:szCs w:val="20"/>
          <w:lang w:eastAsia="pl-PL"/>
          <w14:ligatures w14:val="none"/>
        </w:rPr>
        <w:tab/>
      </w:r>
      <w:r w:rsidRPr="00575908">
        <w:rPr>
          <w:rFonts w:ascii="Arial" w:eastAsia="Calibri" w:hAnsi="Arial" w:cs="Arial"/>
          <w:b/>
          <w:kern w:val="0"/>
          <w:sz w:val="20"/>
          <w:szCs w:val="20"/>
          <w:lang w:eastAsia="pl-PL"/>
          <w14:ligatures w14:val="none"/>
        </w:rPr>
        <w:tab/>
      </w:r>
      <w:r w:rsidRPr="00575908">
        <w:rPr>
          <w:rFonts w:ascii="Arial" w:eastAsia="Calibri" w:hAnsi="Arial" w:cs="Arial"/>
          <w:b/>
          <w:kern w:val="0"/>
          <w:sz w:val="20"/>
          <w:szCs w:val="20"/>
          <w:lang w:eastAsia="pl-PL"/>
          <w14:ligatures w14:val="none"/>
        </w:rPr>
        <w:tab/>
      </w:r>
      <w:r w:rsidRPr="00575908">
        <w:rPr>
          <w:rFonts w:ascii="Arial" w:eastAsia="Calibri" w:hAnsi="Arial" w:cs="Arial"/>
          <w:b/>
          <w:kern w:val="0"/>
          <w:sz w:val="20"/>
          <w:szCs w:val="20"/>
          <w:lang w:eastAsia="pl-PL"/>
          <w14:ligatures w14:val="none"/>
        </w:rPr>
        <w:tab/>
        <w:t>Załącznik nr 5 do SWZ</w:t>
      </w:r>
    </w:p>
    <w:p w14:paraId="4D5AA12B" w14:textId="77777777" w:rsidR="00575908" w:rsidRPr="00575908" w:rsidRDefault="00575908" w:rsidP="00575908">
      <w:pPr>
        <w:jc w:val="right"/>
        <w:rPr>
          <w:rFonts w:ascii="Arial" w:eastAsia="Calibri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1D3DBF80" w14:textId="77777777" w:rsidR="00575908" w:rsidRPr="00575908" w:rsidRDefault="00575908" w:rsidP="00575908">
      <w:pPr>
        <w:rPr>
          <w:rFonts w:ascii="Arial" w:eastAsia="Calibri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64E862DF" w14:textId="77777777" w:rsidR="00575908" w:rsidRPr="00575908" w:rsidRDefault="00575908" w:rsidP="00575908">
      <w:pPr>
        <w:spacing w:line="259" w:lineRule="auto"/>
        <w:jc w:val="center"/>
        <w:rPr>
          <w:rFonts w:ascii="Arial" w:eastAsia="Calibri" w:hAnsi="Arial" w:cs="Arial"/>
          <w:b/>
          <w:kern w:val="0"/>
          <w:sz w:val="22"/>
          <w:szCs w:val="20"/>
          <w:u w:val="single"/>
          <w:lang w:eastAsia="pl-PL"/>
          <w14:ligatures w14:val="none"/>
        </w:rPr>
      </w:pPr>
      <w:r w:rsidRPr="00575908">
        <w:rPr>
          <w:rFonts w:ascii="Arial" w:eastAsia="Calibri" w:hAnsi="Arial" w:cs="Arial"/>
          <w:b/>
          <w:kern w:val="0"/>
          <w:sz w:val="22"/>
          <w:szCs w:val="20"/>
          <w:u w:val="single"/>
          <w:lang w:eastAsia="pl-PL"/>
          <w14:ligatures w14:val="none"/>
        </w:rPr>
        <w:t>Oświadczenie wykonawcy</w:t>
      </w:r>
    </w:p>
    <w:p w14:paraId="4225E8E4" w14:textId="77777777" w:rsidR="00575908" w:rsidRPr="00575908" w:rsidRDefault="00575908" w:rsidP="00575908">
      <w:pPr>
        <w:spacing w:line="259" w:lineRule="auto"/>
        <w:jc w:val="center"/>
        <w:rPr>
          <w:rFonts w:ascii="Arial" w:eastAsia="Calibri" w:hAnsi="Arial" w:cs="Arial"/>
          <w:b/>
          <w:kern w:val="0"/>
          <w:sz w:val="22"/>
          <w:szCs w:val="20"/>
          <w:lang w:eastAsia="pl-PL"/>
          <w14:ligatures w14:val="none"/>
        </w:rPr>
      </w:pPr>
      <w:r w:rsidRPr="00575908">
        <w:rPr>
          <w:rFonts w:ascii="Arial" w:eastAsia="Calibri" w:hAnsi="Arial" w:cs="Arial"/>
          <w:b/>
          <w:kern w:val="0"/>
          <w:sz w:val="22"/>
          <w:szCs w:val="20"/>
          <w:lang w:eastAsia="pl-PL"/>
          <w14:ligatures w14:val="none"/>
        </w:rPr>
        <w:t>składane na podstawie art. 108 ust. 1 pkt 5 ustawy Pzp</w:t>
      </w:r>
    </w:p>
    <w:p w14:paraId="4364518A" w14:textId="77777777" w:rsidR="00575908" w:rsidRPr="00575908" w:rsidRDefault="00575908" w:rsidP="00575908">
      <w:pPr>
        <w:spacing w:line="259" w:lineRule="auto"/>
        <w:jc w:val="center"/>
        <w:rPr>
          <w:rFonts w:ascii="Arial" w:eastAsia="Calibri" w:hAnsi="Arial" w:cs="Arial"/>
          <w:b/>
          <w:kern w:val="0"/>
          <w:sz w:val="22"/>
          <w:szCs w:val="20"/>
          <w:lang w:eastAsia="pl-PL"/>
          <w14:ligatures w14:val="none"/>
        </w:rPr>
      </w:pPr>
      <w:r w:rsidRPr="00575908">
        <w:rPr>
          <w:rFonts w:ascii="Arial" w:eastAsia="Calibri" w:hAnsi="Arial" w:cs="Arial"/>
          <w:b/>
          <w:kern w:val="0"/>
          <w:sz w:val="22"/>
          <w:szCs w:val="20"/>
          <w:lang w:eastAsia="pl-PL"/>
          <w14:ligatures w14:val="none"/>
        </w:rPr>
        <w:t xml:space="preserve">dot. postępowania pn. </w:t>
      </w:r>
    </w:p>
    <w:p w14:paraId="56A4E107" w14:textId="77777777" w:rsidR="00575908" w:rsidRPr="00575908" w:rsidRDefault="00575908" w:rsidP="00575908">
      <w:pPr>
        <w:spacing w:line="259" w:lineRule="auto"/>
        <w:jc w:val="center"/>
        <w:rPr>
          <w:rFonts w:ascii="Arial" w:eastAsia="Calibri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11F1EC6C" w14:textId="149945E1" w:rsidR="00575908" w:rsidRPr="00575908" w:rsidRDefault="00575908" w:rsidP="00575908">
      <w:pPr>
        <w:spacing w:line="259" w:lineRule="auto"/>
        <w:jc w:val="center"/>
        <w:rPr>
          <w:rFonts w:ascii="Arial" w:eastAsia="Calibri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575908">
        <w:rPr>
          <w:rFonts w:ascii="Arial" w:eastAsia="Calibri" w:hAnsi="Arial" w:cs="Arial"/>
          <w:b/>
          <w:sz w:val="22"/>
          <w:szCs w:val="22"/>
        </w:rPr>
        <w:t>Dostawa, montaż i ustawienie fabrycznie nowych mebli na wyposażenie Domu Studenckiego nr 4 Politechniki Lubelskiej</w:t>
      </w:r>
    </w:p>
    <w:p w14:paraId="0596EFD3" w14:textId="77777777" w:rsidR="00575908" w:rsidRPr="00575908" w:rsidRDefault="00575908" w:rsidP="00575908">
      <w:pPr>
        <w:spacing w:line="259" w:lineRule="auto"/>
        <w:jc w:val="center"/>
        <w:rPr>
          <w:rFonts w:ascii="Arial" w:eastAsia="Calibri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33855B0E" w14:textId="77777777" w:rsidR="00575908" w:rsidRPr="00575908" w:rsidRDefault="00575908" w:rsidP="00575908">
      <w:pPr>
        <w:spacing w:line="259" w:lineRule="auto"/>
        <w:jc w:val="center"/>
        <w:rPr>
          <w:rFonts w:ascii="Arial" w:eastAsia="Calibri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0E59B046" w14:textId="77777777" w:rsidR="00575908" w:rsidRPr="00575908" w:rsidRDefault="00575908" w:rsidP="00575908">
      <w:pPr>
        <w:spacing w:line="259" w:lineRule="auto"/>
        <w:jc w:val="center"/>
        <w:rPr>
          <w:rFonts w:ascii="Arial" w:eastAsia="Calibri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575908">
        <w:rPr>
          <w:rFonts w:ascii="Arial" w:eastAsia="Calibri" w:hAnsi="Arial" w:cs="Arial"/>
          <w:b/>
          <w:kern w:val="0"/>
          <w:sz w:val="20"/>
          <w:szCs w:val="20"/>
          <w:u w:val="single"/>
          <w:lang w:eastAsia="pl-PL"/>
          <w14:ligatures w14:val="none"/>
        </w:rPr>
        <w:t>DOTYCZĄCE PRZYNALEŻNOŚCI LUB BRAKU PRZYNALEŻNOŚCI DO GRUPY KAPITAŁOWEJ</w:t>
      </w:r>
    </w:p>
    <w:p w14:paraId="21CC2208" w14:textId="77777777" w:rsidR="00575908" w:rsidRPr="00575908" w:rsidRDefault="00575908" w:rsidP="00575908">
      <w:pPr>
        <w:spacing w:line="276" w:lineRule="auto"/>
        <w:ind w:right="567"/>
        <w:jc w:val="center"/>
        <w:rPr>
          <w:rFonts w:ascii="Arial" w:eastAsia="Times New Roman" w:hAnsi="Arial" w:cs="Arial"/>
          <w:b/>
          <w:color w:val="FF0000"/>
          <w:kern w:val="0"/>
          <w:sz w:val="20"/>
          <w:szCs w:val="20"/>
          <w:lang w:eastAsia="pl-PL"/>
          <w14:ligatures w14:val="none"/>
        </w:rPr>
      </w:pPr>
      <w:r w:rsidRPr="00575908">
        <w:rPr>
          <w:rFonts w:ascii="Arial" w:eastAsia="Times New Roman" w:hAnsi="Arial" w:cs="Arial"/>
          <w:b/>
          <w:color w:val="FF0000"/>
          <w:kern w:val="0"/>
          <w:sz w:val="20"/>
          <w:szCs w:val="20"/>
          <w:lang w:eastAsia="pl-PL"/>
          <w14:ligatures w14:val="none"/>
        </w:rPr>
        <w:t>(składane przez Wykonawcę na wezwanie Zamawiającego)</w:t>
      </w:r>
    </w:p>
    <w:p w14:paraId="2F425404" w14:textId="77777777" w:rsidR="00575908" w:rsidRPr="00575908" w:rsidRDefault="00575908" w:rsidP="00575908">
      <w:pPr>
        <w:spacing w:line="276" w:lineRule="auto"/>
        <w:ind w:right="567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2"/>
        <w:gridCol w:w="6824"/>
      </w:tblGrid>
      <w:tr w:rsidR="00575908" w:rsidRPr="00575908" w14:paraId="0DA522A4" w14:textId="77777777" w:rsidTr="002C3E3B">
        <w:tc>
          <w:tcPr>
            <w:tcW w:w="1737" w:type="pct"/>
            <w:shd w:val="clear" w:color="auto" w:fill="BDD6EE"/>
            <w:vAlign w:val="center"/>
          </w:tcPr>
          <w:p w14:paraId="1E9DDF64" w14:textId="77777777" w:rsidR="00575908" w:rsidRPr="00575908" w:rsidRDefault="00575908" w:rsidP="00575908">
            <w:pPr>
              <w:autoSpaceDE w:val="0"/>
              <w:autoSpaceDN w:val="0"/>
              <w:spacing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75908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Dane Wykonawcy</w:t>
            </w:r>
          </w:p>
        </w:tc>
        <w:tc>
          <w:tcPr>
            <w:tcW w:w="3263" w:type="pct"/>
            <w:shd w:val="clear" w:color="auto" w:fill="auto"/>
          </w:tcPr>
          <w:p w14:paraId="298FD32D" w14:textId="77777777" w:rsidR="00575908" w:rsidRPr="00575908" w:rsidRDefault="00575908" w:rsidP="00575908">
            <w:pPr>
              <w:autoSpaceDE w:val="0"/>
              <w:autoSpaceDN w:val="0"/>
              <w:spacing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75908" w:rsidRPr="00575908" w14:paraId="1FC19A49" w14:textId="77777777" w:rsidTr="002C3E3B">
        <w:tc>
          <w:tcPr>
            <w:tcW w:w="1737" w:type="pct"/>
            <w:shd w:val="clear" w:color="auto" w:fill="BDD6EE"/>
            <w:vAlign w:val="center"/>
          </w:tcPr>
          <w:p w14:paraId="132EB763" w14:textId="77777777" w:rsidR="00575908" w:rsidRPr="00575908" w:rsidRDefault="00575908" w:rsidP="00575908">
            <w:pPr>
              <w:autoSpaceDE w:val="0"/>
              <w:autoSpaceDN w:val="0"/>
              <w:spacing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75908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Adres Wykonawcy: kod, miejscowość, ulica, nr lokalu</w:t>
            </w:r>
          </w:p>
        </w:tc>
        <w:tc>
          <w:tcPr>
            <w:tcW w:w="3263" w:type="pct"/>
            <w:shd w:val="clear" w:color="auto" w:fill="auto"/>
          </w:tcPr>
          <w:p w14:paraId="023E0139" w14:textId="77777777" w:rsidR="00575908" w:rsidRPr="00575908" w:rsidRDefault="00575908" w:rsidP="00575908">
            <w:pPr>
              <w:autoSpaceDE w:val="0"/>
              <w:autoSpaceDN w:val="0"/>
              <w:spacing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75908" w:rsidRPr="00575908" w14:paraId="2DCDB162" w14:textId="77777777" w:rsidTr="002C3E3B">
        <w:tc>
          <w:tcPr>
            <w:tcW w:w="1737" w:type="pct"/>
            <w:shd w:val="clear" w:color="auto" w:fill="BDD6EE"/>
            <w:vAlign w:val="center"/>
          </w:tcPr>
          <w:p w14:paraId="6148AD4C" w14:textId="77777777" w:rsidR="00575908" w:rsidRPr="00575908" w:rsidRDefault="00575908" w:rsidP="00575908">
            <w:pPr>
              <w:autoSpaceDE w:val="0"/>
              <w:autoSpaceDN w:val="0"/>
              <w:spacing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75908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Nr telefonu</w:t>
            </w:r>
          </w:p>
        </w:tc>
        <w:tc>
          <w:tcPr>
            <w:tcW w:w="3263" w:type="pct"/>
            <w:shd w:val="clear" w:color="auto" w:fill="auto"/>
          </w:tcPr>
          <w:p w14:paraId="3C2D3817" w14:textId="77777777" w:rsidR="00575908" w:rsidRPr="00575908" w:rsidRDefault="00575908" w:rsidP="00575908">
            <w:pPr>
              <w:autoSpaceDE w:val="0"/>
              <w:autoSpaceDN w:val="0"/>
              <w:spacing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75908" w:rsidRPr="00575908" w14:paraId="5525A443" w14:textId="77777777" w:rsidTr="002C3E3B">
        <w:tc>
          <w:tcPr>
            <w:tcW w:w="1737" w:type="pct"/>
            <w:shd w:val="clear" w:color="auto" w:fill="BDD6EE"/>
            <w:vAlign w:val="center"/>
          </w:tcPr>
          <w:p w14:paraId="471ACD13" w14:textId="77777777" w:rsidR="00575908" w:rsidRPr="00575908" w:rsidRDefault="00575908" w:rsidP="00575908">
            <w:pPr>
              <w:autoSpaceDE w:val="0"/>
              <w:autoSpaceDN w:val="0"/>
              <w:spacing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75908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E-mail</w:t>
            </w:r>
          </w:p>
        </w:tc>
        <w:tc>
          <w:tcPr>
            <w:tcW w:w="3263" w:type="pct"/>
            <w:shd w:val="clear" w:color="auto" w:fill="auto"/>
          </w:tcPr>
          <w:p w14:paraId="6A3A2EE3" w14:textId="77777777" w:rsidR="00575908" w:rsidRPr="00575908" w:rsidRDefault="00575908" w:rsidP="00575908">
            <w:pPr>
              <w:autoSpaceDE w:val="0"/>
              <w:autoSpaceDN w:val="0"/>
              <w:spacing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75908" w:rsidRPr="00575908" w14:paraId="7E8ECC4F" w14:textId="77777777" w:rsidTr="002C3E3B">
        <w:tc>
          <w:tcPr>
            <w:tcW w:w="1737" w:type="pct"/>
            <w:shd w:val="clear" w:color="auto" w:fill="BDD6EE"/>
            <w:vAlign w:val="center"/>
          </w:tcPr>
          <w:p w14:paraId="201B8A77" w14:textId="77777777" w:rsidR="00575908" w:rsidRPr="00575908" w:rsidRDefault="00575908" w:rsidP="00575908">
            <w:pPr>
              <w:autoSpaceDE w:val="0"/>
              <w:autoSpaceDN w:val="0"/>
              <w:spacing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75908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REGON</w:t>
            </w:r>
          </w:p>
        </w:tc>
        <w:tc>
          <w:tcPr>
            <w:tcW w:w="3263" w:type="pct"/>
            <w:shd w:val="clear" w:color="auto" w:fill="auto"/>
          </w:tcPr>
          <w:p w14:paraId="5B9BAED3" w14:textId="77777777" w:rsidR="00575908" w:rsidRPr="00575908" w:rsidRDefault="00575908" w:rsidP="00575908">
            <w:pPr>
              <w:autoSpaceDE w:val="0"/>
              <w:autoSpaceDN w:val="0"/>
              <w:spacing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75908" w:rsidRPr="00575908" w14:paraId="21C7C4C4" w14:textId="77777777" w:rsidTr="002C3E3B">
        <w:tc>
          <w:tcPr>
            <w:tcW w:w="1737" w:type="pct"/>
            <w:shd w:val="clear" w:color="auto" w:fill="BDD6EE"/>
            <w:vAlign w:val="center"/>
          </w:tcPr>
          <w:p w14:paraId="4740F5F9" w14:textId="77777777" w:rsidR="00575908" w:rsidRPr="00575908" w:rsidRDefault="00575908" w:rsidP="00575908">
            <w:pPr>
              <w:autoSpaceDE w:val="0"/>
              <w:autoSpaceDN w:val="0"/>
              <w:spacing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75908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NIP</w:t>
            </w:r>
          </w:p>
        </w:tc>
        <w:tc>
          <w:tcPr>
            <w:tcW w:w="3263" w:type="pct"/>
            <w:shd w:val="clear" w:color="auto" w:fill="auto"/>
          </w:tcPr>
          <w:p w14:paraId="2229344A" w14:textId="77777777" w:rsidR="00575908" w:rsidRPr="00575908" w:rsidRDefault="00575908" w:rsidP="00575908">
            <w:pPr>
              <w:autoSpaceDE w:val="0"/>
              <w:autoSpaceDN w:val="0"/>
              <w:spacing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7D44A6E" w14:textId="77777777" w:rsidR="00575908" w:rsidRPr="00575908" w:rsidRDefault="00575908" w:rsidP="00575908">
      <w:pPr>
        <w:autoSpaceDE w:val="0"/>
        <w:autoSpaceDN w:val="0"/>
        <w:rPr>
          <w:rFonts w:ascii="Arial" w:eastAsia="Calibri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bookmarkStart w:id="0" w:name="_Toc516060416"/>
    </w:p>
    <w:bookmarkEnd w:id="0"/>
    <w:p w14:paraId="76380C6A" w14:textId="77777777" w:rsidR="00575908" w:rsidRPr="00575908" w:rsidRDefault="00575908" w:rsidP="00575908">
      <w:pPr>
        <w:spacing w:line="276" w:lineRule="auto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  <w:r w:rsidRPr="00575908">
        <w:rPr>
          <w:rFonts w:ascii="Arial" w:eastAsia="Calibri" w:hAnsi="Arial" w:cs="Arial"/>
          <w:kern w:val="0"/>
          <w:sz w:val="20"/>
          <w:szCs w:val="20"/>
          <w14:ligatures w14:val="none"/>
        </w:rPr>
        <w:t>Oświadczam, że:</w:t>
      </w:r>
    </w:p>
    <w:p w14:paraId="5F413006" w14:textId="4E79EA81" w:rsidR="00575908" w:rsidRPr="00575908" w:rsidRDefault="00575908" w:rsidP="00575908">
      <w:pPr>
        <w:numPr>
          <w:ilvl w:val="0"/>
          <w:numId w:val="52"/>
        </w:numPr>
        <w:spacing w:after="160" w:line="276" w:lineRule="auto"/>
        <w:ind w:left="284" w:hanging="284"/>
        <w:jc w:val="both"/>
        <w:rPr>
          <w:rFonts w:ascii="Arial" w:eastAsia="Calibri" w:hAnsi="Arial" w:cs="Arial"/>
          <w:kern w:val="0"/>
          <w:sz w:val="20"/>
          <w:szCs w:val="20"/>
          <w:vertAlign w:val="superscript"/>
          <w14:ligatures w14:val="none"/>
        </w:rPr>
      </w:pPr>
      <w:r w:rsidRPr="00575908">
        <w:rPr>
          <w:rFonts w:ascii="Arial" w:eastAsia="Calibri" w:hAnsi="Arial" w:cs="Arial"/>
          <w:kern w:val="0"/>
          <w:sz w:val="20"/>
          <w:szCs w:val="20"/>
          <w14:ligatures w14:val="none"/>
        </w:rPr>
        <w:t>nie należymy do grupy kapitałowej, w rozumieniu ustawy z dnia 16 lutego 2007 r. o ochronie konkurencji i konsumentów (Dz. U. z 202</w:t>
      </w:r>
      <w:r w:rsidR="001B024D">
        <w:rPr>
          <w:rFonts w:ascii="Arial" w:eastAsia="Calibri" w:hAnsi="Arial" w:cs="Arial"/>
          <w:kern w:val="0"/>
          <w:sz w:val="20"/>
          <w:szCs w:val="20"/>
          <w14:ligatures w14:val="none"/>
        </w:rPr>
        <w:t>4</w:t>
      </w:r>
      <w:r w:rsidRPr="00575908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r. poz. </w:t>
      </w:r>
      <w:r w:rsidR="001B024D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1616 </w:t>
      </w:r>
      <w:proofErr w:type="gramStart"/>
      <w:r w:rsidR="001B024D">
        <w:rPr>
          <w:rFonts w:ascii="Arial" w:eastAsia="Calibri" w:hAnsi="Arial" w:cs="Arial"/>
          <w:kern w:val="0"/>
          <w:sz w:val="20"/>
          <w:szCs w:val="20"/>
          <w14:ligatures w14:val="none"/>
        </w:rPr>
        <w:t>t.j.</w:t>
      </w:r>
      <w:r w:rsidRPr="00575908">
        <w:rPr>
          <w:rFonts w:ascii="Arial" w:eastAsia="Calibri" w:hAnsi="Arial" w:cs="Arial"/>
          <w:kern w:val="0"/>
          <w:sz w:val="20"/>
          <w:szCs w:val="20"/>
          <w14:ligatures w14:val="none"/>
        </w:rPr>
        <w:t>)</w:t>
      </w:r>
      <w:r w:rsidRPr="00575908">
        <w:rPr>
          <w:rFonts w:ascii="Arial" w:eastAsia="Calibri" w:hAnsi="Arial" w:cs="Arial"/>
          <w:kern w:val="0"/>
          <w:sz w:val="20"/>
          <w:szCs w:val="20"/>
          <w:vertAlign w:val="superscript"/>
          <w14:ligatures w14:val="none"/>
        </w:rPr>
        <w:t>*</w:t>
      </w:r>
      <w:proofErr w:type="gramEnd"/>
      <w:r w:rsidRPr="00575908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z innym wykonawcą, który złożył odrębną ofertę w postępowaniu</w:t>
      </w:r>
    </w:p>
    <w:p w14:paraId="62DC3736" w14:textId="78E0FCEA" w:rsidR="00575908" w:rsidRPr="00575908" w:rsidRDefault="00575908" w:rsidP="00575908">
      <w:pPr>
        <w:numPr>
          <w:ilvl w:val="0"/>
          <w:numId w:val="52"/>
        </w:numPr>
        <w:spacing w:after="160" w:line="276" w:lineRule="auto"/>
        <w:ind w:left="284" w:hanging="284"/>
        <w:contextualSpacing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575908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po zapoznaniu się z listą Wykonawców, którzy złożyli w oferty w postępowaniu o udzielenie zamówienia na </w:t>
      </w:r>
      <w:r w:rsidRPr="00575908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 xml:space="preserve">Dostawa, montaż i ustawienie fabrycznie nowych mebli na wyposażenie Domu Studenckiego nr </w:t>
      </w:r>
      <w:r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4</w:t>
      </w:r>
      <w:r w:rsidRPr="00575908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 xml:space="preserve"> Politechniki Lubelskiej</w:t>
      </w:r>
      <w:r w:rsidRPr="00575908">
        <w:rPr>
          <w:rFonts w:ascii="Arial" w:eastAsia="Calibri" w:hAnsi="Arial" w:cs="Arial"/>
          <w:kern w:val="0"/>
          <w:sz w:val="20"/>
          <w:szCs w:val="20"/>
          <w14:ligatures w14:val="none"/>
        </w:rPr>
        <w:t>, należymy do tej samej grupy kapitałowej, w rozumieniu ustawy z dnia 16 lutego 2007 r. o ochronie konkurencji i konsumentów (Dz. U. z 202</w:t>
      </w:r>
      <w:r w:rsidR="001B024D">
        <w:rPr>
          <w:rFonts w:ascii="Arial" w:eastAsia="Calibri" w:hAnsi="Arial" w:cs="Arial"/>
          <w:kern w:val="0"/>
          <w:sz w:val="20"/>
          <w:szCs w:val="20"/>
          <w14:ligatures w14:val="none"/>
        </w:rPr>
        <w:t>4</w:t>
      </w:r>
      <w:r w:rsidRPr="00575908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r. poz. </w:t>
      </w:r>
      <w:r w:rsidR="001B024D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1616 </w:t>
      </w:r>
      <w:proofErr w:type="gramStart"/>
      <w:r w:rsidR="001B024D">
        <w:rPr>
          <w:rFonts w:ascii="Arial" w:eastAsia="Calibri" w:hAnsi="Arial" w:cs="Arial"/>
          <w:kern w:val="0"/>
          <w:sz w:val="20"/>
          <w:szCs w:val="20"/>
          <w14:ligatures w14:val="none"/>
        </w:rPr>
        <w:t>t.j.</w:t>
      </w:r>
      <w:r w:rsidRPr="00575908">
        <w:rPr>
          <w:rFonts w:ascii="Arial" w:eastAsia="Calibri" w:hAnsi="Arial" w:cs="Arial"/>
          <w:kern w:val="0"/>
          <w:sz w:val="20"/>
          <w:szCs w:val="20"/>
          <w14:ligatures w14:val="none"/>
        </w:rPr>
        <w:t>)</w:t>
      </w:r>
      <w:r w:rsidRPr="00575908">
        <w:rPr>
          <w:rFonts w:ascii="Arial" w:eastAsia="Calibri" w:hAnsi="Arial" w:cs="Arial"/>
          <w:kern w:val="0"/>
          <w:sz w:val="20"/>
          <w:szCs w:val="20"/>
          <w:vertAlign w:val="superscript"/>
          <w14:ligatures w14:val="none"/>
        </w:rPr>
        <w:t>*</w:t>
      </w:r>
      <w:proofErr w:type="gramEnd"/>
      <w:r w:rsidRPr="00575908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z innym wykonawcą, który złożył odrębną ofertę/</w:t>
      </w:r>
      <w:r w:rsidRPr="00575908">
        <w:rPr>
          <w:rFonts w:ascii="Arial" w:eastAsia="Calibri" w:hAnsi="Arial" w:cs="Arial"/>
          <w:i/>
          <w:iCs/>
          <w:kern w:val="0"/>
          <w:sz w:val="20"/>
          <w:szCs w:val="20"/>
          <w14:ligatures w14:val="none"/>
        </w:rPr>
        <w:t>ofertę częściową</w:t>
      </w:r>
      <w:r w:rsidRPr="00575908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w postępowaniu, tj. z następującym(-i) Wykonawcą(-ami):</w:t>
      </w:r>
      <w:r w:rsidRPr="00575908">
        <w:rPr>
          <w:rFonts w:ascii="Arial" w:eastAsia="Calibri" w:hAnsi="Arial" w:cs="Arial"/>
          <w:kern w:val="0"/>
          <w:sz w:val="20"/>
          <w:szCs w:val="20"/>
          <w:vertAlign w:val="superscript"/>
          <w14:ligatures w14:val="none"/>
        </w:rPr>
        <w:t>*</w:t>
      </w:r>
    </w:p>
    <w:p w14:paraId="353EF513" w14:textId="255B4A77" w:rsidR="00575908" w:rsidRPr="00575908" w:rsidRDefault="00575908" w:rsidP="00575908">
      <w:pPr>
        <w:spacing w:line="276" w:lineRule="auto"/>
        <w:ind w:left="284" w:hanging="284"/>
        <w:contextualSpacing/>
        <w:jc w:val="both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  <w:r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   </w:t>
      </w:r>
      <w:r w:rsidRPr="00575908">
        <w:rPr>
          <w:rFonts w:ascii="Arial" w:eastAsia="Calibri" w:hAnsi="Arial" w:cs="Arial"/>
          <w:kern w:val="0"/>
          <w:sz w:val="20"/>
          <w:szCs w:val="20"/>
          <w14:ligatures w14:val="none"/>
        </w:rPr>
        <w:t>………………………………………………………………………….………………………………………………………</w:t>
      </w:r>
      <w:r w:rsidRPr="00575908">
        <w:rPr>
          <w:rFonts w:ascii="Arial" w:eastAsia="Calibri" w:hAnsi="Arial" w:cs="Arial"/>
          <w:kern w:val="0"/>
          <w:sz w:val="20"/>
          <w:szCs w:val="20"/>
          <w:vertAlign w:val="superscript"/>
          <w14:ligatures w14:val="none"/>
        </w:rPr>
        <w:t>**</w:t>
      </w:r>
    </w:p>
    <w:p w14:paraId="4B4CA74E" w14:textId="77777777" w:rsidR="00575908" w:rsidRPr="00575908" w:rsidRDefault="00575908" w:rsidP="00575908">
      <w:pPr>
        <w:spacing w:line="276" w:lineRule="auto"/>
        <w:ind w:left="284" w:hanging="284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575908">
        <w:rPr>
          <w:rFonts w:ascii="Arial" w:eastAsia="Calibri" w:hAnsi="Arial" w:cs="Arial"/>
          <w:kern w:val="0"/>
          <w:sz w:val="20"/>
          <w:szCs w:val="20"/>
          <w14:ligatures w14:val="none"/>
        </w:rPr>
        <w:t>- w załączeniu przekazujemy dokumenty lub informacje potwierdzające przygotowanie oferty/oferty częściowej w postępowaniu niezależnie od innego wykonawcy należącego do tej samej grupy kapitałowej: …………………………………………………………………………………………………….</w:t>
      </w:r>
    </w:p>
    <w:p w14:paraId="56BB272A" w14:textId="77777777" w:rsidR="00575908" w:rsidRPr="00575908" w:rsidRDefault="00575908" w:rsidP="00575908">
      <w:pPr>
        <w:spacing w:line="276" w:lineRule="auto"/>
        <w:ind w:left="5670"/>
        <w:jc w:val="center"/>
        <w:rPr>
          <w:rFonts w:ascii="Arial" w:eastAsia="Calibri" w:hAnsi="Arial" w:cs="Arial"/>
          <w:kern w:val="0"/>
          <w:sz w:val="18"/>
          <w:szCs w:val="18"/>
          <w14:ligatures w14:val="none"/>
        </w:rPr>
      </w:pPr>
    </w:p>
    <w:p w14:paraId="64DA4934" w14:textId="77777777" w:rsidR="00575908" w:rsidRPr="00575908" w:rsidRDefault="00575908" w:rsidP="00575908">
      <w:pPr>
        <w:spacing w:line="276" w:lineRule="auto"/>
        <w:ind w:left="5670"/>
        <w:jc w:val="center"/>
        <w:rPr>
          <w:rFonts w:ascii="Arial" w:eastAsia="Calibri" w:hAnsi="Arial" w:cs="Arial"/>
          <w:kern w:val="0"/>
          <w:sz w:val="18"/>
          <w:szCs w:val="18"/>
          <w14:ligatures w14:val="none"/>
        </w:rPr>
      </w:pPr>
    </w:p>
    <w:p w14:paraId="25372CA7" w14:textId="77777777" w:rsidR="00575908" w:rsidRPr="00575908" w:rsidRDefault="00575908" w:rsidP="00575908">
      <w:pPr>
        <w:ind w:left="5670"/>
        <w:jc w:val="center"/>
        <w:rPr>
          <w:rFonts w:ascii="Arial" w:eastAsia="Calibri" w:hAnsi="Arial" w:cs="Arial"/>
          <w:kern w:val="0"/>
          <w:sz w:val="18"/>
          <w:szCs w:val="18"/>
          <w14:ligatures w14:val="none"/>
        </w:rPr>
      </w:pPr>
    </w:p>
    <w:p w14:paraId="50B8D790" w14:textId="77777777" w:rsidR="00575908" w:rsidRPr="00575908" w:rsidRDefault="00575908" w:rsidP="00575908">
      <w:pPr>
        <w:ind w:left="5670"/>
        <w:jc w:val="center"/>
        <w:rPr>
          <w:rFonts w:ascii="Arial" w:eastAsia="Calibri" w:hAnsi="Arial" w:cs="Arial"/>
          <w:kern w:val="0"/>
          <w:sz w:val="18"/>
          <w:szCs w:val="18"/>
          <w14:ligatures w14:val="none"/>
        </w:rPr>
      </w:pPr>
    </w:p>
    <w:p w14:paraId="5E32816F" w14:textId="77777777" w:rsidR="00575908" w:rsidRPr="00575908" w:rsidRDefault="00575908" w:rsidP="00575908">
      <w:pPr>
        <w:ind w:left="5670"/>
        <w:jc w:val="center"/>
        <w:rPr>
          <w:rFonts w:ascii="Arial" w:eastAsia="Calibri" w:hAnsi="Arial" w:cs="Arial"/>
          <w:kern w:val="0"/>
          <w:sz w:val="18"/>
          <w:szCs w:val="18"/>
          <w14:ligatures w14:val="none"/>
        </w:rPr>
      </w:pPr>
      <w:r w:rsidRPr="00575908">
        <w:rPr>
          <w:rFonts w:ascii="Arial" w:eastAsia="Calibri" w:hAnsi="Arial" w:cs="Arial"/>
          <w:kern w:val="0"/>
          <w:sz w:val="18"/>
          <w:szCs w:val="18"/>
          <w14:ligatures w14:val="none"/>
        </w:rPr>
        <w:t>………………………………………………………………</w:t>
      </w:r>
    </w:p>
    <w:p w14:paraId="529C5C29" w14:textId="3A447F89" w:rsidR="00575908" w:rsidRPr="00575908" w:rsidRDefault="00575908" w:rsidP="00575908">
      <w:pPr>
        <w:ind w:left="5670"/>
        <w:jc w:val="center"/>
        <w:rPr>
          <w:rFonts w:ascii="Arial" w:eastAsia="Calibri" w:hAnsi="Arial" w:cs="Arial"/>
          <w:i/>
          <w:kern w:val="0"/>
          <w:sz w:val="18"/>
          <w:szCs w:val="18"/>
          <w14:ligatures w14:val="none"/>
        </w:rPr>
      </w:pPr>
      <w:r w:rsidRPr="00575908">
        <w:rPr>
          <w:rFonts w:ascii="Arial" w:eastAsia="Calibri" w:hAnsi="Arial" w:cs="Arial"/>
          <w:i/>
          <w:kern w:val="0"/>
          <w:sz w:val="18"/>
          <w:szCs w:val="18"/>
          <w14:ligatures w14:val="none"/>
        </w:rPr>
        <w:t>Kwalifikowany podpis elektroniczny złożony przez osobę(osoby) uprawnioną(-e)</w:t>
      </w:r>
    </w:p>
    <w:p w14:paraId="53886CC1" w14:textId="77777777" w:rsidR="00575908" w:rsidRPr="00575908" w:rsidRDefault="00575908" w:rsidP="00575908">
      <w:pPr>
        <w:tabs>
          <w:tab w:val="left" w:pos="0"/>
        </w:tabs>
        <w:spacing w:after="160" w:line="259" w:lineRule="auto"/>
        <w:rPr>
          <w:rFonts w:ascii="Arial" w:eastAsia="Cambria" w:hAnsi="Arial" w:cs="Arial"/>
          <w:kern w:val="0"/>
          <w:sz w:val="22"/>
          <w:szCs w:val="22"/>
          <w14:ligatures w14:val="none"/>
        </w:rPr>
      </w:pPr>
    </w:p>
    <w:p w14:paraId="5F53A700" w14:textId="77777777" w:rsidR="00575908" w:rsidRPr="00575908" w:rsidRDefault="00575908" w:rsidP="00406802">
      <w:pPr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D31C4D2" w14:textId="77777777" w:rsidR="00575908" w:rsidRPr="00575908" w:rsidRDefault="00575908" w:rsidP="00406802">
      <w:pPr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575908" w:rsidRPr="00575908" w:rsidSect="0061788B">
      <w:headerReference w:type="default" r:id="rId8"/>
      <w:footerReference w:type="default" r:id="rId9"/>
      <w:pgSz w:w="11906" w:h="16838"/>
      <w:pgMar w:top="720" w:right="720" w:bottom="720" w:left="720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ADFFD" w14:textId="77777777" w:rsidR="00DA707F" w:rsidRDefault="00DA707F" w:rsidP="0061788B">
      <w:r>
        <w:separator/>
      </w:r>
    </w:p>
  </w:endnote>
  <w:endnote w:type="continuationSeparator" w:id="0">
    <w:p w14:paraId="092A980C" w14:textId="77777777" w:rsidR="00DA707F" w:rsidRDefault="00DA707F" w:rsidP="0061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CJK S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artoriusRotisMail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 New Roman (Tekst podstaw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1B7CE" w14:textId="77777777" w:rsidR="0062122A" w:rsidRDefault="0062122A" w:rsidP="0061788B">
    <w:pPr>
      <w:pStyle w:val="Stopka"/>
      <w:rPr>
        <w:rFonts w:ascii="Arial" w:hAnsi="Arial" w:cs="Times New Roman (Tekst podstawo"/>
        <w:sz w:val="18"/>
        <w:szCs w:val="14"/>
      </w:rPr>
    </w:pPr>
    <w:r>
      <w:rPr>
        <w:rFonts w:ascii="Arial" w:hAnsi="Arial" w:cs="Times New Roman (Tekst podstawo"/>
        <w:sz w:val="18"/>
        <w:szCs w:val="14"/>
      </w:rPr>
      <w:t>-------------------------------------------------------------------------------------------------------------------------------------------------------</w:t>
    </w:r>
  </w:p>
  <w:p w14:paraId="2BA5389F" w14:textId="77777777" w:rsidR="0062122A" w:rsidRDefault="0062122A" w:rsidP="0061788B">
    <w:pPr>
      <w:pStyle w:val="Stopka"/>
      <w:rPr>
        <w:rFonts w:ascii="Arial" w:hAnsi="Arial" w:cs="Times New Roman (Tekst podstawo"/>
        <w:sz w:val="18"/>
        <w:szCs w:val="14"/>
      </w:rPr>
    </w:pPr>
    <w:r>
      <w:rPr>
        <w:rFonts w:ascii="Arial" w:hAnsi="Arial" w:cs="Times New Roman (Tekst podstawo"/>
        <w:sz w:val="18"/>
        <w:szCs w:val="14"/>
      </w:rPr>
      <w:t xml:space="preserve">POLITECHNIKA LUBELSKA Biuro Zamówień Publicznych • </w:t>
    </w:r>
    <w:r w:rsidRPr="0061788B">
      <w:rPr>
        <w:rFonts w:ascii="Arial" w:hAnsi="Arial" w:cs="Times New Roman (Tekst podstawo"/>
        <w:sz w:val="18"/>
        <w:szCs w:val="14"/>
      </w:rPr>
      <w:t xml:space="preserve">ul. </w:t>
    </w:r>
    <w:r>
      <w:rPr>
        <w:rFonts w:ascii="Arial" w:hAnsi="Arial" w:cs="Times New Roman (Tekst podstawo"/>
        <w:sz w:val="18"/>
        <w:szCs w:val="14"/>
      </w:rPr>
      <w:t>Nadbystrzycka 40 A</w:t>
    </w:r>
    <w:r w:rsidRPr="0061788B">
      <w:rPr>
        <w:rFonts w:ascii="Arial" w:hAnsi="Arial" w:cs="Times New Roman (Tekst podstawo"/>
        <w:sz w:val="18"/>
        <w:szCs w:val="14"/>
      </w:rPr>
      <w:t xml:space="preserve">, </w:t>
    </w:r>
    <w:r>
      <w:rPr>
        <w:rFonts w:ascii="Arial" w:hAnsi="Arial" w:cs="Times New Roman (Tekst podstawo"/>
        <w:sz w:val="18"/>
        <w:szCs w:val="14"/>
      </w:rPr>
      <w:t>2</w:t>
    </w:r>
    <w:r w:rsidRPr="0061788B">
      <w:rPr>
        <w:rFonts w:ascii="Arial" w:hAnsi="Arial" w:cs="Times New Roman (Tekst podstawo"/>
        <w:sz w:val="18"/>
        <w:szCs w:val="14"/>
      </w:rPr>
      <w:t>0-</w:t>
    </w:r>
    <w:r>
      <w:rPr>
        <w:rFonts w:ascii="Arial" w:hAnsi="Arial" w:cs="Times New Roman (Tekst podstawo"/>
        <w:sz w:val="18"/>
        <w:szCs w:val="14"/>
      </w:rPr>
      <w:t>618</w:t>
    </w:r>
    <w:r w:rsidRPr="0061788B">
      <w:rPr>
        <w:rFonts w:ascii="Arial" w:hAnsi="Arial" w:cs="Times New Roman (Tekst podstawo"/>
        <w:sz w:val="18"/>
        <w:szCs w:val="14"/>
      </w:rPr>
      <w:t xml:space="preserve"> Lublin</w:t>
    </w:r>
    <w:r>
      <w:rPr>
        <w:rFonts w:ascii="Arial" w:hAnsi="Arial" w:cs="Times New Roman (Tekst podstawo"/>
        <w:sz w:val="18"/>
        <w:szCs w:val="14"/>
      </w:rPr>
      <w:t xml:space="preserve"> •</w:t>
    </w:r>
    <w:r w:rsidRPr="0061788B">
      <w:rPr>
        <w:rFonts w:ascii="Arial" w:hAnsi="Arial" w:cs="Times New Roman (Tekst podstawo"/>
        <w:sz w:val="18"/>
        <w:szCs w:val="14"/>
      </w:rPr>
      <w:t xml:space="preserve"> www.pollub.pl </w:t>
    </w:r>
  </w:p>
  <w:p w14:paraId="7C79FCFB" w14:textId="1B79C20F" w:rsidR="0062122A" w:rsidRPr="00DE1AB4" w:rsidRDefault="0062122A" w:rsidP="0061788B">
    <w:pPr>
      <w:pStyle w:val="Stopka"/>
      <w:rPr>
        <w:rFonts w:ascii="Arial" w:hAnsi="Arial" w:cs="Times New Roman (Tekst podstawo"/>
        <w:sz w:val="18"/>
        <w:szCs w:val="14"/>
        <w:lang w:val="fr-CA"/>
      </w:rPr>
    </w:pPr>
    <w:proofErr w:type="gramStart"/>
    <w:r w:rsidRPr="00DE1AB4">
      <w:rPr>
        <w:rFonts w:ascii="Arial" w:hAnsi="Arial" w:cs="Times New Roman (Tekst podstawo"/>
        <w:sz w:val="18"/>
        <w:szCs w:val="14"/>
        <w:lang w:val="fr-CA"/>
      </w:rPr>
      <w:t>tel</w:t>
    </w:r>
    <w:proofErr w:type="gramEnd"/>
    <w:r w:rsidRPr="00DE1AB4">
      <w:rPr>
        <w:rFonts w:ascii="Arial" w:hAnsi="Arial" w:cs="Times New Roman (Tekst podstawo"/>
        <w:sz w:val="18"/>
        <w:szCs w:val="14"/>
        <w:lang w:val="fr-CA"/>
      </w:rPr>
      <w:t>.: +48 81 538 4</w:t>
    </w:r>
    <w:r w:rsidR="00547C77" w:rsidRPr="00DE1AB4">
      <w:rPr>
        <w:rFonts w:ascii="Arial" w:hAnsi="Arial" w:cs="Times New Roman (Tekst podstawo"/>
        <w:sz w:val="18"/>
        <w:szCs w:val="14"/>
        <w:lang w:val="fr-CA"/>
      </w:rPr>
      <w:t>8</w:t>
    </w:r>
    <w:r w:rsidRPr="00DE1AB4">
      <w:rPr>
        <w:rFonts w:ascii="Arial" w:hAnsi="Arial" w:cs="Times New Roman (Tekst podstawo"/>
        <w:sz w:val="18"/>
        <w:szCs w:val="14"/>
        <w:lang w:val="fr-CA"/>
      </w:rPr>
      <w:t xml:space="preserve"> </w:t>
    </w:r>
    <w:r w:rsidR="00547C77" w:rsidRPr="00DE1AB4">
      <w:rPr>
        <w:rFonts w:ascii="Arial" w:hAnsi="Arial" w:cs="Times New Roman (Tekst podstawo"/>
        <w:sz w:val="18"/>
        <w:szCs w:val="14"/>
        <w:lang w:val="fr-CA"/>
      </w:rPr>
      <w:t>3</w:t>
    </w:r>
    <w:r w:rsidRPr="00DE1AB4">
      <w:rPr>
        <w:rFonts w:ascii="Arial" w:hAnsi="Arial" w:cs="Times New Roman (Tekst podstawo"/>
        <w:sz w:val="18"/>
        <w:szCs w:val="14"/>
        <w:lang w:val="fr-CA"/>
      </w:rPr>
      <w:t xml:space="preserve">9/538 46 32 • e-mail: </w:t>
    </w:r>
    <w:hyperlink r:id="rId1" w:history="1">
      <w:r w:rsidRPr="00DE1AB4">
        <w:rPr>
          <w:rStyle w:val="Hipercze"/>
          <w:rFonts w:ascii="Arial" w:hAnsi="Arial" w:cs="Times New Roman (Tekst podstawo"/>
          <w:sz w:val="18"/>
          <w:szCs w:val="14"/>
          <w:lang w:val="fr-CA"/>
        </w:rPr>
        <w:t>bzp@pollub.pl</w:t>
      </w:r>
    </w:hyperlink>
    <w:r w:rsidRPr="00DE1AB4">
      <w:rPr>
        <w:rFonts w:ascii="Arial" w:hAnsi="Arial" w:cs="Times New Roman (Tekst podstawo"/>
        <w:sz w:val="18"/>
        <w:szCs w:val="14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CFD2B" w14:textId="77777777" w:rsidR="00DA707F" w:rsidRDefault="00DA707F" w:rsidP="0061788B">
      <w:r>
        <w:separator/>
      </w:r>
    </w:p>
  </w:footnote>
  <w:footnote w:type="continuationSeparator" w:id="0">
    <w:p w14:paraId="289518CA" w14:textId="77777777" w:rsidR="00DA707F" w:rsidRDefault="00DA707F" w:rsidP="00617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9D190" w14:textId="77777777" w:rsidR="0062122A" w:rsidRDefault="0062122A">
    <w:pPr>
      <w:pStyle w:val="Nagwek"/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7398803C" wp14:editId="3C7C61C0">
          <wp:extent cx="3280786" cy="74666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0786" cy="746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0B1E86D7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576473858" o:spid="_x0000_i1025" type="#_x0000_t75" style="width:20.25pt;height:13.5pt;visibility:visible;mso-wrap-style:square">
            <v:imagedata r:id="rId1" o:title=""/>
          </v:shape>
        </w:pict>
      </mc:Choice>
      <mc:Fallback>
        <w:drawing>
          <wp:inline distT="0" distB="0" distL="0" distR="0" wp14:anchorId="72A1EFEE" wp14:editId="497E64A3">
            <wp:extent cx="257175" cy="171450"/>
            <wp:effectExtent l="0" t="0" r="0" b="0"/>
            <wp:docPr id="1576473858" name="Obraz 15764738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8AE4D02E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9"/>
    <w:multiLevelType w:val="multilevel"/>
    <w:tmpl w:val="0F74194E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A"/>
    <w:multiLevelType w:val="singleLevel"/>
    <w:tmpl w:val="C0946D72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</w:abstractNum>
  <w:abstractNum w:abstractNumId="5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0"/>
        <w:szCs w:val="20"/>
      </w:r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0"/>
    <w:multiLevelType w:val="multilevel"/>
    <w:tmpl w:val="D330530C"/>
    <w:name w:val="WW8Num1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mbria" w:eastAsia="Calibri" w:hAnsi="Cambria" w:cs="Calibri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-1080"/>
        </w:tabs>
        <w:ind w:left="3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</w:abstractNum>
  <w:abstractNum w:abstractNumId="8" w15:restartNumberingAfterBreak="0">
    <w:nsid w:val="00000011"/>
    <w:multiLevelType w:val="singleLevel"/>
    <w:tmpl w:val="485E9D16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libri" w:hAnsi="Calibri" w:cs="Calibri" w:hint="default"/>
        <w:sz w:val="20"/>
        <w:szCs w:val="20"/>
      </w:rPr>
    </w:lvl>
  </w:abstractNum>
  <w:abstractNum w:abstractNumId="9" w15:restartNumberingAfterBreak="0">
    <w:nsid w:val="009163AE"/>
    <w:multiLevelType w:val="hybridMultilevel"/>
    <w:tmpl w:val="2BFA7576"/>
    <w:lvl w:ilvl="0" w:tplc="96D84426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23B3804"/>
    <w:multiLevelType w:val="hybridMultilevel"/>
    <w:tmpl w:val="A9081B8C"/>
    <w:name w:val="WW8Num202222"/>
    <w:lvl w:ilvl="0" w:tplc="25D26CB0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0394030A"/>
    <w:multiLevelType w:val="hybridMultilevel"/>
    <w:tmpl w:val="928CA326"/>
    <w:lvl w:ilvl="0" w:tplc="57E2EF12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3E21A45"/>
    <w:multiLevelType w:val="hybridMultilevel"/>
    <w:tmpl w:val="9F306570"/>
    <w:lvl w:ilvl="0" w:tplc="D6F03E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314C59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571726D"/>
    <w:multiLevelType w:val="hybridMultilevel"/>
    <w:tmpl w:val="3AA4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EB2948"/>
    <w:multiLevelType w:val="hybridMultilevel"/>
    <w:tmpl w:val="C0E4A6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B14E4D"/>
    <w:multiLevelType w:val="hybridMultilevel"/>
    <w:tmpl w:val="F8568B28"/>
    <w:lvl w:ilvl="0" w:tplc="E48E9C70">
      <w:start w:val="1"/>
      <w:numFmt w:val="decimal"/>
      <w:lvlText w:val="%1."/>
      <w:lvlJc w:val="left"/>
      <w:pPr>
        <w:ind w:left="720" w:hanging="360"/>
      </w:pPr>
      <w:rPr>
        <w:rFonts w:cs="Cambri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AF4837"/>
    <w:multiLevelType w:val="hybridMultilevel"/>
    <w:tmpl w:val="619E7B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DDE2CCD"/>
    <w:multiLevelType w:val="hybridMultilevel"/>
    <w:tmpl w:val="BDBEB4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127971BD"/>
    <w:multiLevelType w:val="hybridMultilevel"/>
    <w:tmpl w:val="FFFFFFFF"/>
    <w:lvl w:ilvl="0" w:tplc="1BA4E08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4D44436"/>
    <w:multiLevelType w:val="multilevel"/>
    <w:tmpl w:val="27E2946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mbria" w:eastAsia="Calibri" w:hAnsi="Cambria" w:cs="Calibri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trike w:val="0"/>
        <w:dstrike w:val="0"/>
        <w:sz w:val="20"/>
        <w:szCs w:val="20"/>
        <w:u w:val="none"/>
        <w:effect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</w:abstractNum>
  <w:abstractNum w:abstractNumId="21" w15:restartNumberingAfterBreak="0">
    <w:nsid w:val="167538D3"/>
    <w:multiLevelType w:val="hybridMultilevel"/>
    <w:tmpl w:val="B0A41C06"/>
    <w:lvl w:ilvl="0" w:tplc="26FA9A0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FF70D1"/>
    <w:multiLevelType w:val="hybridMultilevel"/>
    <w:tmpl w:val="A67C53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C930C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1D015A5F"/>
    <w:multiLevelType w:val="hybridMultilevel"/>
    <w:tmpl w:val="286AE4A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F408728">
      <w:start w:val="1"/>
      <w:numFmt w:val="decimal"/>
      <w:lvlText w:val="%2)"/>
      <w:lvlJc w:val="left"/>
      <w:pPr>
        <w:ind w:left="1440" w:hanging="360"/>
      </w:pPr>
      <w:rPr>
        <w:rFonts w:cs="Calibri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A06B306">
      <w:start w:val="1"/>
      <w:numFmt w:val="decimal"/>
      <w:lvlText w:val="%4."/>
      <w:lvlJc w:val="left"/>
      <w:pPr>
        <w:ind w:left="360" w:hanging="360"/>
      </w:pPr>
      <w:rPr>
        <w:rFonts w:cs="Times New Roman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04772C3"/>
    <w:multiLevelType w:val="hybridMultilevel"/>
    <w:tmpl w:val="FFDC21E0"/>
    <w:lvl w:ilvl="0" w:tplc="D0284338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pStyle w:val="Nagwek2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pStyle w:val="Nagwek5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35E0928"/>
    <w:multiLevelType w:val="hybridMultilevel"/>
    <w:tmpl w:val="607040DC"/>
    <w:lvl w:ilvl="0" w:tplc="BE787B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96D4D4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402661"/>
    <w:multiLevelType w:val="hybridMultilevel"/>
    <w:tmpl w:val="1568A7D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E8726B7"/>
    <w:multiLevelType w:val="hybridMultilevel"/>
    <w:tmpl w:val="D9F2D730"/>
    <w:lvl w:ilvl="0" w:tplc="C7129B1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A02F4F"/>
    <w:multiLevelType w:val="hybridMultilevel"/>
    <w:tmpl w:val="FFFFFFFF"/>
    <w:lvl w:ilvl="0" w:tplc="7C4A92D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23B47EF"/>
    <w:multiLevelType w:val="hybridMultilevel"/>
    <w:tmpl w:val="CF56C2FE"/>
    <w:lvl w:ilvl="0" w:tplc="E91A0F3A">
      <w:start w:val="1"/>
      <w:numFmt w:val="bullet"/>
      <w:lvlText w:val="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ED777D"/>
    <w:multiLevelType w:val="hybridMultilevel"/>
    <w:tmpl w:val="78B67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676B9D"/>
    <w:multiLevelType w:val="multilevel"/>
    <w:tmpl w:val="E222EF84"/>
    <w:lvl w:ilvl="0">
      <w:start w:val="1"/>
      <w:numFmt w:val="upperRoman"/>
      <w:lvlText w:val="%1."/>
      <w:lvlJc w:val="left"/>
      <w:rPr>
        <w:rFonts w:ascii="Calibri" w:eastAsia="Calibri" w:hAnsi="Calibri" w:cs="Calibri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B2C5330"/>
    <w:multiLevelType w:val="hybridMultilevel"/>
    <w:tmpl w:val="FFFFFFFF"/>
    <w:lvl w:ilvl="0" w:tplc="B6020FB6">
      <w:start w:val="16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4" w15:restartNumberingAfterBreak="0">
    <w:nsid w:val="3DEF4813"/>
    <w:multiLevelType w:val="hybridMultilevel"/>
    <w:tmpl w:val="7FC89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B24657"/>
    <w:multiLevelType w:val="multilevel"/>
    <w:tmpl w:val="679C2F74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40BE7773"/>
    <w:multiLevelType w:val="hybridMultilevel"/>
    <w:tmpl w:val="81FC4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9629D1"/>
    <w:multiLevelType w:val="hybridMultilevel"/>
    <w:tmpl w:val="3DC2B0FC"/>
    <w:lvl w:ilvl="0" w:tplc="3C62CA88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D367EB"/>
    <w:multiLevelType w:val="hybridMultilevel"/>
    <w:tmpl w:val="FEC6B1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724176"/>
    <w:multiLevelType w:val="hybridMultilevel"/>
    <w:tmpl w:val="CA408672"/>
    <w:lvl w:ilvl="0" w:tplc="2964355A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835027"/>
    <w:multiLevelType w:val="multilevel"/>
    <w:tmpl w:val="739CC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5C416AE"/>
    <w:multiLevelType w:val="hybridMultilevel"/>
    <w:tmpl w:val="CB168500"/>
    <w:lvl w:ilvl="0" w:tplc="A7E69B56">
      <w:start w:val="1"/>
      <w:numFmt w:val="decimal"/>
      <w:lvlText w:val="%1)"/>
      <w:lvlJc w:val="left"/>
      <w:pPr>
        <w:ind w:left="644" w:hanging="360"/>
      </w:pPr>
      <w:rPr>
        <w:rFonts w:eastAsia="Calibri" w:cs="Cambria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599D2CCD"/>
    <w:multiLevelType w:val="hybridMultilevel"/>
    <w:tmpl w:val="D6BC99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EB558F"/>
    <w:multiLevelType w:val="hybridMultilevel"/>
    <w:tmpl w:val="3EEAE81C"/>
    <w:lvl w:ilvl="0" w:tplc="19646E1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5EF2314E"/>
    <w:multiLevelType w:val="hybridMultilevel"/>
    <w:tmpl w:val="597680E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45" w15:restartNumberingAfterBreak="0">
    <w:nsid w:val="610D680A"/>
    <w:multiLevelType w:val="hybridMultilevel"/>
    <w:tmpl w:val="BC1857C0"/>
    <w:lvl w:ilvl="0" w:tplc="F06A99F8">
      <w:start w:val="1"/>
      <w:numFmt w:val="decimal"/>
      <w:lvlText w:val="%1."/>
      <w:lvlJc w:val="left"/>
      <w:pPr>
        <w:ind w:left="720" w:hanging="360"/>
      </w:pPr>
      <w:rPr>
        <w:rFonts w:ascii="Cambria" w:eastAsia="Noto Sans CJK SC" w:hAnsi="Cambria" w:cs="Calibr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434D8A"/>
    <w:multiLevelType w:val="multilevel"/>
    <w:tmpl w:val="670A4E18"/>
    <w:lvl w:ilvl="0">
      <w:start w:val="1"/>
      <w:numFmt w:val="decimal"/>
      <w:lvlText w:val="%1."/>
      <w:lvlJc w:val="left"/>
      <w:pPr>
        <w:tabs>
          <w:tab w:val="num" w:pos="-284"/>
        </w:tabs>
        <w:ind w:left="360" w:hanging="360"/>
      </w:pPr>
      <w:rPr>
        <w:rFonts w:ascii="Arial" w:eastAsia="Calibri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-568"/>
        </w:tabs>
        <w:ind w:left="3032" w:hanging="360"/>
      </w:pPr>
      <w:rPr>
        <w:rFonts w:ascii="Cambria" w:eastAsia="Calibri" w:hAnsi="Cambria" w:cs="Calibri"/>
        <w:b w:val="0"/>
        <w:i/>
        <w:strike w:val="0"/>
        <w:dstrike w:val="0"/>
        <w:sz w:val="20"/>
        <w:szCs w:val="20"/>
        <w:u w:val="none" w:color="000000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-568"/>
        </w:tabs>
        <w:ind w:left="3752" w:hanging="180"/>
      </w:pPr>
    </w:lvl>
    <w:lvl w:ilvl="3">
      <w:start w:val="1"/>
      <w:numFmt w:val="decimal"/>
      <w:lvlText w:val="%4."/>
      <w:lvlJc w:val="left"/>
      <w:pPr>
        <w:tabs>
          <w:tab w:val="num" w:pos="-568"/>
        </w:tabs>
        <w:ind w:left="447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-568"/>
        </w:tabs>
        <w:ind w:left="5192" w:hanging="360"/>
      </w:pPr>
    </w:lvl>
    <w:lvl w:ilvl="5">
      <w:start w:val="1"/>
      <w:numFmt w:val="lowerRoman"/>
      <w:lvlText w:val="%6."/>
      <w:lvlJc w:val="right"/>
      <w:pPr>
        <w:tabs>
          <w:tab w:val="num" w:pos="-568"/>
        </w:tabs>
        <w:ind w:left="5912" w:hanging="180"/>
      </w:pPr>
    </w:lvl>
    <w:lvl w:ilvl="6">
      <w:start w:val="1"/>
      <w:numFmt w:val="decimal"/>
      <w:lvlText w:val="%7."/>
      <w:lvlJc w:val="left"/>
      <w:pPr>
        <w:tabs>
          <w:tab w:val="num" w:pos="-568"/>
        </w:tabs>
        <w:ind w:left="6632" w:hanging="360"/>
      </w:pPr>
    </w:lvl>
    <w:lvl w:ilvl="7">
      <w:start w:val="1"/>
      <w:numFmt w:val="lowerLetter"/>
      <w:lvlText w:val="%8."/>
      <w:lvlJc w:val="left"/>
      <w:pPr>
        <w:tabs>
          <w:tab w:val="num" w:pos="-568"/>
        </w:tabs>
        <w:ind w:left="7352" w:hanging="360"/>
      </w:pPr>
    </w:lvl>
    <w:lvl w:ilvl="8">
      <w:start w:val="1"/>
      <w:numFmt w:val="lowerRoman"/>
      <w:lvlText w:val="%9."/>
      <w:lvlJc w:val="right"/>
      <w:pPr>
        <w:tabs>
          <w:tab w:val="num" w:pos="-568"/>
        </w:tabs>
        <w:ind w:left="8072" w:hanging="180"/>
      </w:pPr>
    </w:lvl>
  </w:abstractNum>
  <w:abstractNum w:abstractNumId="47" w15:restartNumberingAfterBreak="0">
    <w:nsid w:val="78FB02C6"/>
    <w:multiLevelType w:val="hybridMultilevel"/>
    <w:tmpl w:val="10C480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EA2C5C"/>
    <w:multiLevelType w:val="hybridMultilevel"/>
    <w:tmpl w:val="C8A6413C"/>
    <w:lvl w:ilvl="0" w:tplc="DAC44776">
      <w:start w:val="1"/>
      <w:numFmt w:val="decimal"/>
      <w:lvlText w:val="%1."/>
      <w:lvlJc w:val="left"/>
      <w:pPr>
        <w:ind w:left="720" w:hanging="360"/>
      </w:pPr>
      <w:rPr>
        <w:rFonts w:cs="Cambri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5946E3"/>
    <w:multiLevelType w:val="hybridMultilevel"/>
    <w:tmpl w:val="5B8A2E3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539323352">
    <w:abstractNumId w:val="25"/>
  </w:num>
  <w:num w:numId="2" w16cid:durableId="20973157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8608614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1230530">
    <w:abstractNumId w:val="2"/>
  </w:num>
  <w:num w:numId="5" w16cid:durableId="17515813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0841066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78557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4535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7188090">
    <w:abstractNumId w:val="1"/>
    <w:lvlOverride w:ilvl="0">
      <w:startOverride w:val="1"/>
    </w:lvlOverride>
  </w:num>
  <w:num w:numId="10" w16cid:durableId="1478184114">
    <w:abstractNumId w:val="3"/>
    <w:lvlOverride w:ilvl="0">
      <w:startOverride w:val="1"/>
    </w:lvlOverride>
  </w:num>
  <w:num w:numId="11" w16cid:durableId="185827725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166856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041801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97487799">
    <w:abstractNumId w:val="8"/>
    <w:lvlOverride w:ilvl="0">
      <w:startOverride w:val="1"/>
    </w:lvlOverride>
  </w:num>
  <w:num w:numId="15" w16cid:durableId="992490817">
    <w:abstractNumId w:val="0"/>
    <w:lvlOverride w:ilvl="0">
      <w:startOverride w:val="1"/>
    </w:lvlOverride>
  </w:num>
  <w:num w:numId="16" w16cid:durableId="1075787777">
    <w:abstractNumId w:val="4"/>
    <w:lvlOverride w:ilvl="0">
      <w:startOverride w:val="1"/>
    </w:lvlOverride>
  </w:num>
  <w:num w:numId="17" w16cid:durableId="1116943089">
    <w:abstractNumId w:val="5"/>
    <w:lvlOverride w:ilvl="0">
      <w:startOverride w:val="1"/>
    </w:lvlOverride>
  </w:num>
  <w:num w:numId="18" w16cid:durableId="548035230">
    <w:abstractNumId w:val="6"/>
    <w:lvlOverride w:ilvl="0">
      <w:startOverride w:val="1"/>
    </w:lvlOverride>
  </w:num>
  <w:num w:numId="19" w16cid:durableId="1409229376">
    <w:abstractNumId w:val="24"/>
  </w:num>
  <w:num w:numId="20" w16cid:durableId="2088991688">
    <w:abstractNumId w:val="35"/>
  </w:num>
  <w:num w:numId="21" w16cid:durableId="1042787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46713538">
    <w:abstractNumId w:val="12"/>
  </w:num>
  <w:num w:numId="23" w16cid:durableId="133910731">
    <w:abstractNumId w:val="49"/>
  </w:num>
  <w:num w:numId="24" w16cid:durableId="90394854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37188237">
    <w:abstractNumId w:val="45"/>
  </w:num>
  <w:num w:numId="26" w16cid:durableId="720399409">
    <w:abstractNumId w:val="46"/>
  </w:num>
  <w:num w:numId="27" w16cid:durableId="1118184011">
    <w:abstractNumId w:val="37"/>
  </w:num>
  <w:num w:numId="28" w16cid:durableId="505554204">
    <w:abstractNumId w:val="43"/>
  </w:num>
  <w:num w:numId="29" w16cid:durableId="1226070434">
    <w:abstractNumId w:val="36"/>
  </w:num>
  <w:num w:numId="30" w16cid:durableId="1573347328">
    <w:abstractNumId w:val="20"/>
  </w:num>
  <w:num w:numId="31" w16cid:durableId="2002003044">
    <w:abstractNumId w:val="22"/>
  </w:num>
  <w:num w:numId="32" w16cid:durableId="1481845797">
    <w:abstractNumId w:val="10"/>
  </w:num>
  <w:num w:numId="33" w16cid:durableId="71242902">
    <w:abstractNumId w:val="18"/>
  </w:num>
  <w:num w:numId="34" w16cid:durableId="2122336781">
    <w:abstractNumId w:val="15"/>
  </w:num>
  <w:num w:numId="35" w16cid:durableId="1205294848">
    <w:abstractNumId w:val="34"/>
  </w:num>
  <w:num w:numId="36" w16cid:durableId="1649746585">
    <w:abstractNumId w:val="44"/>
  </w:num>
  <w:num w:numId="37" w16cid:durableId="1119108120">
    <w:abstractNumId w:val="47"/>
  </w:num>
  <w:num w:numId="38" w16cid:durableId="1960138305">
    <w:abstractNumId w:val="32"/>
  </w:num>
  <w:num w:numId="39" w16cid:durableId="1642614258">
    <w:abstractNumId w:val="26"/>
  </w:num>
  <w:num w:numId="40" w16cid:durableId="253637589">
    <w:abstractNumId w:val="14"/>
  </w:num>
  <w:num w:numId="41" w16cid:durableId="171457740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1538765">
    <w:abstractNumId w:val="42"/>
  </w:num>
  <w:num w:numId="43" w16cid:durableId="257639119">
    <w:abstractNumId w:val="30"/>
  </w:num>
  <w:num w:numId="44" w16cid:durableId="430054713">
    <w:abstractNumId w:val="19"/>
  </w:num>
  <w:num w:numId="45" w16cid:durableId="1229194929">
    <w:abstractNumId w:val="9"/>
  </w:num>
  <w:num w:numId="46" w16cid:durableId="1464426155">
    <w:abstractNumId w:val="23"/>
  </w:num>
  <w:num w:numId="47" w16cid:durableId="105390973">
    <w:abstractNumId w:val="13"/>
  </w:num>
  <w:num w:numId="48" w16cid:durableId="901408235">
    <w:abstractNumId w:val="33"/>
  </w:num>
  <w:num w:numId="49" w16cid:durableId="717124473">
    <w:abstractNumId w:val="29"/>
  </w:num>
  <w:num w:numId="50" w16cid:durableId="1543320877">
    <w:abstractNumId w:val="28"/>
  </w:num>
  <w:num w:numId="51" w16cid:durableId="596794230">
    <w:abstractNumId w:val="17"/>
  </w:num>
  <w:num w:numId="52" w16cid:durableId="1280720664">
    <w:abstractNumId w:val="3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88B"/>
    <w:rsid w:val="00026CEF"/>
    <w:rsid w:val="000856AF"/>
    <w:rsid w:val="000C2425"/>
    <w:rsid w:val="000F0553"/>
    <w:rsid w:val="00121F30"/>
    <w:rsid w:val="0012344A"/>
    <w:rsid w:val="00147FF1"/>
    <w:rsid w:val="001669E9"/>
    <w:rsid w:val="0017696C"/>
    <w:rsid w:val="00194364"/>
    <w:rsid w:val="00194727"/>
    <w:rsid w:val="001B024D"/>
    <w:rsid w:val="00282100"/>
    <w:rsid w:val="002A6082"/>
    <w:rsid w:val="002D397A"/>
    <w:rsid w:val="003679C0"/>
    <w:rsid w:val="003A2914"/>
    <w:rsid w:val="003E719E"/>
    <w:rsid w:val="00406802"/>
    <w:rsid w:val="004B03ED"/>
    <w:rsid w:val="004C47C1"/>
    <w:rsid w:val="004E7FE1"/>
    <w:rsid w:val="0050627E"/>
    <w:rsid w:val="0053131B"/>
    <w:rsid w:val="00547C77"/>
    <w:rsid w:val="00560DA4"/>
    <w:rsid w:val="00563E74"/>
    <w:rsid w:val="0056745F"/>
    <w:rsid w:val="00575908"/>
    <w:rsid w:val="005A3709"/>
    <w:rsid w:val="005B6208"/>
    <w:rsid w:val="005C3795"/>
    <w:rsid w:val="0060432C"/>
    <w:rsid w:val="0061788B"/>
    <w:rsid w:val="0062122A"/>
    <w:rsid w:val="00655BE2"/>
    <w:rsid w:val="006E196F"/>
    <w:rsid w:val="006F46FA"/>
    <w:rsid w:val="00707267"/>
    <w:rsid w:val="00711DDD"/>
    <w:rsid w:val="00714068"/>
    <w:rsid w:val="0071681E"/>
    <w:rsid w:val="00775996"/>
    <w:rsid w:val="0079073D"/>
    <w:rsid w:val="007C0136"/>
    <w:rsid w:val="007C4AE1"/>
    <w:rsid w:val="007F2BE8"/>
    <w:rsid w:val="00831BCE"/>
    <w:rsid w:val="00843569"/>
    <w:rsid w:val="00856551"/>
    <w:rsid w:val="00895238"/>
    <w:rsid w:val="008B10AE"/>
    <w:rsid w:val="008B2638"/>
    <w:rsid w:val="008D091C"/>
    <w:rsid w:val="008F3AEC"/>
    <w:rsid w:val="00901F17"/>
    <w:rsid w:val="0091020E"/>
    <w:rsid w:val="009257A0"/>
    <w:rsid w:val="00934F6D"/>
    <w:rsid w:val="00952385"/>
    <w:rsid w:val="009721C6"/>
    <w:rsid w:val="0099027A"/>
    <w:rsid w:val="00992E64"/>
    <w:rsid w:val="00996A5C"/>
    <w:rsid w:val="009B3E28"/>
    <w:rsid w:val="009D2358"/>
    <w:rsid w:val="009F4BE7"/>
    <w:rsid w:val="00A1263C"/>
    <w:rsid w:val="00A12C53"/>
    <w:rsid w:val="00A12F8C"/>
    <w:rsid w:val="00AB3FD8"/>
    <w:rsid w:val="00AF0A8F"/>
    <w:rsid w:val="00AF27D1"/>
    <w:rsid w:val="00B109B9"/>
    <w:rsid w:val="00B42487"/>
    <w:rsid w:val="00B92FE6"/>
    <w:rsid w:val="00BC23F2"/>
    <w:rsid w:val="00BC3C78"/>
    <w:rsid w:val="00C13715"/>
    <w:rsid w:val="00C70C75"/>
    <w:rsid w:val="00CE10A7"/>
    <w:rsid w:val="00CF3CB1"/>
    <w:rsid w:val="00D35381"/>
    <w:rsid w:val="00D85BD6"/>
    <w:rsid w:val="00DA707F"/>
    <w:rsid w:val="00DC6281"/>
    <w:rsid w:val="00DD352D"/>
    <w:rsid w:val="00DD3DA1"/>
    <w:rsid w:val="00DE1AB4"/>
    <w:rsid w:val="00DF015F"/>
    <w:rsid w:val="00E0200E"/>
    <w:rsid w:val="00E60671"/>
    <w:rsid w:val="00E72455"/>
    <w:rsid w:val="00EA54E5"/>
    <w:rsid w:val="00EB51BE"/>
    <w:rsid w:val="00EC3463"/>
    <w:rsid w:val="00EF0A25"/>
    <w:rsid w:val="00F01F39"/>
    <w:rsid w:val="00F322FA"/>
    <w:rsid w:val="00F769DD"/>
    <w:rsid w:val="00F906C5"/>
    <w:rsid w:val="00F96279"/>
    <w:rsid w:val="00FC3D2F"/>
    <w:rsid w:val="00FD4048"/>
    <w:rsid w:val="00FE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D49D5"/>
  <w15:chartTrackingRefBased/>
  <w15:docId w15:val="{A26F01EB-19FA-1F46-AE3D-6ED72BF5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F2BE8"/>
    <w:pPr>
      <w:keepNext/>
      <w:numPr>
        <w:numId w:val="1"/>
      </w:numPr>
      <w:suppressAutoHyphens/>
      <w:ind w:left="4956" w:firstLine="0"/>
      <w:jc w:val="both"/>
      <w:outlineLvl w:val="0"/>
    </w:pPr>
    <w:rPr>
      <w:rFonts w:ascii="Times New Roman" w:eastAsia="Times New Roman" w:hAnsi="Times New Roman" w:cs="Times New Roman"/>
      <w:b/>
      <w:bCs/>
      <w:kern w:val="0"/>
      <w:sz w:val="26"/>
      <w:szCs w:val="20"/>
      <w:lang w:eastAsia="ar-SA"/>
      <w14:ligatures w14:val="none"/>
    </w:rPr>
  </w:style>
  <w:style w:type="paragraph" w:styleId="Nagwek2">
    <w:name w:val="heading 2"/>
    <w:aliases w:val="właściwy poziom 2,Znak,Znak Znak Znak,Znak Znak, Znak"/>
    <w:basedOn w:val="Normalny"/>
    <w:next w:val="Normalny"/>
    <w:link w:val="Nagwek2Znak"/>
    <w:qFormat/>
    <w:rsid w:val="007F2BE8"/>
    <w:pPr>
      <w:keepNext/>
      <w:numPr>
        <w:ilvl w:val="1"/>
        <w:numId w:val="1"/>
      </w:numPr>
      <w:suppressAutoHyphens/>
      <w:spacing w:before="240" w:after="60"/>
      <w:outlineLvl w:val="1"/>
    </w:pPr>
    <w:rPr>
      <w:rFonts w:ascii="Cambria" w:eastAsia="Times New Roman" w:hAnsi="Cambria" w:cs="Times New Roman"/>
      <w:b/>
      <w:bCs/>
      <w:i/>
      <w:iCs/>
      <w:kern w:val="0"/>
      <w:sz w:val="28"/>
      <w:szCs w:val="28"/>
      <w:lang w:eastAsia="ar-SA"/>
      <w14:ligatures w14:val="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F2BE8"/>
    <w:pPr>
      <w:keepNext/>
      <w:suppressAutoHyphens/>
      <w:spacing w:before="240" w:after="60"/>
      <w:outlineLvl w:val="2"/>
    </w:pPr>
    <w:rPr>
      <w:rFonts w:ascii="Calibri Light" w:eastAsia="Times New Roman" w:hAnsi="Calibri Light" w:cs="Times New Roman"/>
      <w:b/>
      <w:bCs/>
      <w:kern w:val="0"/>
      <w:sz w:val="26"/>
      <w:szCs w:val="26"/>
      <w:lang w:eastAsia="ar-SA"/>
      <w14:ligatures w14:val="none"/>
    </w:rPr>
  </w:style>
  <w:style w:type="paragraph" w:styleId="Nagwek4">
    <w:name w:val="heading 4"/>
    <w:basedOn w:val="Normalny"/>
    <w:next w:val="Normalny"/>
    <w:link w:val="Nagwek4Znak"/>
    <w:qFormat/>
    <w:rsid w:val="007F2BE8"/>
    <w:pPr>
      <w:keepNext/>
      <w:jc w:val="center"/>
      <w:outlineLvl w:val="3"/>
    </w:pPr>
    <w:rPr>
      <w:rFonts w:ascii="Times New Roman" w:eastAsia="Times New Roman" w:hAnsi="Times New Roman" w:cs="Times New Roman"/>
      <w:b/>
      <w:kern w:val="0"/>
      <w:sz w:val="28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7F2BE8"/>
    <w:pPr>
      <w:keepNext/>
      <w:numPr>
        <w:ilvl w:val="4"/>
        <w:numId w:val="1"/>
      </w:numPr>
      <w:outlineLvl w:val="4"/>
    </w:pPr>
    <w:rPr>
      <w:rFonts w:ascii="Verdana" w:eastAsia="Times New Roman" w:hAnsi="Verdana" w:cs="Times New Roman"/>
      <w:b/>
      <w:kern w:val="0"/>
      <w:sz w:val="18"/>
      <w:szCs w:val="20"/>
      <w:lang w:eastAsia="ar-SA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7F2BE8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eastAsia="Times New Roman" w:hAnsi="Times New Roman" w:cs="Times New Roman"/>
      <w:b/>
      <w:bCs/>
      <w:kern w:val="0"/>
      <w:sz w:val="22"/>
      <w:szCs w:val="22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7F2BE8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8">
    <w:name w:val="heading 8"/>
    <w:basedOn w:val="Normalny"/>
    <w:next w:val="Normalny"/>
    <w:link w:val="Nagwek8Znak"/>
    <w:qFormat/>
    <w:rsid w:val="007F2BE8"/>
    <w:pPr>
      <w:numPr>
        <w:ilvl w:val="7"/>
        <w:numId w:val="1"/>
      </w:numPr>
      <w:suppressAutoHyphens/>
      <w:spacing w:before="240" w:after="60"/>
      <w:outlineLvl w:val="7"/>
    </w:pPr>
    <w:rPr>
      <w:rFonts w:ascii="Calibri" w:eastAsia="Times New Roman" w:hAnsi="Calibri" w:cs="Times New Roman"/>
      <w:i/>
      <w:iCs/>
      <w:kern w:val="0"/>
      <w:lang w:eastAsia="ar-SA"/>
      <w14:ligatures w14:val="none"/>
    </w:rPr>
  </w:style>
  <w:style w:type="paragraph" w:styleId="Nagwek9">
    <w:name w:val="heading 9"/>
    <w:basedOn w:val="Normalny"/>
    <w:next w:val="Normalny"/>
    <w:link w:val="Nagwek9Znak"/>
    <w:qFormat/>
    <w:rsid w:val="007F2BE8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Arial"/>
      <w:kern w:val="0"/>
      <w:sz w:val="22"/>
      <w:szCs w:val="22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788B"/>
  </w:style>
  <w:style w:type="paragraph" w:styleId="Stopka">
    <w:name w:val="footer"/>
    <w:basedOn w:val="Normalny"/>
    <w:link w:val="Stopka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88B"/>
  </w:style>
  <w:style w:type="paragraph" w:customStyle="1" w:styleId="Default">
    <w:name w:val="Default"/>
    <w:rsid w:val="0061788B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6178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78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7F2BE8"/>
    <w:rPr>
      <w:rFonts w:ascii="Times New Roman" w:eastAsia="Times New Roman" w:hAnsi="Times New Roman" w:cs="Times New Roman"/>
      <w:b/>
      <w:bCs/>
      <w:kern w:val="0"/>
      <w:sz w:val="26"/>
      <w:szCs w:val="20"/>
      <w:lang w:eastAsia="ar-SA"/>
      <w14:ligatures w14:val="none"/>
    </w:rPr>
  </w:style>
  <w:style w:type="character" w:customStyle="1" w:styleId="Nagwek2Znak">
    <w:name w:val="Nagłówek 2 Znak"/>
    <w:aliases w:val="właściwy poziom 2 Znak,Znak Znak1,Znak Znak Znak Znak1,Znak Znak Znak1, Znak Znak"/>
    <w:basedOn w:val="Domylnaczcionkaakapitu"/>
    <w:link w:val="Nagwek2"/>
    <w:rsid w:val="007F2BE8"/>
    <w:rPr>
      <w:rFonts w:ascii="Cambria" w:eastAsia="Times New Roman" w:hAnsi="Cambria" w:cs="Times New Roman"/>
      <w:b/>
      <w:bCs/>
      <w:i/>
      <w:iCs/>
      <w:kern w:val="0"/>
      <w:sz w:val="28"/>
      <w:szCs w:val="28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semiHidden/>
    <w:rsid w:val="007F2BE8"/>
    <w:rPr>
      <w:rFonts w:ascii="Calibri Light" w:eastAsia="Times New Roman" w:hAnsi="Calibri Light" w:cs="Times New Roman"/>
      <w:b/>
      <w:bCs/>
      <w:kern w:val="0"/>
      <w:sz w:val="26"/>
      <w:szCs w:val="26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7F2BE8"/>
    <w:rPr>
      <w:rFonts w:ascii="Times New Roman" w:eastAsia="Times New Roman" w:hAnsi="Times New Roman" w:cs="Times New Roman"/>
      <w:b/>
      <w:kern w:val="0"/>
      <w:sz w:val="28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7F2BE8"/>
    <w:rPr>
      <w:rFonts w:ascii="Verdana" w:eastAsia="Times New Roman" w:hAnsi="Verdana" w:cs="Times New Roman"/>
      <w:b/>
      <w:kern w:val="0"/>
      <w:sz w:val="18"/>
      <w:szCs w:val="20"/>
      <w:lang w:eastAsia="ar-SA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7F2BE8"/>
    <w:rPr>
      <w:rFonts w:ascii="Times New Roman" w:eastAsia="Times New Roman" w:hAnsi="Times New Roman" w:cs="Times New Roman"/>
      <w:b/>
      <w:bCs/>
      <w:kern w:val="0"/>
      <w:sz w:val="22"/>
      <w:szCs w:val="22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7F2BE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7F2BE8"/>
    <w:rPr>
      <w:rFonts w:ascii="Calibri" w:eastAsia="Times New Roman" w:hAnsi="Calibri" w:cs="Times New Roman"/>
      <w:i/>
      <w:iCs/>
      <w:kern w:val="0"/>
      <w:lang w:eastAsia="ar-SA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7F2BE8"/>
    <w:rPr>
      <w:rFonts w:ascii="Arial" w:eastAsia="Times New Roman" w:hAnsi="Arial" w:cs="Arial"/>
      <w:kern w:val="0"/>
      <w:sz w:val="22"/>
      <w:szCs w:val="22"/>
      <w:lang w:eastAsia="pl-PL"/>
      <w14:ligatures w14:val="none"/>
    </w:rPr>
  </w:style>
  <w:style w:type="paragraph" w:customStyle="1" w:styleId="Akapitzlist1">
    <w:name w:val="Akapit z listą1"/>
    <w:basedOn w:val="Normalny"/>
    <w:rsid w:val="007F2BE8"/>
    <w:pPr>
      <w:widowControl w:val="0"/>
      <w:suppressAutoHyphens/>
      <w:ind w:left="720"/>
    </w:pPr>
    <w:rPr>
      <w:rFonts w:ascii="Times New Roman" w:eastAsia="Arial Unicode MS" w:hAnsi="Times New Roman" w:cs="Times New Roman"/>
      <w:kern w:val="1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Akapit z list¹,Akapit z listą BS,Kolorowa lista — akcent 11,Colorful List Accent 1,wypunktowanie,Normal,Akapit z listą3,Akapit z listą31,Wypunktowanie,lp1,2 heading,Preambu"/>
    <w:basedOn w:val="Normalny"/>
    <w:link w:val="AkapitzlistZnak"/>
    <w:uiPriority w:val="34"/>
    <w:qFormat/>
    <w:rsid w:val="007F2BE8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Numerstrony">
    <w:name w:val="page number"/>
    <w:basedOn w:val="Domylnaczcionkaakapitu"/>
    <w:rsid w:val="007F2BE8"/>
  </w:style>
  <w:style w:type="paragraph" w:styleId="Tekstdymka">
    <w:name w:val="Balloon Text"/>
    <w:basedOn w:val="Normalny"/>
    <w:link w:val="TekstdymkaZnak"/>
    <w:rsid w:val="007F2BE8"/>
    <w:pPr>
      <w:suppressAutoHyphens/>
    </w:pPr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character" w:customStyle="1" w:styleId="TekstdymkaZnak">
    <w:name w:val="Tekst dymka Znak"/>
    <w:basedOn w:val="Domylnaczcionkaakapitu"/>
    <w:link w:val="Tekstdymka"/>
    <w:rsid w:val="007F2BE8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paragraph" w:styleId="NormalnyWeb">
    <w:name w:val="Normal (Web)"/>
    <w:basedOn w:val="Normalny"/>
    <w:uiPriority w:val="99"/>
    <w:rsid w:val="007F2BE8"/>
    <w:pPr>
      <w:spacing w:before="100" w:beforeAutospacing="1" w:after="100" w:afterAutospacing="1"/>
    </w:pPr>
    <w:rPr>
      <w:rFonts w:ascii="Arial Unicode MS" w:eastAsia="Arial Unicode MS" w:hAnsi="Arial Unicode MS" w:cs="Times New Roman"/>
      <w:kern w:val="0"/>
      <w:lang w:eastAsia="pl-PL"/>
      <w14:ligatures w14:val="none"/>
    </w:rPr>
  </w:style>
  <w:style w:type="character" w:customStyle="1" w:styleId="apple-style-span">
    <w:name w:val="apple-style-span"/>
    <w:rsid w:val="007F2BE8"/>
  </w:style>
  <w:style w:type="character" w:styleId="Pogrubienie">
    <w:name w:val="Strong"/>
    <w:uiPriority w:val="22"/>
    <w:qFormat/>
    <w:rsid w:val="007F2BE8"/>
    <w:rPr>
      <w:b/>
      <w:bCs/>
    </w:rPr>
  </w:style>
  <w:style w:type="character" w:customStyle="1" w:styleId="WW8Num5z0">
    <w:name w:val="WW8Num5z0"/>
    <w:rsid w:val="007F2BE8"/>
    <w:rPr>
      <w:b w:val="0"/>
      <w:color w:val="auto"/>
    </w:rPr>
  </w:style>
  <w:style w:type="character" w:customStyle="1" w:styleId="WW8Num7z0">
    <w:name w:val="WW8Num7z0"/>
    <w:rsid w:val="007F2BE8"/>
    <w:rPr>
      <w:rFonts w:ascii="Symbol" w:hAnsi="Symbol"/>
    </w:rPr>
  </w:style>
  <w:style w:type="character" w:customStyle="1" w:styleId="WW8Num8z0">
    <w:name w:val="WW8Num8z0"/>
    <w:rsid w:val="007F2BE8"/>
    <w:rPr>
      <w:rFonts w:ascii="Symbol" w:hAnsi="Symbol"/>
    </w:rPr>
  </w:style>
  <w:style w:type="character" w:customStyle="1" w:styleId="WW8Num13z0">
    <w:name w:val="WW8Num13z0"/>
    <w:rsid w:val="007F2BE8"/>
    <w:rPr>
      <w:rFonts w:ascii="Symbol" w:hAnsi="Symbol"/>
    </w:rPr>
  </w:style>
  <w:style w:type="character" w:customStyle="1" w:styleId="WW8Num14z0">
    <w:name w:val="WW8Num14z0"/>
    <w:rsid w:val="007F2BE8"/>
    <w:rPr>
      <w:rFonts w:ascii="Symbol" w:hAnsi="Symbol"/>
    </w:rPr>
  </w:style>
  <w:style w:type="character" w:customStyle="1" w:styleId="WW8Num16z0">
    <w:name w:val="WW8Num16z0"/>
    <w:rsid w:val="007F2BE8"/>
    <w:rPr>
      <w:rFonts w:ascii="Symbol" w:hAnsi="Symbol"/>
      <w:b w:val="0"/>
    </w:rPr>
  </w:style>
  <w:style w:type="character" w:customStyle="1" w:styleId="WW8Num17z0">
    <w:name w:val="WW8Num17z0"/>
    <w:rsid w:val="007F2BE8"/>
    <w:rPr>
      <w:rFonts w:ascii="Symbol" w:hAnsi="Symbol"/>
    </w:rPr>
  </w:style>
  <w:style w:type="character" w:customStyle="1" w:styleId="WW8Num18z0">
    <w:name w:val="WW8Num18z0"/>
    <w:rsid w:val="007F2BE8"/>
    <w:rPr>
      <w:rFonts w:ascii="Arial" w:eastAsia="Times New Roman" w:hAnsi="Arial" w:cs="Arial"/>
    </w:rPr>
  </w:style>
  <w:style w:type="character" w:customStyle="1" w:styleId="WW8Num19z0">
    <w:name w:val="WW8Num19z0"/>
    <w:rsid w:val="007F2BE8"/>
    <w:rPr>
      <w:rFonts w:ascii="Arial" w:eastAsia="Times New Roman" w:hAnsi="Arial" w:cs="Arial"/>
    </w:rPr>
  </w:style>
  <w:style w:type="character" w:customStyle="1" w:styleId="WW8Num20z0">
    <w:name w:val="WW8Num20z0"/>
    <w:rsid w:val="007F2BE8"/>
    <w:rPr>
      <w:rFonts w:ascii="Times New Roman" w:hAnsi="Times New Roman" w:cs="Times New Roman"/>
    </w:rPr>
  </w:style>
  <w:style w:type="character" w:customStyle="1" w:styleId="WW8Num21z0">
    <w:name w:val="WW8Num21z0"/>
    <w:rsid w:val="007F2BE8"/>
    <w:rPr>
      <w:rFonts w:ascii="Times New Roman" w:hAnsi="Times New Roman" w:cs="Times New Roman"/>
    </w:rPr>
  </w:style>
  <w:style w:type="character" w:customStyle="1" w:styleId="WW8Num23z0">
    <w:name w:val="WW8Num23z0"/>
    <w:rsid w:val="007F2BE8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7F2BE8"/>
    <w:rPr>
      <w:b w:val="0"/>
      <w:color w:val="auto"/>
    </w:rPr>
  </w:style>
  <w:style w:type="character" w:customStyle="1" w:styleId="WW8Num26z0">
    <w:name w:val="WW8Num26z0"/>
    <w:rsid w:val="007F2BE8"/>
    <w:rPr>
      <w:b w:val="0"/>
      <w:color w:val="auto"/>
    </w:rPr>
  </w:style>
  <w:style w:type="character" w:customStyle="1" w:styleId="WW8Num30z0">
    <w:name w:val="WW8Num30z0"/>
    <w:rsid w:val="007F2BE8"/>
    <w:rPr>
      <w:b w:val="0"/>
      <w:color w:val="auto"/>
    </w:rPr>
  </w:style>
  <w:style w:type="character" w:customStyle="1" w:styleId="WW8Num32z0">
    <w:name w:val="WW8Num32z0"/>
    <w:rsid w:val="007F2BE8"/>
    <w:rPr>
      <w:b w:val="0"/>
    </w:rPr>
  </w:style>
  <w:style w:type="character" w:customStyle="1" w:styleId="WW8Num36z0">
    <w:name w:val="WW8Num36z0"/>
    <w:rsid w:val="007F2BE8"/>
    <w:rPr>
      <w:rFonts w:ascii="Arial" w:eastAsia="Times New Roman" w:hAnsi="Arial" w:cs="Arial"/>
    </w:rPr>
  </w:style>
  <w:style w:type="character" w:customStyle="1" w:styleId="WW8Num37z0">
    <w:name w:val="WW8Num37z0"/>
    <w:rsid w:val="007F2BE8"/>
    <w:rPr>
      <w:rFonts w:ascii="Arial" w:eastAsia="Times New Roman" w:hAnsi="Arial" w:cs="Arial"/>
    </w:rPr>
  </w:style>
  <w:style w:type="character" w:customStyle="1" w:styleId="WW8Num39z0">
    <w:name w:val="WW8Num39z0"/>
    <w:rsid w:val="007F2BE8"/>
    <w:rPr>
      <w:color w:val="000000"/>
    </w:rPr>
  </w:style>
  <w:style w:type="character" w:customStyle="1" w:styleId="WW8Num40z0">
    <w:name w:val="WW8Num40z0"/>
    <w:rsid w:val="007F2BE8"/>
    <w:rPr>
      <w:color w:val="000000"/>
    </w:rPr>
  </w:style>
  <w:style w:type="character" w:customStyle="1" w:styleId="WW8Num45z0">
    <w:name w:val="WW8Num45z0"/>
    <w:rsid w:val="007F2BE8"/>
    <w:rPr>
      <w:rFonts w:ascii="Symbol" w:hAnsi="Symbol"/>
    </w:rPr>
  </w:style>
  <w:style w:type="character" w:customStyle="1" w:styleId="WW8Num45z1">
    <w:name w:val="WW8Num45z1"/>
    <w:rsid w:val="007F2BE8"/>
    <w:rPr>
      <w:rFonts w:ascii="Courier New" w:hAnsi="Courier New" w:cs="Courier New"/>
    </w:rPr>
  </w:style>
  <w:style w:type="character" w:customStyle="1" w:styleId="WW8Num45z2">
    <w:name w:val="WW8Num45z2"/>
    <w:rsid w:val="007F2BE8"/>
    <w:rPr>
      <w:rFonts w:ascii="Wingdings" w:hAnsi="Wingdings"/>
    </w:rPr>
  </w:style>
  <w:style w:type="character" w:customStyle="1" w:styleId="WW8Num48z0">
    <w:name w:val="WW8Num48z0"/>
    <w:rsid w:val="007F2BE8"/>
    <w:rPr>
      <w:rFonts w:ascii="Times New Roman" w:eastAsia="Times New Roman" w:hAnsi="Times New Roman" w:cs="Times New Roman"/>
    </w:rPr>
  </w:style>
  <w:style w:type="character" w:customStyle="1" w:styleId="WW8Num50z0">
    <w:name w:val="WW8Num50z0"/>
    <w:rsid w:val="007F2BE8"/>
    <w:rPr>
      <w:rFonts w:ascii="Symbol" w:hAnsi="Symbol"/>
      <w:sz w:val="20"/>
    </w:rPr>
  </w:style>
  <w:style w:type="character" w:customStyle="1" w:styleId="WW8Num52z0">
    <w:name w:val="WW8Num52z0"/>
    <w:rsid w:val="007F2BE8"/>
    <w:rPr>
      <w:rFonts w:ascii="Times New Roman" w:eastAsia="Times New Roman" w:hAnsi="Times New Roman" w:cs="Times New Roman"/>
    </w:rPr>
  </w:style>
  <w:style w:type="character" w:customStyle="1" w:styleId="WW8Num54z0">
    <w:name w:val="WW8Num54z0"/>
    <w:rsid w:val="007F2BE8"/>
    <w:rPr>
      <w:color w:val="000000"/>
    </w:rPr>
  </w:style>
  <w:style w:type="character" w:customStyle="1" w:styleId="WW8Num55z0">
    <w:name w:val="WW8Num55z0"/>
    <w:rsid w:val="007F2BE8"/>
    <w:rPr>
      <w:color w:val="000000"/>
    </w:rPr>
  </w:style>
  <w:style w:type="character" w:customStyle="1" w:styleId="WW8Num57z0">
    <w:name w:val="WW8Num57z0"/>
    <w:rsid w:val="007F2BE8"/>
    <w:rPr>
      <w:color w:val="000000"/>
    </w:rPr>
  </w:style>
  <w:style w:type="character" w:customStyle="1" w:styleId="WW8Num58z0">
    <w:name w:val="WW8Num58z0"/>
    <w:rsid w:val="007F2BE8"/>
    <w:rPr>
      <w:rFonts w:ascii="Symbol" w:hAnsi="Symbol"/>
    </w:rPr>
  </w:style>
  <w:style w:type="character" w:customStyle="1" w:styleId="WW8Num59z0">
    <w:name w:val="WW8Num59z0"/>
    <w:rsid w:val="007F2BE8"/>
    <w:rPr>
      <w:color w:val="000000"/>
    </w:rPr>
  </w:style>
  <w:style w:type="character" w:customStyle="1" w:styleId="WW8Num60z0">
    <w:name w:val="WW8Num60z0"/>
    <w:rsid w:val="007F2BE8"/>
    <w:rPr>
      <w:rFonts w:ascii="Symbol" w:hAnsi="Symbol"/>
    </w:rPr>
  </w:style>
  <w:style w:type="character" w:customStyle="1" w:styleId="WW8Num61z0">
    <w:name w:val="WW8Num61z0"/>
    <w:rsid w:val="007F2BE8"/>
    <w:rPr>
      <w:color w:val="000000"/>
    </w:rPr>
  </w:style>
  <w:style w:type="character" w:customStyle="1" w:styleId="WW8Num62z0">
    <w:name w:val="WW8Num62z0"/>
    <w:rsid w:val="007F2BE8"/>
    <w:rPr>
      <w:rFonts w:ascii="Symbol" w:hAnsi="Symbol"/>
    </w:rPr>
  </w:style>
  <w:style w:type="character" w:customStyle="1" w:styleId="WW8Num63z0">
    <w:name w:val="WW8Num63z0"/>
    <w:rsid w:val="007F2BE8"/>
    <w:rPr>
      <w:color w:val="000000"/>
    </w:rPr>
  </w:style>
  <w:style w:type="character" w:customStyle="1" w:styleId="WW8Num64z0">
    <w:name w:val="WW8Num64z0"/>
    <w:rsid w:val="007F2BE8"/>
    <w:rPr>
      <w:color w:val="000000"/>
    </w:rPr>
  </w:style>
  <w:style w:type="character" w:customStyle="1" w:styleId="WW8Num65z0">
    <w:name w:val="WW8Num65z0"/>
    <w:rsid w:val="007F2BE8"/>
    <w:rPr>
      <w:color w:val="000000"/>
    </w:rPr>
  </w:style>
  <w:style w:type="character" w:customStyle="1" w:styleId="WW8Num66z0">
    <w:name w:val="WW8Num66z0"/>
    <w:rsid w:val="007F2BE8"/>
    <w:rPr>
      <w:rFonts w:cs="Times New Roman"/>
    </w:rPr>
  </w:style>
  <w:style w:type="character" w:customStyle="1" w:styleId="WW8Num67z0">
    <w:name w:val="WW8Num67z0"/>
    <w:rsid w:val="007F2BE8"/>
    <w:rPr>
      <w:rFonts w:ascii="Symbol" w:hAnsi="Symbol" w:cs="OpenSymbol"/>
    </w:rPr>
  </w:style>
  <w:style w:type="character" w:customStyle="1" w:styleId="WW8Num68z0">
    <w:name w:val="WW8Num68z0"/>
    <w:rsid w:val="007F2BE8"/>
    <w:rPr>
      <w:rFonts w:ascii="Symbol" w:hAnsi="Symbol" w:cs="OpenSymbol"/>
    </w:rPr>
  </w:style>
  <w:style w:type="character" w:customStyle="1" w:styleId="WW8Num69z0">
    <w:name w:val="WW8Num69z0"/>
    <w:rsid w:val="007F2BE8"/>
    <w:rPr>
      <w:b w:val="0"/>
    </w:rPr>
  </w:style>
  <w:style w:type="character" w:customStyle="1" w:styleId="WW8Num70z0">
    <w:name w:val="WW8Num70z0"/>
    <w:rsid w:val="007F2BE8"/>
    <w:rPr>
      <w:rFonts w:ascii="Symbol" w:hAnsi="Symbol"/>
    </w:rPr>
  </w:style>
  <w:style w:type="character" w:customStyle="1" w:styleId="WW8Num71z0">
    <w:name w:val="WW8Num71z0"/>
    <w:rsid w:val="007F2BE8"/>
    <w:rPr>
      <w:color w:val="000000"/>
    </w:rPr>
  </w:style>
  <w:style w:type="character" w:customStyle="1" w:styleId="WW8Num72z0">
    <w:name w:val="WW8Num72z0"/>
    <w:rsid w:val="007F2BE8"/>
    <w:rPr>
      <w:rFonts w:ascii="Symbol" w:hAnsi="Symbol" w:cs="OpenSymbol"/>
    </w:rPr>
  </w:style>
  <w:style w:type="character" w:customStyle="1" w:styleId="WW8Num73z0">
    <w:name w:val="WW8Num73z0"/>
    <w:rsid w:val="007F2BE8"/>
    <w:rPr>
      <w:rFonts w:ascii="Arial" w:eastAsia="Times New Roman" w:hAnsi="Arial" w:cs="Arial"/>
    </w:rPr>
  </w:style>
  <w:style w:type="character" w:customStyle="1" w:styleId="WW8Num74z0">
    <w:name w:val="WW8Num74z0"/>
    <w:rsid w:val="007F2BE8"/>
    <w:rPr>
      <w:color w:val="000000"/>
    </w:rPr>
  </w:style>
  <w:style w:type="character" w:customStyle="1" w:styleId="WW8Num75z0">
    <w:name w:val="WW8Num75z0"/>
    <w:rsid w:val="007F2BE8"/>
    <w:rPr>
      <w:color w:val="000000"/>
    </w:rPr>
  </w:style>
  <w:style w:type="character" w:customStyle="1" w:styleId="WW8Num76z0">
    <w:name w:val="WW8Num76z0"/>
    <w:rsid w:val="007F2BE8"/>
    <w:rPr>
      <w:rFonts w:ascii="Symbol" w:hAnsi="Symbol"/>
    </w:rPr>
  </w:style>
  <w:style w:type="character" w:customStyle="1" w:styleId="WW8Num78z0">
    <w:name w:val="WW8Num78z0"/>
    <w:rsid w:val="007F2BE8"/>
    <w:rPr>
      <w:rFonts w:ascii="Symbol" w:hAnsi="Symbol" w:cs="OpenSymbol"/>
    </w:rPr>
  </w:style>
  <w:style w:type="character" w:customStyle="1" w:styleId="Absatz-Standardschriftart">
    <w:name w:val="Absatz-Standardschriftart"/>
    <w:rsid w:val="007F2BE8"/>
  </w:style>
  <w:style w:type="character" w:customStyle="1" w:styleId="WW8Num41z0">
    <w:name w:val="WW8Num41z0"/>
    <w:rsid w:val="007F2BE8"/>
    <w:rPr>
      <w:color w:val="000000"/>
    </w:rPr>
  </w:style>
  <w:style w:type="character" w:customStyle="1" w:styleId="WW8Num43z0">
    <w:name w:val="WW8Num43z0"/>
    <w:rsid w:val="007F2BE8"/>
    <w:rPr>
      <w:rFonts w:ascii="Symbol" w:hAnsi="Symbol"/>
    </w:rPr>
  </w:style>
  <w:style w:type="character" w:customStyle="1" w:styleId="WW8Num47z0">
    <w:name w:val="WW8Num47z0"/>
    <w:rsid w:val="007F2BE8"/>
    <w:rPr>
      <w:rFonts w:ascii="Times New Roman" w:hAnsi="Times New Roman" w:cs="Times New Roman"/>
    </w:rPr>
  </w:style>
  <w:style w:type="character" w:customStyle="1" w:styleId="WW8Num48z1">
    <w:name w:val="WW8Num48z1"/>
    <w:rsid w:val="007F2BE8"/>
    <w:rPr>
      <w:rFonts w:ascii="Courier New" w:hAnsi="Courier New"/>
    </w:rPr>
  </w:style>
  <w:style w:type="character" w:customStyle="1" w:styleId="WW8Num48z2">
    <w:name w:val="WW8Num48z2"/>
    <w:rsid w:val="007F2BE8"/>
    <w:rPr>
      <w:rFonts w:ascii="Wingdings" w:hAnsi="Wingdings"/>
    </w:rPr>
  </w:style>
  <w:style w:type="character" w:customStyle="1" w:styleId="WW8Num51z0">
    <w:name w:val="WW8Num51z0"/>
    <w:rsid w:val="007F2BE8"/>
    <w:rPr>
      <w:color w:val="000000"/>
    </w:rPr>
  </w:style>
  <w:style w:type="character" w:customStyle="1" w:styleId="WW8Num53z0">
    <w:name w:val="WW8Num53z0"/>
    <w:rsid w:val="007F2BE8"/>
    <w:rPr>
      <w:rFonts w:ascii="Symbol" w:hAnsi="Symbol"/>
      <w:sz w:val="20"/>
    </w:rPr>
  </w:style>
  <w:style w:type="character" w:customStyle="1" w:styleId="WW8Num77z0">
    <w:name w:val="WW8Num77z0"/>
    <w:rsid w:val="007F2BE8"/>
    <w:rPr>
      <w:rFonts w:ascii="Arial" w:eastAsia="Times New Roman" w:hAnsi="Arial" w:cs="Arial"/>
    </w:rPr>
  </w:style>
  <w:style w:type="character" w:customStyle="1" w:styleId="WW8Num79z0">
    <w:name w:val="WW8Num79z0"/>
    <w:rsid w:val="007F2BE8"/>
    <w:rPr>
      <w:rFonts w:ascii="Symbol" w:hAnsi="Symbol" w:cs="OpenSymbol"/>
    </w:rPr>
  </w:style>
  <w:style w:type="character" w:customStyle="1" w:styleId="WW8Num80z0">
    <w:name w:val="WW8Num80z0"/>
    <w:rsid w:val="007F2BE8"/>
    <w:rPr>
      <w:rFonts w:ascii="Symbol" w:hAnsi="Symbol" w:cs="OpenSymbol"/>
    </w:rPr>
  </w:style>
  <w:style w:type="character" w:customStyle="1" w:styleId="WW8Num82z0">
    <w:name w:val="WW8Num82z0"/>
    <w:rsid w:val="007F2BE8"/>
    <w:rPr>
      <w:rFonts w:ascii="Symbol" w:hAnsi="Symbol" w:cs="OpenSymbol"/>
    </w:rPr>
  </w:style>
  <w:style w:type="character" w:customStyle="1" w:styleId="WW-Absatz-Standardschriftart">
    <w:name w:val="WW-Absatz-Standardschriftart"/>
    <w:rsid w:val="007F2BE8"/>
  </w:style>
  <w:style w:type="character" w:customStyle="1" w:styleId="WW-Absatz-Standardschriftart1">
    <w:name w:val="WW-Absatz-Standardschriftart1"/>
    <w:rsid w:val="007F2BE8"/>
  </w:style>
  <w:style w:type="character" w:customStyle="1" w:styleId="WW-Absatz-Standardschriftart11">
    <w:name w:val="WW-Absatz-Standardschriftart11"/>
    <w:rsid w:val="007F2BE8"/>
  </w:style>
  <w:style w:type="character" w:customStyle="1" w:styleId="WW8Num4z0">
    <w:name w:val="WW8Num4z0"/>
    <w:rsid w:val="007F2BE8"/>
    <w:rPr>
      <w:b w:val="0"/>
      <w:color w:val="auto"/>
    </w:rPr>
  </w:style>
  <w:style w:type="character" w:customStyle="1" w:styleId="WW8Num6z0">
    <w:name w:val="WW8Num6z0"/>
    <w:rsid w:val="007F2BE8"/>
    <w:rPr>
      <w:b w:val="0"/>
    </w:rPr>
  </w:style>
  <w:style w:type="character" w:customStyle="1" w:styleId="WW8Num12z0">
    <w:name w:val="WW8Num12z0"/>
    <w:rsid w:val="007F2BE8"/>
    <w:rPr>
      <w:rFonts w:ascii="Symbol" w:hAnsi="Symbol"/>
    </w:rPr>
  </w:style>
  <w:style w:type="character" w:customStyle="1" w:styleId="WW8Num15z0">
    <w:name w:val="WW8Num15z0"/>
    <w:rsid w:val="007F2BE8"/>
    <w:rPr>
      <w:b w:val="0"/>
    </w:rPr>
  </w:style>
  <w:style w:type="character" w:customStyle="1" w:styleId="WW8Num22z0">
    <w:name w:val="WW8Num22z0"/>
    <w:rsid w:val="007F2BE8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7F2BE8"/>
    <w:rPr>
      <w:rFonts w:ascii="Symbol" w:hAnsi="Symbol"/>
      <w:b w:val="0"/>
    </w:rPr>
  </w:style>
  <w:style w:type="character" w:customStyle="1" w:styleId="WW8Num29z0">
    <w:name w:val="WW8Num29z0"/>
    <w:rsid w:val="007F2BE8"/>
    <w:rPr>
      <w:b w:val="0"/>
      <w:color w:val="auto"/>
    </w:rPr>
  </w:style>
  <w:style w:type="character" w:customStyle="1" w:styleId="WW8Num31z0">
    <w:name w:val="WW8Num31z0"/>
    <w:rsid w:val="007F2BE8"/>
    <w:rPr>
      <w:b w:val="0"/>
    </w:rPr>
  </w:style>
  <w:style w:type="character" w:customStyle="1" w:styleId="WW8Num35z0">
    <w:name w:val="WW8Num35z0"/>
    <w:rsid w:val="007F2BE8"/>
    <w:rPr>
      <w:rFonts w:eastAsia="Times New Roman"/>
    </w:rPr>
  </w:style>
  <w:style w:type="character" w:customStyle="1" w:styleId="WW8Num38z0">
    <w:name w:val="WW8Num38z0"/>
    <w:rsid w:val="007F2BE8"/>
    <w:rPr>
      <w:b w:val="0"/>
      <w:color w:val="auto"/>
    </w:rPr>
  </w:style>
  <w:style w:type="character" w:customStyle="1" w:styleId="WW8Num42z0">
    <w:name w:val="WW8Num42z0"/>
    <w:rsid w:val="007F2BE8"/>
    <w:rPr>
      <w:b w:val="0"/>
    </w:rPr>
  </w:style>
  <w:style w:type="character" w:customStyle="1" w:styleId="WW8Num43z1">
    <w:name w:val="WW8Num43z1"/>
    <w:rsid w:val="007F2BE8"/>
    <w:rPr>
      <w:rFonts w:ascii="Courier New" w:hAnsi="Courier New" w:cs="Courier New"/>
    </w:rPr>
  </w:style>
  <w:style w:type="character" w:customStyle="1" w:styleId="WW8Num43z2">
    <w:name w:val="WW8Num43z2"/>
    <w:rsid w:val="007F2BE8"/>
    <w:rPr>
      <w:rFonts w:ascii="Wingdings" w:hAnsi="Wingdings"/>
    </w:rPr>
  </w:style>
  <w:style w:type="character" w:customStyle="1" w:styleId="WW8Num44z0">
    <w:name w:val="WW8Num44z0"/>
    <w:rsid w:val="007F2BE8"/>
    <w:rPr>
      <w:rFonts w:ascii="Arial" w:eastAsia="Times New Roman" w:hAnsi="Arial" w:cs="Arial"/>
    </w:rPr>
  </w:style>
  <w:style w:type="character" w:customStyle="1" w:styleId="WW8Num46z0">
    <w:name w:val="WW8Num46z0"/>
    <w:rsid w:val="007F2BE8"/>
    <w:rPr>
      <w:color w:val="000000"/>
    </w:rPr>
  </w:style>
  <w:style w:type="character" w:customStyle="1" w:styleId="WW8Num48z3">
    <w:name w:val="WW8Num48z3"/>
    <w:rsid w:val="007F2BE8"/>
    <w:rPr>
      <w:rFonts w:ascii="Symbol" w:hAnsi="Symbol"/>
    </w:rPr>
  </w:style>
  <w:style w:type="character" w:customStyle="1" w:styleId="WW8Num52z1">
    <w:name w:val="WW8Num52z1"/>
    <w:rsid w:val="007F2BE8"/>
    <w:rPr>
      <w:rFonts w:ascii="Courier New" w:hAnsi="Courier New"/>
    </w:rPr>
  </w:style>
  <w:style w:type="character" w:customStyle="1" w:styleId="WW8Num52z2">
    <w:name w:val="WW8Num52z2"/>
    <w:rsid w:val="007F2BE8"/>
    <w:rPr>
      <w:rFonts w:ascii="Wingdings" w:hAnsi="Wingdings"/>
    </w:rPr>
  </w:style>
  <w:style w:type="character" w:customStyle="1" w:styleId="WW8Num52z3">
    <w:name w:val="WW8Num52z3"/>
    <w:rsid w:val="007F2BE8"/>
    <w:rPr>
      <w:rFonts w:ascii="Symbol" w:hAnsi="Symbol"/>
    </w:rPr>
  </w:style>
  <w:style w:type="character" w:customStyle="1" w:styleId="WW8Num53z1">
    <w:name w:val="WW8Num53z1"/>
    <w:rsid w:val="007F2BE8"/>
    <w:rPr>
      <w:rFonts w:ascii="Courier New" w:hAnsi="Courier New"/>
      <w:sz w:val="20"/>
    </w:rPr>
  </w:style>
  <w:style w:type="character" w:customStyle="1" w:styleId="WW8Num53z2">
    <w:name w:val="WW8Num53z2"/>
    <w:rsid w:val="007F2BE8"/>
    <w:rPr>
      <w:rFonts w:ascii="Wingdings" w:hAnsi="Wingdings"/>
      <w:sz w:val="20"/>
    </w:rPr>
  </w:style>
  <w:style w:type="character" w:customStyle="1" w:styleId="WW8Num58z1">
    <w:name w:val="WW8Num58z1"/>
    <w:rsid w:val="007F2BE8"/>
    <w:rPr>
      <w:rFonts w:ascii="Courier New" w:hAnsi="Courier New" w:cs="Courier New"/>
    </w:rPr>
  </w:style>
  <w:style w:type="character" w:customStyle="1" w:styleId="WW8Num58z2">
    <w:name w:val="WW8Num58z2"/>
    <w:rsid w:val="007F2BE8"/>
    <w:rPr>
      <w:rFonts w:ascii="Wingdings" w:hAnsi="Wingdings"/>
    </w:rPr>
  </w:style>
  <w:style w:type="character" w:customStyle="1" w:styleId="WW8Num60z1">
    <w:name w:val="WW8Num60z1"/>
    <w:rsid w:val="007F2BE8"/>
    <w:rPr>
      <w:rFonts w:ascii="Courier New" w:hAnsi="Courier New" w:cs="Courier New"/>
    </w:rPr>
  </w:style>
  <w:style w:type="character" w:customStyle="1" w:styleId="WW8Num60z2">
    <w:name w:val="WW8Num60z2"/>
    <w:rsid w:val="007F2BE8"/>
    <w:rPr>
      <w:rFonts w:ascii="Wingdings" w:hAnsi="Wingdings"/>
    </w:rPr>
  </w:style>
  <w:style w:type="character" w:customStyle="1" w:styleId="WW8Num62z1">
    <w:name w:val="WW8Num62z1"/>
    <w:rsid w:val="007F2BE8"/>
    <w:rPr>
      <w:rFonts w:ascii="Courier New" w:hAnsi="Courier New" w:cs="Courier New"/>
    </w:rPr>
  </w:style>
  <w:style w:type="character" w:customStyle="1" w:styleId="WW8Num62z2">
    <w:name w:val="WW8Num62z2"/>
    <w:rsid w:val="007F2BE8"/>
    <w:rPr>
      <w:rFonts w:ascii="Wingdings" w:hAnsi="Wingdings"/>
    </w:rPr>
  </w:style>
  <w:style w:type="character" w:customStyle="1" w:styleId="WW8Num63z1">
    <w:name w:val="WW8Num63z1"/>
    <w:rsid w:val="007F2BE8"/>
    <w:rPr>
      <w:rFonts w:ascii="Courier New" w:hAnsi="Courier New" w:cs="Courier New"/>
    </w:rPr>
  </w:style>
  <w:style w:type="character" w:customStyle="1" w:styleId="WW8Num63z2">
    <w:name w:val="WW8Num63z2"/>
    <w:rsid w:val="007F2BE8"/>
    <w:rPr>
      <w:rFonts w:ascii="Wingdings" w:hAnsi="Wingdings"/>
    </w:rPr>
  </w:style>
  <w:style w:type="character" w:customStyle="1" w:styleId="WW8Num63z3">
    <w:name w:val="WW8Num63z3"/>
    <w:rsid w:val="007F2BE8"/>
    <w:rPr>
      <w:rFonts w:ascii="Symbol" w:hAnsi="Symbol"/>
    </w:rPr>
  </w:style>
  <w:style w:type="character" w:customStyle="1" w:styleId="WW8Num70z1">
    <w:name w:val="WW8Num70z1"/>
    <w:rsid w:val="007F2BE8"/>
    <w:rPr>
      <w:rFonts w:ascii="Courier New" w:hAnsi="Courier New" w:cs="Courier New"/>
    </w:rPr>
  </w:style>
  <w:style w:type="character" w:customStyle="1" w:styleId="WW8Num70z2">
    <w:name w:val="WW8Num70z2"/>
    <w:rsid w:val="007F2BE8"/>
    <w:rPr>
      <w:rFonts w:ascii="Wingdings" w:hAnsi="Wingdings"/>
    </w:rPr>
  </w:style>
  <w:style w:type="character" w:customStyle="1" w:styleId="WW8Num76z1">
    <w:name w:val="WW8Num76z1"/>
    <w:rsid w:val="007F2BE8"/>
    <w:rPr>
      <w:rFonts w:ascii="Courier New" w:hAnsi="Courier New" w:cs="Courier New"/>
    </w:rPr>
  </w:style>
  <w:style w:type="character" w:customStyle="1" w:styleId="WW8Num76z2">
    <w:name w:val="WW8Num76z2"/>
    <w:rsid w:val="007F2BE8"/>
    <w:rPr>
      <w:rFonts w:ascii="Wingdings" w:hAnsi="Wingdings"/>
    </w:rPr>
  </w:style>
  <w:style w:type="character" w:customStyle="1" w:styleId="WW8Num81z0">
    <w:name w:val="WW8Num81z0"/>
    <w:rsid w:val="007F2BE8"/>
    <w:rPr>
      <w:b/>
      <w:color w:val="000000"/>
    </w:rPr>
  </w:style>
  <w:style w:type="character" w:customStyle="1" w:styleId="WW8Num81z1">
    <w:name w:val="WW8Num81z1"/>
    <w:rsid w:val="007F2BE8"/>
    <w:rPr>
      <w:rFonts w:ascii="Arial" w:eastAsia="Times New Roman" w:hAnsi="Arial" w:cs="Arial"/>
    </w:rPr>
  </w:style>
  <w:style w:type="character" w:customStyle="1" w:styleId="WW8Num83z0">
    <w:name w:val="WW8Num83z0"/>
    <w:rsid w:val="007F2BE8"/>
    <w:rPr>
      <w:color w:val="000000"/>
    </w:rPr>
  </w:style>
  <w:style w:type="character" w:customStyle="1" w:styleId="WW8Num85z0">
    <w:name w:val="WW8Num85z0"/>
    <w:rsid w:val="007F2BE8"/>
    <w:rPr>
      <w:rFonts w:ascii="Times New Roman" w:eastAsia="Times New Roman" w:hAnsi="Times New Roman" w:cs="Times New Roman"/>
    </w:rPr>
  </w:style>
  <w:style w:type="character" w:customStyle="1" w:styleId="WW8Num85z1">
    <w:name w:val="WW8Num85z1"/>
    <w:rsid w:val="007F2BE8"/>
    <w:rPr>
      <w:rFonts w:ascii="Courier New" w:hAnsi="Courier New"/>
    </w:rPr>
  </w:style>
  <w:style w:type="character" w:customStyle="1" w:styleId="WW8Num85z2">
    <w:name w:val="WW8Num85z2"/>
    <w:rsid w:val="007F2BE8"/>
    <w:rPr>
      <w:rFonts w:ascii="Wingdings" w:hAnsi="Wingdings"/>
    </w:rPr>
  </w:style>
  <w:style w:type="character" w:customStyle="1" w:styleId="WW8Num85z3">
    <w:name w:val="WW8Num85z3"/>
    <w:rsid w:val="007F2BE8"/>
    <w:rPr>
      <w:rFonts w:ascii="Symbol" w:hAnsi="Symbol"/>
    </w:rPr>
  </w:style>
  <w:style w:type="character" w:customStyle="1" w:styleId="WW8Num87z0">
    <w:name w:val="WW8Num87z0"/>
    <w:rsid w:val="007F2BE8"/>
    <w:rPr>
      <w:b w:val="0"/>
    </w:rPr>
  </w:style>
  <w:style w:type="character" w:customStyle="1" w:styleId="WW8Num88z0">
    <w:name w:val="WW8Num88z0"/>
    <w:rsid w:val="007F2BE8"/>
    <w:rPr>
      <w:rFonts w:ascii="Arial" w:eastAsia="Times New Roman" w:hAnsi="Arial" w:cs="Arial"/>
    </w:rPr>
  </w:style>
  <w:style w:type="character" w:customStyle="1" w:styleId="WW8Num92z0">
    <w:name w:val="WW8Num92z0"/>
    <w:rsid w:val="007F2BE8"/>
    <w:rPr>
      <w:rFonts w:ascii="Symbol" w:hAnsi="Symbol"/>
    </w:rPr>
  </w:style>
  <w:style w:type="character" w:customStyle="1" w:styleId="WW8Num92z1">
    <w:name w:val="WW8Num92z1"/>
    <w:rsid w:val="007F2BE8"/>
    <w:rPr>
      <w:rFonts w:ascii="Courier New" w:hAnsi="Courier New" w:cs="Courier New"/>
    </w:rPr>
  </w:style>
  <w:style w:type="character" w:customStyle="1" w:styleId="WW8Num92z2">
    <w:name w:val="WW8Num92z2"/>
    <w:rsid w:val="007F2BE8"/>
    <w:rPr>
      <w:rFonts w:ascii="Wingdings" w:hAnsi="Wingdings"/>
    </w:rPr>
  </w:style>
  <w:style w:type="character" w:customStyle="1" w:styleId="WW8Num94z0">
    <w:name w:val="WW8Num94z0"/>
    <w:rsid w:val="007F2BE8"/>
    <w:rPr>
      <w:b w:val="0"/>
      <w:color w:val="auto"/>
    </w:rPr>
  </w:style>
  <w:style w:type="character" w:customStyle="1" w:styleId="WW8Num96z0">
    <w:name w:val="WW8Num96z0"/>
    <w:rsid w:val="007F2BE8"/>
    <w:rPr>
      <w:rFonts w:ascii="Times New Roman" w:eastAsia="Times New Roman" w:hAnsi="Times New Roman" w:cs="Times New Roman"/>
    </w:rPr>
  </w:style>
  <w:style w:type="character" w:customStyle="1" w:styleId="WW8Num96z1">
    <w:name w:val="WW8Num96z1"/>
    <w:rsid w:val="007F2BE8"/>
    <w:rPr>
      <w:rFonts w:ascii="Courier New" w:hAnsi="Courier New"/>
    </w:rPr>
  </w:style>
  <w:style w:type="character" w:customStyle="1" w:styleId="WW8Num96z2">
    <w:name w:val="WW8Num96z2"/>
    <w:rsid w:val="007F2BE8"/>
    <w:rPr>
      <w:rFonts w:ascii="Wingdings" w:hAnsi="Wingdings"/>
    </w:rPr>
  </w:style>
  <w:style w:type="character" w:customStyle="1" w:styleId="WW8Num96z3">
    <w:name w:val="WW8Num96z3"/>
    <w:rsid w:val="007F2BE8"/>
    <w:rPr>
      <w:rFonts w:ascii="Symbol" w:hAnsi="Symbol"/>
    </w:rPr>
  </w:style>
  <w:style w:type="character" w:customStyle="1" w:styleId="WW8Num98z0">
    <w:name w:val="WW8Num98z0"/>
    <w:rsid w:val="007F2BE8"/>
    <w:rPr>
      <w:color w:val="000000"/>
    </w:rPr>
  </w:style>
  <w:style w:type="character" w:customStyle="1" w:styleId="WW8Num101z0">
    <w:name w:val="WW8Num101z0"/>
    <w:rsid w:val="007F2BE8"/>
    <w:rPr>
      <w:rFonts w:ascii="Symbol" w:hAnsi="Symbol"/>
    </w:rPr>
  </w:style>
  <w:style w:type="character" w:customStyle="1" w:styleId="WW8Num101z1">
    <w:name w:val="WW8Num101z1"/>
    <w:rsid w:val="007F2BE8"/>
    <w:rPr>
      <w:rFonts w:ascii="Courier New" w:hAnsi="Courier New" w:cs="Courier New"/>
    </w:rPr>
  </w:style>
  <w:style w:type="character" w:customStyle="1" w:styleId="WW8Num101z2">
    <w:name w:val="WW8Num101z2"/>
    <w:rsid w:val="007F2BE8"/>
    <w:rPr>
      <w:rFonts w:ascii="Wingdings" w:hAnsi="Wingdings"/>
    </w:rPr>
  </w:style>
  <w:style w:type="character" w:customStyle="1" w:styleId="WW8Num103z0">
    <w:name w:val="WW8Num103z0"/>
    <w:rsid w:val="007F2BE8"/>
    <w:rPr>
      <w:color w:val="000000"/>
    </w:rPr>
  </w:style>
  <w:style w:type="character" w:customStyle="1" w:styleId="WW8Num104z0">
    <w:name w:val="WW8Num104z0"/>
    <w:rsid w:val="007F2BE8"/>
    <w:rPr>
      <w:b/>
    </w:rPr>
  </w:style>
  <w:style w:type="character" w:customStyle="1" w:styleId="WW8Num106z0">
    <w:name w:val="WW8Num106z0"/>
    <w:rsid w:val="007F2BE8"/>
    <w:rPr>
      <w:rFonts w:ascii="Symbol" w:hAnsi="Symbol"/>
    </w:rPr>
  </w:style>
  <w:style w:type="character" w:customStyle="1" w:styleId="WW8Num106z1">
    <w:name w:val="WW8Num106z1"/>
    <w:rsid w:val="007F2BE8"/>
    <w:rPr>
      <w:rFonts w:ascii="Courier New" w:hAnsi="Courier New" w:cs="Courier New"/>
    </w:rPr>
  </w:style>
  <w:style w:type="character" w:customStyle="1" w:styleId="WW8Num106z2">
    <w:name w:val="WW8Num106z2"/>
    <w:rsid w:val="007F2BE8"/>
    <w:rPr>
      <w:rFonts w:ascii="Wingdings" w:hAnsi="Wingdings"/>
    </w:rPr>
  </w:style>
  <w:style w:type="character" w:customStyle="1" w:styleId="WW8Num109z0">
    <w:name w:val="WW8Num109z0"/>
    <w:rsid w:val="007F2BE8"/>
    <w:rPr>
      <w:b w:val="0"/>
    </w:rPr>
  </w:style>
  <w:style w:type="character" w:customStyle="1" w:styleId="WW8Num112z0">
    <w:name w:val="WW8Num112z0"/>
    <w:rsid w:val="007F2BE8"/>
    <w:rPr>
      <w:color w:val="000000"/>
    </w:rPr>
  </w:style>
  <w:style w:type="character" w:customStyle="1" w:styleId="WW8Num113z0">
    <w:name w:val="WW8Num113z0"/>
    <w:rsid w:val="007F2BE8"/>
    <w:rPr>
      <w:color w:val="000000"/>
    </w:rPr>
  </w:style>
  <w:style w:type="character" w:customStyle="1" w:styleId="WW8Num114z1">
    <w:name w:val="WW8Num114z1"/>
    <w:rsid w:val="007F2BE8"/>
    <w:rPr>
      <w:rFonts w:ascii="Times New Roman" w:eastAsia="Times New Roman" w:hAnsi="Times New Roman" w:cs="Times New Roman"/>
    </w:rPr>
  </w:style>
  <w:style w:type="character" w:customStyle="1" w:styleId="WW8Num115z0">
    <w:name w:val="WW8Num115z0"/>
    <w:rsid w:val="007F2BE8"/>
    <w:rPr>
      <w:rFonts w:ascii="Times New Roman" w:eastAsia="Times New Roman" w:hAnsi="Times New Roman" w:cs="Times New Roman"/>
    </w:rPr>
  </w:style>
  <w:style w:type="character" w:customStyle="1" w:styleId="WW8Num115z1">
    <w:name w:val="WW8Num115z1"/>
    <w:rsid w:val="007F2BE8"/>
    <w:rPr>
      <w:rFonts w:ascii="Courier New" w:hAnsi="Courier New"/>
    </w:rPr>
  </w:style>
  <w:style w:type="character" w:customStyle="1" w:styleId="WW8Num115z2">
    <w:name w:val="WW8Num115z2"/>
    <w:rsid w:val="007F2BE8"/>
    <w:rPr>
      <w:rFonts w:ascii="Wingdings" w:hAnsi="Wingdings"/>
    </w:rPr>
  </w:style>
  <w:style w:type="character" w:customStyle="1" w:styleId="WW8Num115z3">
    <w:name w:val="WW8Num115z3"/>
    <w:rsid w:val="007F2BE8"/>
    <w:rPr>
      <w:rFonts w:ascii="Symbol" w:hAnsi="Symbol"/>
    </w:rPr>
  </w:style>
  <w:style w:type="character" w:customStyle="1" w:styleId="Domylnaczcionkaakapitu1">
    <w:name w:val="Domyślna czcionka akapitu1"/>
    <w:rsid w:val="007F2BE8"/>
  </w:style>
  <w:style w:type="character" w:customStyle="1" w:styleId="WW-Absatz-Standardschriftart111">
    <w:name w:val="WW-Absatz-Standardschriftart111"/>
    <w:rsid w:val="007F2BE8"/>
  </w:style>
  <w:style w:type="character" w:customStyle="1" w:styleId="WW-Domylnaczcionkaakapitu">
    <w:name w:val="WW-Domyślna czcionka akapitu"/>
    <w:rsid w:val="007F2BE8"/>
  </w:style>
  <w:style w:type="character" w:styleId="UyteHipercze">
    <w:name w:val="FollowedHyperlink"/>
    <w:uiPriority w:val="99"/>
    <w:rsid w:val="007F2BE8"/>
    <w:rPr>
      <w:color w:val="800080"/>
      <w:u w:val="single"/>
    </w:rPr>
  </w:style>
  <w:style w:type="character" w:customStyle="1" w:styleId="style-type-ital">
    <w:name w:val="style-type-ital"/>
    <w:rsid w:val="007F2BE8"/>
  </w:style>
  <w:style w:type="character" w:customStyle="1" w:styleId="style-type-bold">
    <w:name w:val="style-type-bold"/>
    <w:rsid w:val="007F2BE8"/>
  </w:style>
  <w:style w:type="character" w:customStyle="1" w:styleId="ZwykytekstZnak">
    <w:name w:val="Zwykły tekst Znak"/>
    <w:link w:val="Zwykytekst"/>
    <w:uiPriority w:val="99"/>
    <w:rsid w:val="007F2BE8"/>
    <w:rPr>
      <w:rFonts w:ascii="Courier New" w:hAnsi="Courier New"/>
    </w:rPr>
  </w:style>
  <w:style w:type="character" w:customStyle="1" w:styleId="TekstpodstawowywcityZnak">
    <w:name w:val="Tekst podstawowy wcięty Znak"/>
    <w:rsid w:val="007F2BE8"/>
    <w:rPr>
      <w:sz w:val="24"/>
      <w:szCs w:val="24"/>
    </w:rPr>
  </w:style>
  <w:style w:type="character" w:customStyle="1" w:styleId="TekstprzypisukocowegoZnak">
    <w:name w:val="Tekst przypisu końcowego Znak"/>
    <w:rsid w:val="007F2BE8"/>
  </w:style>
  <w:style w:type="character" w:customStyle="1" w:styleId="Znakiprzypiswdolnych">
    <w:name w:val="Znaki przypisów dolnych"/>
    <w:rsid w:val="007F2BE8"/>
    <w:rPr>
      <w:vertAlign w:val="superscript"/>
    </w:rPr>
  </w:style>
  <w:style w:type="character" w:customStyle="1" w:styleId="Tekstpodstawowy3Znak">
    <w:name w:val="Tekst podstawowy 3 Znak"/>
    <w:rsid w:val="007F2BE8"/>
    <w:rPr>
      <w:sz w:val="16"/>
      <w:szCs w:val="16"/>
    </w:rPr>
  </w:style>
  <w:style w:type="character" w:customStyle="1" w:styleId="TekstkomentarzaZnak">
    <w:name w:val="Tekst komentarza Znak"/>
    <w:link w:val="Tekstkomentarza"/>
    <w:rsid w:val="007F2BE8"/>
  </w:style>
  <w:style w:type="character" w:customStyle="1" w:styleId="TekstpodstawowyZnak">
    <w:name w:val="Tekst podstawowy Znak"/>
    <w:rsid w:val="007F2BE8"/>
    <w:rPr>
      <w:sz w:val="26"/>
    </w:rPr>
  </w:style>
  <w:style w:type="character" w:customStyle="1" w:styleId="Tekstpodstawowy2Znak">
    <w:name w:val="Tekst podstawowy 2 Znak"/>
    <w:rsid w:val="007F2BE8"/>
    <w:rPr>
      <w:sz w:val="24"/>
      <w:szCs w:val="24"/>
    </w:rPr>
  </w:style>
  <w:style w:type="character" w:customStyle="1" w:styleId="Symbolewypunktowania">
    <w:name w:val="Symbole wypunktowania"/>
    <w:rsid w:val="007F2BE8"/>
    <w:rPr>
      <w:rFonts w:ascii="OpenSymbol" w:eastAsia="OpenSymbol" w:hAnsi="OpenSymbol" w:cs="OpenSymbol"/>
    </w:rPr>
  </w:style>
  <w:style w:type="character" w:customStyle="1" w:styleId="Znakinumeracji">
    <w:name w:val="Znaki numeracji"/>
    <w:rsid w:val="007F2BE8"/>
  </w:style>
  <w:style w:type="paragraph" w:customStyle="1" w:styleId="Nagwek10">
    <w:name w:val="Nagłówek1"/>
    <w:basedOn w:val="Normalny"/>
    <w:next w:val="Tekstpodstawowy"/>
    <w:rsid w:val="007F2BE8"/>
    <w:pPr>
      <w:keepNext/>
      <w:suppressAutoHyphens/>
      <w:spacing w:before="240" w:after="120"/>
    </w:pPr>
    <w:rPr>
      <w:rFonts w:ascii="Arial" w:eastAsia="MS Mincho" w:hAnsi="Arial" w:cs="Tahoma"/>
      <w:kern w:val="0"/>
      <w:sz w:val="28"/>
      <w:szCs w:val="28"/>
      <w:lang w:eastAsia="ar-SA"/>
      <w14:ligatures w14:val="none"/>
    </w:rPr>
  </w:style>
  <w:style w:type="paragraph" w:styleId="Tekstpodstawowy">
    <w:name w:val="Body Text"/>
    <w:basedOn w:val="Normalny"/>
    <w:link w:val="TekstpodstawowyZnak1"/>
    <w:rsid w:val="007F2BE8"/>
    <w:pPr>
      <w:suppressAutoHyphens/>
      <w:spacing w:after="120"/>
    </w:pPr>
    <w:rPr>
      <w:rFonts w:ascii="Times New Roman" w:eastAsia="Times New Roman" w:hAnsi="Times New Roman" w:cs="Times New Roman"/>
      <w:kern w:val="0"/>
      <w:sz w:val="26"/>
      <w:szCs w:val="20"/>
      <w:lang w:eastAsia="ar-SA"/>
      <w14:ligatures w14:val="none"/>
    </w:rPr>
  </w:style>
  <w:style w:type="character" w:customStyle="1" w:styleId="TekstpodstawowyZnak1">
    <w:name w:val="Tekst podstawowy Znak1"/>
    <w:basedOn w:val="Domylnaczcionkaakapitu"/>
    <w:link w:val="Tekstpodstawowy"/>
    <w:rsid w:val="007F2BE8"/>
    <w:rPr>
      <w:rFonts w:ascii="Times New Roman" w:eastAsia="Times New Roman" w:hAnsi="Times New Roman" w:cs="Times New Roman"/>
      <w:kern w:val="0"/>
      <w:sz w:val="26"/>
      <w:szCs w:val="20"/>
      <w:lang w:eastAsia="ar-SA"/>
      <w14:ligatures w14:val="none"/>
    </w:rPr>
  </w:style>
  <w:style w:type="paragraph" w:styleId="Lista">
    <w:name w:val="List"/>
    <w:basedOn w:val="Tekstpodstawowy"/>
    <w:rsid w:val="007F2BE8"/>
    <w:rPr>
      <w:rFonts w:cs="Tahoma"/>
    </w:rPr>
  </w:style>
  <w:style w:type="paragraph" w:customStyle="1" w:styleId="Podpis1">
    <w:name w:val="Podpis1"/>
    <w:basedOn w:val="Normalny"/>
    <w:rsid w:val="007F2BE8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kern w:val="0"/>
      <w:lang w:eastAsia="ar-SA"/>
      <w14:ligatures w14:val="none"/>
    </w:rPr>
  </w:style>
  <w:style w:type="paragraph" w:customStyle="1" w:styleId="Indeks">
    <w:name w:val="Indeks"/>
    <w:basedOn w:val="Normalny"/>
    <w:rsid w:val="007F2BE8"/>
    <w:pPr>
      <w:suppressLineNumbers/>
      <w:suppressAutoHyphens/>
    </w:pPr>
    <w:rPr>
      <w:rFonts w:ascii="Times New Roman" w:eastAsia="Times New Roman" w:hAnsi="Times New Roman" w:cs="Tahoma"/>
      <w:kern w:val="0"/>
      <w:sz w:val="26"/>
      <w:szCs w:val="20"/>
      <w:lang w:eastAsia="ar-SA"/>
      <w14:ligatures w14:val="none"/>
    </w:rPr>
  </w:style>
  <w:style w:type="paragraph" w:styleId="Podpis">
    <w:name w:val="Signature"/>
    <w:basedOn w:val="Normalny"/>
    <w:link w:val="PodpisZnak"/>
    <w:rsid w:val="007F2BE8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kern w:val="0"/>
      <w:sz w:val="20"/>
      <w:szCs w:val="20"/>
      <w:lang w:eastAsia="ar-SA"/>
      <w14:ligatures w14:val="none"/>
    </w:rPr>
  </w:style>
  <w:style w:type="character" w:customStyle="1" w:styleId="PodpisZnak">
    <w:name w:val="Podpis Znak"/>
    <w:basedOn w:val="Domylnaczcionkaakapitu"/>
    <w:link w:val="Podpis"/>
    <w:rsid w:val="007F2BE8"/>
    <w:rPr>
      <w:rFonts w:ascii="Times New Roman" w:eastAsia="Times New Roman" w:hAnsi="Times New Roman" w:cs="Tahoma"/>
      <w:i/>
      <w:iCs/>
      <w:kern w:val="0"/>
      <w:sz w:val="20"/>
      <w:szCs w:val="20"/>
      <w:lang w:eastAsia="ar-SA"/>
      <w14:ligatures w14:val="none"/>
    </w:rPr>
  </w:style>
  <w:style w:type="paragraph" w:styleId="Tekstpodstawowywcity">
    <w:name w:val="Body Text Indent"/>
    <w:basedOn w:val="Normalny"/>
    <w:link w:val="TekstpodstawowywcityZnak1"/>
    <w:rsid w:val="007F2BE8"/>
    <w:pPr>
      <w:ind w:firstLine="708"/>
      <w:jc w:val="both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7F2BE8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Tekstpodstawowy21">
    <w:name w:val="Tekst podstawowy 21"/>
    <w:basedOn w:val="Normalny"/>
    <w:rsid w:val="007F2BE8"/>
    <w:rPr>
      <w:rFonts w:ascii="Bookman Old Style" w:eastAsia="Times New Roman" w:hAnsi="Bookman Old Style" w:cs="Times New Roman"/>
      <w:b/>
      <w:kern w:val="0"/>
      <w:szCs w:val="20"/>
      <w:lang w:eastAsia="ar-SA"/>
      <w14:ligatures w14:val="none"/>
    </w:rPr>
  </w:style>
  <w:style w:type="paragraph" w:customStyle="1" w:styleId="Zwykytekst2">
    <w:name w:val="Zwykły tekst2"/>
    <w:basedOn w:val="Normalny"/>
    <w:rsid w:val="007F2BE8"/>
    <w:pPr>
      <w:widowControl w:val="0"/>
      <w:suppressAutoHyphens/>
    </w:pPr>
    <w:rPr>
      <w:rFonts w:ascii="Courier New" w:eastAsia="Lucida Sans Unicode" w:hAnsi="Courier New" w:cs="Times New Roman"/>
      <w:kern w:val="1"/>
      <w:lang w:eastAsia="ar-SA"/>
      <w14:ligatures w14:val="none"/>
    </w:rPr>
  </w:style>
  <w:style w:type="paragraph" w:customStyle="1" w:styleId="p-type-quest">
    <w:name w:val="p-type-quest"/>
    <w:basedOn w:val="Normalny"/>
    <w:rsid w:val="007F2BE8"/>
    <w:pPr>
      <w:spacing w:before="100" w:after="100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p-type-visa">
    <w:name w:val="p-type-visa"/>
    <w:basedOn w:val="Normalny"/>
    <w:rsid w:val="007F2BE8"/>
    <w:pPr>
      <w:spacing w:before="100" w:after="100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p-type-nota">
    <w:name w:val="p-type-nota"/>
    <w:basedOn w:val="Normalny"/>
    <w:rsid w:val="007F2BE8"/>
    <w:pPr>
      <w:spacing w:before="100" w:after="100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p">
    <w:name w:val="p"/>
    <w:basedOn w:val="Normalny"/>
    <w:rsid w:val="007F2BE8"/>
    <w:pPr>
      <w:spacing w:before="100" w:after="100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Zwykytekst3">
    <w:name w:val="Zwykły tekst3"/>
    <w:basedOn w:val="Normalny"/>
    <w:rsid w:val="007F2BE8"/>
    <w:pPr>
      <w:suppressAutoHyphens/>
    </w:pPr>
    <w:rPr>
      <w:rFonts w:ascii="Courier New" w:eastAsia="Times New Roman" w:hAnsi="Courier New" w:cs="Times New Roman"/>
      <w:kern w:val="0"/>
      <w:sz w:val="20"/>
      <w:szCs w:val="20"/>
      <w:lang w:eastAsia="ar-SA"/>
      <w14:ligatures w14:val="none"/>
    </w:rPr>
  </w:style>
  <w:style w:type="paragraph" w:customStyle="1" w:styleId="Tekstpodstawowywcity32">
    <w:name w:val="Tekst podstawowy wcięty 32"/>
    <w:basedOn w:val="Normalny"/>
    <w:rsid w:val="007F2BE8"/>
    <w:pPr>
      <w:widowControl w:val="0"/>
      <w:suppressAutoHyphens/>
      <w:ind w:left="340" w:hanging="340"/>
    </w:pPr>
    <w:rPr>
      <w:rFonts w:ascii="Times New Roman" w:eastAsia="Lucida Sans Unicode" w:hAnsi="Times New Roman" w:cs="Times New Roman"/>
      <w:kern w:val="1"/>
      <w:lang w:eastAsia="ar-SA"/>
      <w14:ligatures w14:val="none"/>
    </w:rPr>
  </w:style>
  <w:style w:type="paragraph" w:customStyle="1" w:styleId="Zawartotabeli">
    <w:name w:val="Zawartość tabeli"/>
    <w:basedOn w:val="Normalny"/>
    <w:rsid w:val="007F2BE8"/>
    <w:pPr>
      <w:widowControl w:val="0"/>
      <w:suppressLineNumbers/>
      <w:suppressAutoHyphens/>
    </w:pPr>
    <w:rPr>
      <w:rFonts w:ascii="Times New Roman" w:eastAsia="Lucida Sans Unicode" w:hAnsi="Times New Roman" w:cs="Times New Roman"/>
      <w:kern w:val="1"/>
      <w:lang w:eastAsia="ar-SA"/>
      <w14:ligatures w14:val="none"/>
    </w:rPr>
  </w:style>
  <w:style w:type="paragraph" w:customStyle="1" w:styleId="Angebotstabelle">
    <w:name w:val="Angebotstabelle"/>
    <w:basedOn w:val="Normalny"/>
    <w:rsid w:val="007F2BE8"/>
    <w:pPr>
      <w:tabs>
        <w:tab w:val="decimal" w:pos="5670"/>
        <w:tab w:val="decimal" w:pos="7371"/>
      </w:tabs>
      <w:spacing w:before="60"/>
    </w:pPr>
    <w:rPr>
      <w:rFonts w:ascii="SartoriusRotisMail" w:eastAsia="Times New Roman" w:hAnsi="SartoriusRotisMail" w:cs="Times New Roman"/>
      <w:kern w:val="0"/>
      <w:sz w:val="22"/>
      <w:szCs w:val="20"/>
      <w:lang w:val="de-DE" w:eastAsia="ar-SA"/>
      <w14:ligatures w14:val="none"/>
    </w:rPr>
  </w:style>
  <w:style w:type="paragraph" w:styleId="Tekstprzypisukocowego">
    <w:name w:val="endnote text"/>
    <w:basedOn w:val="Normalny"/>
    <w:link w:val="TekstprzypisukocowegoZnak1"/>
    <w:rsid w:val="007F2BE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7F2BE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ableText">
    <w:name w:val="Table Text"/>
    <w:rsid w:val="007F2BE8"/>
    <w:pPr>
      <w:suppressAutoHyphens/>
      <w:autoSpaceDE w:val="0"/>
    </w:pPr>
    <w:rPr>
      <w:rFonts w:ascii="Arial" w:eastAsia="Arial" w:hAnsi="Arial" w:cs="Arial"/>
      <w:color w:val="000000"/>
      <w:kern w:val="0"/>
      <w:sz w:val="20"/>
      <w:szCs w:val="20"/>
      <w:lang w:eastAsia="ar-SA"/>
      <w14:ligatures w14:val="none"/>
    </w:rPr>
  </w:style>
  <w:style w:type="paragraph" w:customStyle="1" w:styleId="Tekstpodstawowy33">
    <w:name w:val="Tekst podstawowy 33"/>
    <w:basedOn w:val="Normalny"/>
    <w:rsid w:val="007F2BE8"/>
    <w:pPr>
      <w:suppressAutoHyphens/>
      <w:spacing w:after="120"/>
    </w:pPr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paragraph" w:customStyle="1" w:styleId="Tekstkomentarza1">
    <w:name w:val="Tekst komentarza1"/>
    <w:basedOn w:val="Normalny"/>
    <w:rsid w:val="007F2BE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ZnakZnakZnakZnak">
    <w:name w:val="Znak Znak Znak Znak"/>
    <w:basedOn w:val="Normalny"/>
    <w:rsid w:val="007F2BE8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ZnakZnakZnakZnak0">
    <w:name w:val="Znak Znak Znak Znak"/>
    <w:basedOn w:val="Normalny"/>
    <w:rsid w:val="007F2BE8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Tekstpodstawowy32">
    <w:name w:val="Tekst podstawowy 32"/>
    <w:basedOn w:val="Normalny"/>
    <w:rsid w:val="007F2BE8"/>
    <w:pPr>
      <w:suppressAutoHyphens/>
    </w:pPr>
    <w:rPr>
      <w:rFonts w:ascii="Times New Roman" w:eastAsia="Times New Roman" w:hAnsi="Times New Roman" w:cs="Courier New"/>
      <w:kern w:val="0"/>
      <w:szCs w:val="20"/>
      <w:lang w:eastAsia="ar-SA"/>
      <w14:ligatures w14:val="none"/>
    </w:rPr>
  </w:style>
  <w:style w:type="paragraph" w:customStyle="1" w:styleId="Tekstpodstawowy210">
    <w:name w:val="Tekst podstawowy 21"/>
    <w:basedOn w:val="Normalny"/>
    <w:rsid w:val="007F2BE8"/>
    <w:pPr>
      <w:spacing w:after="120" w:line="480" w:lineRule="auto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Tekstpodstawowywcity1">
    <w:name w:val="Tekst podstawowy wcięty1"/>
    <w:basedOn w:val="Normalny"/>
    <w:rsid w:val="007F2BE8"/>
    <w:pPr>
      <w:suppressAutoHyphens/>
      <w:jc w:val="both"/>
    </w:pPr>
    <w:rPr>
      <w:rFonts w:ascii="Arial" w:eastAsia="Times New Roman" w:hAnsi="Arial" w:cs="Courier New"/>
      <w:kern w:val="0"/>
      <w:sz w:val="22"/>
      <w:szCs w:val="20"/>
      <w:lang w:eastAsia="ar-SA"/>
      <w14:ligatures w14:val="none"/>
    </w:rPr>
  </w:style>
  <w:style w:type="paragraph" w:customStyle="1" w:styleId="Tekstdugiegocytatu">
    <w:name w:val="Tekst długiego cytatu"/>
    <w:basedOn w:val="Normalny"/>
    <w:rsid w:val="007F2BE8"/>
    <w:pPr>
      <w:suppressAutoHyphens/>
      <w:spacing w:before="39" w:after="39"/>
      <w:ind w:left="519" w:right="39" w:hanging="480"/>
    </w:pPr>
    <w:rPr>
      <w:rFonts w:ascii="Times New Roman" w:eastAsia="Times New Roman" w:hAnsi="Times New Roman" w:cs="Courier New"/>
      <w:kern w:val="0"/>
      <w:szCs w:val="20"/>
      <w:lang w:eastAsia="ar-SA"/>
      <w14:ligatures w14:val="none"/>
    </w:rPr>
  </w:style>
  <w:style w:type="paragraph" w:styleId="HTML-wstpniesformatowany">
    <w:name w:val="HTML Preformatted"/>
    <w:basedOn w:val="Normalny"/>
    <w:link w:val="HTML-wstpniesformatowanyZnak"/>
    <w:rsid w:val="007F2B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kern w:val="0"/>
      <w:sz w:val="20"/>
      <w:szCs w:val="20"/>
      <w:lang w:eastAsia="ar-SA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7F2BE8"/>
    <w:rPr>
      <w:rFonts w:ascii="Courier New" w:eastAsia="Times New Roman" w:hAnsi="Courier New" w:cs="Courier New"/>
      <w:color w:val="000000"/>
      <w:kern w:val="0"/>
      <w:sz w:val="20"/>
      <w:szCs w:val="20"/>
      <w:lang w:eastAsia="ar-SA"/>
      <w14:ligatures w14:val="none"/>
    </w:rPr>
  </w:style>
  <w:style w:type="paragraph" w:customStyle="1" w:styleId="Tekstpodstawowy31">
    <w:name w:val="Tekst podstawowy 31"/>
    <w:basedOn w:val="Normalny"/>
    <w:rsid w:val="007F2BE8"/>
    <w:pPr>
      <w:suppressAutoHyphens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Zwykytekst1">
    <w:name w:val="Zwykły tekst1"/>
    <w:basedOn w:val="Normalny"/>
    <w:rsid w:val="007F2BE8"/>
    <w:pPr>
      <w:widowControl w:val="0"/>
      <w:suppressAutoHyphens/>
    </w:pPr>
    <w:rPr>
      <w:rFonts w:ascii="Courier New" w:eastAsia="Lucida Sans Unicode" w:hAnsi="Courier New" w:cs="Times New Roman"/>
      <w:kern w:val="1"/>
      <w:lang w:eastAsia="ar-SA"/>
      <w14:ligatures w14:val="none"/>
    </w:rPr>
  </w:style>
  <w:style w:type="paragraph" w:customStyle="1" w:styleId="Nagwektabeli">
    <w:name w:val="Nagłówek tabeli"/>
    <w:basedOn w:val="Zawartotabeli"/>
    <w:rsid w:val="007F2BE8"/>
    <w:pPr>
      <w:jc w:val="center"/>
    </w:pPr>
    <w:rPr>
      <w:b/>
      <w:bCs/>
    </w:rPr>
  </w:style>
  <w:style w:type="paragraph" w:customStyle="1" w:styleId="WW-Tekstpodstawowy3">
    <w:name w:val="WW-Tekst podstawowy 3"/>
    <w:basedOn w:val="Normalny"/>
    <w:rsid w:val="007F2BE8"/>
    <w:pPr>
      <w:tabs>
        <w:tab w:val="left" w:pos="851"/>
        <w:tab w:val="left" w:pos="2977"/>
      </w:tabs>
      <w:suppressAutoHyphens/>
      <w:jc w:val="both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Tretekstu">
    <w:name w:val="Treść tekstu"/>
    <w:basedOn w:val="Normalny"/>
    <w:rsid w:val="007F2BE8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unhideWhenUsed/>
    <w:rsid w:val="007F2BE8"/>
    <w:rPr>
      <w:rFonts w:ascii="Courier New" w:hAnsi="Courier New"/>
    </w:rPr>
  </w:style>
  <w:style w:type="character" w:customStyle="1" w:styleId="ZwykytekstZnak1">
    <w:name w:val="Zwykły tekst Znak1"/>
    <w:basedOn w:val="Domylnaczcionkaakapitu"/>
    <w:rsid w:val="007F2BE8"/>
    <w:rPr>
      <w:rFonts w:ascii="Consolas" w:hAnsi="Consolas"/>
      <w:sz w:val="21"/>
      <w:szCs w:val="21"/>
    </w:rPr>
  </w:style>
  <w:style w:type="table" w:styleId="Tabela-Siatka">
    <w:name w:val="Table Grid"/>
    <w:basedOn w:val="Standardowy"/>
    <w:uiPriority w:val="39"/>
    <w:rsid w:val="007F2BE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rsid w:val="007F2BE8"/>
    <w:pPr>
      <w:spacing w:before="100" w:beforeAutospacing="1" w:after="119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2">
    <w:name w:val="Body Text 2"/>
    <w:basedOn w:val="Normalny"/>
    <w:link w:val="Tekstpodstawowy2Znak1"/>
    <w:rsid w:val="007F2BE8"/>
    <w:pPr>
      <w:suppressAutoHyphens/>
      <w:spacing w:after="120" w:line="480" w:lineRule="auto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character" w:customStyle="1" w:styleId="Tekstpodstawowy2Znak1">
    <w:name w:val="Tekst podstawowy 2 Znak1"/>
    <w:basedOn w:val="Domylnaczcionkaakapitu"/>
    <w:link w:val="Tekstpodstawowy2"/>
    <w:rsid w:val="007F2BE8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7F2BE8"/>
    <w:pPr>
      <w:ind w:left="720" w:hanging="720"/>
      <w:jc w:val="both"/>
    </w:pPr>
    <w:rPr>
      <w:rFonts w:ascii="Times New Roman" w:eastAsia="Calibri" w:hAnsi="Times New Roman" w:cs="Times New Roman"/>
      <w:kern w:val="0"/>
      <w:sz w:val="20"/>
      <w:szCs w:val="20"/>
      <w:u w:color="000000"/>
      <w:lang w:eastAsia="en-GB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F2BE8"/>
    <w:rPr>
      <w:rFonts w:ascii="Times New Roman" w:eastAsia="Calibri" w:hAnsi="Times New Roman" w:cs="Times New Roman"/>
      <w:kern w:val="0"/>
      <w:sz w:val="20"/>
      <w:szCs w:val="20"/>
      <w:u w:color="000000"/>
      <w:lang w:eastAsia="en-GB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¹ Znak,Akapit z listą BS Znak,Kolorowa lista — akcent 11 Znak,Colorful List Accent 1 Znak,wypunktowanie Znak,Normal Znak,lp1 Znak"/>
    <w:link w:val="Akapitzlist"/>
    <w:uiPriority w:val="34"/>
    <w:qFormat/>
    <w:rsid w:val="007F2BE8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Odwoanieprzypisudolnego">
    <w:name w:val="footnote reference"/>
    <w:uiPriority w:val="99"/>
    <w:unhideWhenUsed/>
    <w:rsid w:val="007F2BE8"/>
    <w:rPr>
      <w:vertAlign w:val="superscript"/>
    </w:rPr>
  </w:style>
  <w:style w:type="paragraph" w:customStyle="1" w:styleId="Tekstpodstawowywcity21">
    <w:name w:val="Tekst podstawowy wcięty 21"/>
    <w:basedOn w:val="Normalny"/>
    <w:rsid w:val="007F2BE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customStyle="1" w:styleId="Listapunktowana21">
    <w:name w:val="Lista punktowana 21"/>
    <w:basedOn w:val="Normalny"/>
    <w:rsid w:val="007F2BE8"/>
    <w:pPr>
      <w:widowControl w:val="0"/>
      <w:suppressAutoHyphens/>
      <w:ind w:left="566" w:hanging="283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Nierozpoznanawzmianka2">
    <w:name w:val="Nierozpoznana wzmianka2"/>
    <w:uiPriority w:val="99"/>
    <w:semiHidden/>
    <w:unhideWhenUsed/>
    <w:rsid w:val="007F2BE8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nhideWhenUsed/>
    <w:rsid w:val="007F2BE8"/>
    <w:pPr>
      <w:spacing w:after="200" w:line="276" w:lineRule="auto"/>
    </w:pPr>
  </w:style>
  <w:style w:type="character" w:customStyle="1" w:styleId="TekstkomentarzaZnak1">
    <w:name w:val="Tekst komentarza Znak1"/>
    <w:basedOn w:val="Domylnaczcionkaakapitu"/>
    <w:rsid w:val="007F2BE8"/>
    <w:rPr>
      <w:sz w:val="20"/>
      <w:szCs w:val="20"/>
    </w:rPr>
  </w:style>
  <w:style w:type="character" w:customStyle="1" w:styleId="TekstprzypisudolnegoZnak1">
    <w:name w:val="Tekst przypisu dolnego Znak1"/>
    <w:rsid w:val="007F2BE8"/>
    <w:rPr>
      <w:rFonts w:ascii="Times New Roman" w:eastAsia="Times New Roman" w:hAnsi="Times New Roman"/>
      <w:lang w:val="x-none" w:eastAsia="zh-CN"/>
    </w:rPr>
  </w:style>
  <w:style w:type="character" w:customStyle="1" w:styleId="pktZnak">
    <w:name w:val="pkt Znak"/>
    <w:link w:val="pkt"/>
    <w:locked/>
    <w:rsid w:val="007F2BE8"/>
  </w:style>
  <w:style w:type="paragraph" w:customStyle="1" w:styleId="pkt">
    <w:name w:val="pkt"/>
    <w:basedOn w:val="Normalny"/>
    <w:link w:val="pktZnak"/>
    <w:rsid w:val="007F2BE8"/>
    <w:pPr>
      <w:spacing w:before="60" w:after="60"/>
      <w:ind w:left="851" w:hanging="295"/>
      <w:jc w:val="both"/>
    </w:pPr>
  </w:style>
  <w:style w:type="numbering" w:customStyle="1" w:styleId="WWNum7">
    <w:name w:val="WWNum7"/>
    <w:rsid w:val="007F2BE8"/>
    <w:pPr>
      <w:numPr>
        <w:numId w:val="20"/>
      </w:numPr>
    </w:pPr>
  </w:style>
  <w:style w:type="character" w:customStyle="1" w:styleId="markedcontent">
    <w:name w:val="markedcontent"/>
    <w:rsid w:val="007F2BE8"/>
  </w:style>
  <w:style w:type="paragraph" w:styleId="Bezodstpw">
    <w:name w:val="No Spacing"/>
    <w:uiPriority w:val="1"/>
    <w:qFormat/>
    <w:rsid w:val="007F2BE8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apple-converted-space">
    <w:name w:val="apple-converted-space"/>
    <w:rsid w:val="007F2BE8"/>
  </w:style>
  <w:style w:type="character" w:styleId="HTML-staaszeroko">
    <w:name w:val="HTML Typewriter"/>
    <w:uiPriority w:val="99"/>
    <w:unhideWhenUsed/>
    <w:rsid w:val="007F2BE8"/>
    <w:rPr>
      <w:rFonts w:ascii="Courier New" w:eastAsia="Calibri" w:hAnsi="Courier New" w:cs="Courier New" w:hint="default"/>
      <w:sz w:val="20"/>
      <w:szCs w:val="20"/>
    </w:rPr>
  </w:style>
  <w:style w:type="character" w:customStyle="1" w:styleId="hgkelc">
    <w:name w:val="hgkelc"/>
    <w:rsid w:val="007F2BE8"/>
  </w:style>
  <w:style w:type="character" w:styleId="Odwoaniedokomentarza">
    <w:name w:val="annotation reference"/>
    <w:rsid w:val="007F2BE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7F2BE8"/>
    <w:pPr>
      <w:suppressAutoHyphens/>
      <w:spacing w:after="0" w:line="240" w:lineRule="auto"/>
    </w:pPr>
    <w:rPr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rsid w:val="007F2BE8"/>
    <w:rPr>
      <w:b/>
      <w:bCs/>
      <w:sz w:val="20"/>
      <w:szCs w:val="20"/>
      <w:lang w:eastAsia="ar-SA"/>
    </w:rPr>
  </w:style>
  <w:style w:type="paragraph" w:customStyle="1" w:styleId="msonormal0">
    <w:name w:val="msonormal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font5">
    <w:name w:val="font5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font6">
    <w:name w:val="font6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font7">
    <w:name w:val="font7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font8">
    <w:name w:val="font8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font9">
    <w:name w:val="font9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customStyle="1" w:styleId="font10">
    <w:name w:val="font10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  <w:style w:type="paragraph" w:customStyle="1" w:styleId="font11">
    <w:name w:val="font11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font12">
    <w:name w:val="font12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kern w:val="0"/>
      <w:sz w:val="14"/>
      <w:szCs w:val="14"/>
      <w:lang w:eastAsia="pl-PL"/>
      <w14:ligatures w14:val="none"/>
    </w:rPr>
  </w:style>
  <w:style w:type="paragraph" w:customStyle="1" w:styleId="font13">
    <w:name w:val="font13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font14">
    <w:name w:val="font14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font15">
    <w:name w:val="font15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  <w:style w:type="paragraph" w:customStyle="1" w:styleId="xl65">
    <w:name w:val="xl65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66">
    <w:name w:val="xl66"/>
    <w:basedOn w:val="Normalny"/>
    <w:rsid w:val="00A12F8C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67">
    <w:name w:val="xl67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68">
    <w:name w:val="xl68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69">
    <w:name w:val="xl69"/>
    <w:basedOn w:val="Normalny"/>
    <w:rsid w:val="00A12F8C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70">
    <w:name w:val="xl70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71">
    <w:name w:val="xl71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72">
    <w:name w:val="xl72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73">
    <w:name w:val="xl73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74">
    <w:name w:val="xl74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75">
    <w:name w:val="xl75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76">
    <w:name w:val="xl76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77">
    <w:name w:val="xl77"/>
    <w:basedOn w:val="Normalny"/>
    <w:rsid w:val="00A12F8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78">
    <w:name w:val="xl78"/>
    <w:basedOn w:val="Normalny"/>
    <w:rsid w:val="00A12F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79">
    <w:name w:val="xl79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0">
    <w:name w:val="xl80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1">
    <w:name w:val="xl81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82">
    <w:name w:val="xl82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3">
    <w:name w:val="xl83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4">
    <w:name w:val="xl84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85">
    <w:name w:val="xl85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6">
    <w:name w:val="xl86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7">
    <w:name w:val="xl87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88">
    <w:name w:val="xl88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9">
    <w:name w:val="xl89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90">
    <w:name w:val="xl90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91">
    <w:name w:val="xl91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92">
    <w:name w:val="xl92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93">
    <w:name w:val="xl93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94">
    <w:name w:val="xl94"/>
    <w:basedOn w:val="Normalny"/>
    <w:rsid w:val="00A12F8C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95">
    <w:name w:val="xl95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4"/>
      <w:szCs w:val="14"/>
      <w:lang w:eastAsia="pl-PL"/>
      <w14:ligatures w14:val="none"/>
    </w:rPr>
  </w:style>
  <w:style w:type="paragraph" w:customStyle="1" w:styleId="xl96">
    <w:name w:val="xl96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  <w:style w:type="paragraph" w:customStyle="1" w:styleId="xl97">
    <w:name w:val="xl97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98">
    <w:name w:val="xl98"/>
    <w:basedOn w:val="Normalny"/>
    <w:rsid w:val="00A12F8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99">
    <w:name w:val="xl99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00">
    <w:name w:val="xl100"/>
    <w:basedOn w:val="Normalny"/>
    <w:rsid w:val="00A12F8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01">
    <w:name w:val="xl101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02">
    <w:name w:val="xl102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03">
    <w:name w:val="xl103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04">
    <w:name w:val="xl104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05">
    <w:name w:val="xl105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06">
    <w:name w:val="xl106"/>
    <w:basedOn w:val="Normalny"/>
    <w:rsid w:val="00A12F8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07">
    <w:name w:val="xl107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108">
    <w:name w:val="xl108"/>
    <w:basedOn w:val="Normalny"/>
    <w:rsid w:val="00A12F8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09">
    <w:name w:val="xl109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10">
    <w:name w:val="xl110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11">
    <w:name w:val="xl111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12">
    <w:name w:val="xl112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13">
    <w:name w:val="xl113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14">
    <w:name w:val="xl114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15">
    <w:name w:val="xl115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16">
    <w:name w:val="xl116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17">
    <w:name w:val="xl117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18">
    <w:name w:val="xl118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19">
    <w:name w:val="xl119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20">
    <w:name w:val="xl120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21">
    <w:name w:val="xl121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22">
    <w:name w:val="xl122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  <w:style w:type="paragraph" w:customStyle="1" w:styleId="xl123">
    <w:name w:val="xl123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  <w:style w:type="paragraph" w:customStyle="1" w:styleId="xl124">
    <w:name w:val="xl124"/>
    <w:basedOn w:val="Normalny"/>
    <w:rsid w:val="00A12F8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25">
    <w:name w:val="xl125"/>
    <w:basedOn w:val="Normalny"/>
    <w:rsid w:val="00A12F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26">
    <w:name w:val="xl126"/>
    <w:basedOn w:val="Normalny"/>
    <w:rsid w:val="00A12F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DE1AB4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DE1AB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3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zp@pollub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0183365-AEDF-41ED-87FA-8FEFEB078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Piekut</dc:creator>
  <cp:keywords/>
  <dc:description/>
  <cp:lastModifiedBy>Katarzyna Czyż-Brzuszkiewicz</cp:lastModifiedBy>
  <cp:revision>3</cp:revision>
  <cp:lastPrinted>2025-02-06T12:43:00Z</cp:lastPrinted>
  <dcterms:created xsi:type="dcterms:W3CDTF">2025-03-21T13:54:00Z</dcterms:created>
  <dcterms:modified xsi:type="dcterms:W3CDTF">2025-03-21T13:55:00Z</dcterms:modified>
</cp:coreProperties>
</file>