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F8F" w:rsidRPr="0030198E" w:rsidRDefault="00377324" w:rsidP="00E9033A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  <w:lang w:val="pl-PL"/>
        </w:rPr>
      </w:pPr>
      <w:bookmarkStart w:id="0" w:name="_Hlk63672611"/>
      <w:r w:rsidRPr="0030198E">
        <w:rPr>
          <w:rFonts w:ascii="Arial" w:hAnsi="Arial" w:cs="Arial"/>
          <w:sz w:val="20"/>
          <w:szCs w:val="20"/>
          <w:lang w:val="pl-PL"/>
        </w:rPr>
        <w:t>Załącznik nr 1 do SWZ</w:t>
      </w:r>
    </w:p>
    <w:p w:rsidR="006364F4" w:rsidRPr="0030198E" w:rsidRDefault="006364F4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>UMiG-ZP.271.2.</w:t>
      </w:r>
      <w:r w:rsidR="0030198E" w:rsidRPr="0030198E">
        <w:rPr>
          <w:rFonts w:ascii="Arial" w:hAnsi="Arial" w:cs="Arial"/>
          <w:sz w:val="20"/>
          <w:szCs w:val="20"/>
          <w:lang w:val="pl-PL"/>
        </w:rPr>
        <w:t>2</w:t>
      </w:r>
      <w:r w:rsidRPr="0030198E">
        <w:rPr>
          <w:rFonts w:ascii="Arial" w:hAnsi="Arial" w:cs="Arial"/>
          <w:sz w:val="20"/>
          <w:szCs w:val="20"/>
          <w:lang w:val="pl-PL"/>
        </w:rPr>
        <w:t>.202</w:t>
      </w:r>
      <w:r w:rsidR="004E241B" w:rsidRPr="0030198E">
        <w:rPr>
          <w:rFonts w:ascii="Arial" w:hAnsi="Arial" w:cs="Arial"/>
          <w:sz w:val="20"/>
          <w:szCs w:val="20"/>
          <w:lang w:val="pl-PL"/>
        </w:rPr>
        <w:t>5</w:t>
      </w:r>
    </w:p>
    <w:p w:rsidR="006B1A09" w:rsidRPr="0030198E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:rsidR="003B784D" w:rsidRPr="0030198E" w:rsidRDefault="006364F4" w:rsidP="00E9033A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30198E">
        <w:rPr>
          <w:rFonts w:ascii="Arial" w:hAnsi="Arial" w:cs="Arial"/>
          <w:b/>
          <w:bCs/>
          <w:sz w:val="20"/>
          <w:szCs w:val="20"/>
          <w:lang w:val="pl-PL"/>
        </w:rPr>
        <w:t>FORMULARZ OFERTY</w:t>
      </w:r>
    </w:p>
    <w:p w:rsidR="006364F4" w:rsidRPr="0030198E" w:rsidRDefault="006364F4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:rsidR="00CF2678" w:rsidRPr="0030198E" w:rsidRDefault="00CF2678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u w:val="single"/>
          <w:lang w:val="pl-PL"/>
        </w:rPr>
        <w:t>Zamawiający:</w:t>
      </w:r>
    </w:p>
    <w:p w:rsidR="00CF2678" w:rsidRPr="0030198E" w:rsidRDefault="006364F4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>Miasto i Gmina Skępe</w:t>
      </w:r>
    </w:p>
    <w:p w:rsidR="00CF2678" w:rsidRPr="0030198E" w:rsidRDefault="00CF2678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 xml:space="preserve">ul. </w:t>
      </w:r>
      <w:r w:rsidR="006364F4" w:rsidRPr="0030198E">
        <w:rPr>
          <w:rFonts w:ascii="Arial" w:hAnsi="Arial" w:cs="Arial"/>
          <w:sz w:val="20"/>
          <w:szCs w:val="20"/>
          <w:lang w:val="pl-PL"/>
        </w:rPr>
        <w:t>Kościelna 2</w:t>
      </w:r>
      <w:r w:rsidRPr="0030198E">
        <w:rPr>
          <w:rFonts w:ascii="Arial" w:hAnsi="Arial" w:cs="Arial"/>
          <w:sz w:val="20"/>
          <w:szCs w:val="20"/>
          <w:lang w:val="pl-PL"/>
        </w:rPr>
        <w:t>,</w:t>
      </w:r>
      <w:r w:rsidR="006364F4" w:rsidRPr="0030198E">
        <w:rPr>
          <w:rFonts w:ascii="Arial" w:hAnsi="Arial" w:cs="Arial"/>
          <w:sz w:val="20"/>
          <w:szCs w:val="20"/>
          <w:lang w:val="pl-PL"/>
        </w:rPr>
        <w:t xml:space="preserve"> 87-630 Skępe</w:t>
      </w:r>
    </w:p>
    <w:bookmarkEnd w:id="0"/>
    <w:p w:rsidR="00E52BE1" w:rsidRPr="0030198E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ab/>
      </w:r>
      <w:r w:rsidRPr="0030198E">
        <w:rPr>
          <w:rFonts w:ascii="Arial" w:hAnsi="Arial" w:cs="Arial"/>
          <w:sz w:val="20"/>
          <w:szCs w:val="20"/>
          <w:lang w:val="pl-PL"/>
        </w:rPr>
        <w:tab/>
      </w:r>
      <w:r w:rsidRPr="0030198E">
        <w:rPr>
          <w:rFonts w:ascii="Arial" w:hAnsi="Arial" w:cs="Arial"/>
          <w:sz w:val="20"/>
          <w:szCs w:val="20"/>
          <w:lang w:val="pl-PL"/>
        </w:rPr>
        <w:tab/>
      </w:r>
      <w:r w:rsidRPr="0030198E">
        <w:rPr>
          <w:rFonts w:ascii="Arial" w:hAnsi="Arial" w:cs="Arial"/>
          <w:sz w:val="20"/>
          <w:szCs w:val="20"/>
          <w:lang w:val="pl-PL"/>
        </w:rPr>
        <w:tab/>
      </w:r>
      <w:r w:rsidRPr="0030198E">
        <w:rPr>
          <w:rFonts w:ascii="Arial" w:hAnsi="Arial" w:cs="Arial"/>
          <w:sz w:val="20"/>
          <w:szCs w:val="20"/>
          <w:lang w:val="pl-PL"/>
        </w:rPr>
        <w:tab/>
      </w:r>
      <w:r w:rsidRPr="0030198E">
        <w:rPr>
          <w:rFonts w:ascii="Arial" w:hAnsi="Arial" w:cs="Arial"/>
          <w:sz w:val="20"/>
          <w:szCs w:val="20"/>
          <w:lang w:val="pl-PL"/>
        </w:rPr>
        <w:tab/>
      </w:r>
    </w:p>
    <w:p w:rsidR="00DC069B" w:rsidRPr="0030198E" w:rsidRDefault="00DC069B" w:rsidP="00E9033A">
      <w:pPr>
        <w:pStyle w:val="Bezodstpw"/>
        <w:spacing w:line="276" w:lineRule="auto"/>
        <w:rPr>
          <w:rStyle w:val="Hipercze"/>
          <w:rFonts w:ascii="Arial" w:hAnsi="Arial" w:cs="Arial"/>
          <w:color w:val="auto"/>
          <w:sz w:val="20"/>
          <w:szCs w:val="20"/>
          <w:lang w:val="pl-PL"/>
        </w:rPr>
      </w:pPr>
    </w:p>
    <w:p w:rsidR="005B268A" w:rsidRPr="0030198E" w:rsidRDefault="000576F2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30198E">
        <w:rPr>
          <w:rFonts w:ascii="Arial" w:hAnsi="Arial" w:cs="Arial"/>
          <w:sz w:val="20"/>
          <w:szCs w:val="20"/>
          <w:u w:val="single"/>
          <w:lang w:val="pl-PL"/>
        </w:rPr>
        <w:t>Wykonawc</w:t>
      </w:r>
      <w:r w:rsidR="00CF2678" w:rsidRPr="0030198E">
        <w:rPr>
          <w:rFonts w:ascii="Arial" w:hAnsi="Arial" w:cs="Arial"/>
          <w:sz w:val="20"/>
          <w:szCs w:val="20"/>
          <w:u w:val="single"/>
          <w:lang w:val="pl-PL"/>
        </w:rPr>
        <w:t>a:</w:t>
      </w:r>
    </w:p>
    <w:p w:rsidR="00CF2678" w:rsidRPr="0030198E" w:rsidRDefault="00CF2678" w:rsidP="00E9033A">
      <w:pPr>
        <w:pStyle w:val="Bezodstpw"/>
        <w:spacing w:line="276" w:lineRule="auto"/>
        <w:jc w:val="center"/>
        <w:rPr>
          <w:rFonts w:ascii="Arial" w:eastAsia="SimSun" w:hAnsi="Arial" w:cs="Arial"/>
          <w:kern w:val="3"/>
          <w:sz w:val="12"/>
          <w:szCs w:val="12"/>
          <w:lang w:val="pl-PL" w:eastAsia="zh-CN" w:bidi="hi-IN"/>
        </w:rPr>
      </w:pP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0198E">
        <w:rPr>
          <w:rFonts w:ascii="Arial" w:hAnsi="Arial" w:cs="Arial"/>
          <w:kern w:val="3"/>
          <w:sz w:val="12"/>
          <w:szCs w:val="12"/>
          <w:lang w:val="pl-PL" w:eastAsia="pl-PL" w:bidi="hi-IN"/>
        </w:rPr>
        <w:t>(pełna nazwa i adres siedziby Wykonawcy)</w:t>
      </w:r>
    </w:p>
    <w:p w:rsidR="00CF2678" w:rsidRPr="0030198E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Województwo:   .................................................................</w:t>
      </w:r>
    </w:p>
    <w:p w:rsidR="00CF2678" w:rsidRPr="0030198E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9"/>
        <w:gridCol w:w="358"/>
        <w:gridCol w:w="289"/>
        <w:gridCol w:w="295"/>
        <w:gridCol w:w="295"/>
        <w:gridCol w:w="293"/>
        <w:gridCol w:w="295"/>
        <w:gridCol w:w="289"/>
        <w:gridCol w:w="295"/>
        <w:gridCol w:w="295"/>
        <w:gridCol w:w="231"/>
        <w:gridCol w:w="1288"/>
        <w:gridCol w:w="4394"/>
      </w:tblGrid>
      <w:tr w:rsidR="00BE0751" w:rsidRPr="0030198E" w:rsidTr="0085449C"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  <w:r w:rsidRPr="0030198E"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  <w:t>NIP</w:t>
            </w:r>
          </w:p>
        </w:tc>
        <w:tc>
          <w:tcPr>
            <w:tcW w:w="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  <w:r w:rsidRPr="0030198E"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</w:tr>
    </w:tbl>
    <w:p w:rsidR="00CF2678" w:rsidRPr="0030198E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</w:p>
    <w:tbl>
      <w:tblPr>
        <w:tblW w:w="9707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7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BE0751" w:rsidRPr="0030198E" w:rsidTr="0085449C">
        <w:trPr>
          <w:trHeight w:val="279"/>
        </w:trPr>
        <w:tc>
          <w:tcPr>
            <w:tcW w:w="3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  <w:r w:rsidRPr="0030198E"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  <w:t>Nr rachunku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</w:tr>
    </w:tbl>
    <w:p w:rsidR="006B1A09" w:rsidRPr="0030198E" w:rsidRDefault="006B1A09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</w:p>
    <w:p w:rsidR="00CF2678" w:rsidRPr="0030198E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Numer telefonu: ........................</w:t>
      </w:r>
      <w:r w:rsidR="00E52BE1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..............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....... </w:t>
      </w:r>
      <w:r w:rsidR="003032DB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; e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-mail</w:t>
      </w:r>
      <w:r w:rsidR="00E52BE1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: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………………………………………………</w:t>
      </w:r>
    </w:p>
    <w:p w:rsidR="006B1A09" w:rsidRPr="0030198E" w:rsidRDefault="006B1A09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</w:p>
    <w:p w:rsidR="00CF2678" w:rsidRPr="0030198E" w:rsidRDefault="00CF2678" w:rsidP="00E9033A">
      <w:pPr>
        <w:pStyle w:val="Bezodstpw"/>
        <w:spacing w:line="276" w:lineRule="auto"/>
        <w:jc w:val="center"/>
        <w:rPr>
          <w:rFonts w:ascii="Arial" w:hAnsi="Arial" w:cs="Arial"/>
          <w:kern w:val="3"/>
          <w:sz w:val="12"/>
          <w:szCs w:val="12"/>
          <w:lang w:val="pl-PL" w:eastAsia="pl-PL" w:bidi="hi-IN"/>
        </w:rPr>
      </w:pPr>
      <w:r w:rsidRPr="0030198E">
        <w:rPr>
          <w:rFonts w:ascii="Arial" w:hAnsi="Arial" w:cs="Arial"/>
          <w:kern w:val="3"/>
          <w:sz w:val="12"/>
          <w:szCs w:val="12"/>
          <w:lang w:val="pl-PL" w:eastAsia="pl-PL" w:bidi="hi-IN"/>
        </w:rPr>
        <w:t xml:space="preserve">(w przypadku składania oferty przez podmioty występujące wspólnie podać nazwy (firmy) i dokładne adresy wszystkich </w:t>
      </w:r>
      <w:r w:rsidR="00772246" w:rsidRPr="0030198E">
        <w:rPr>
          <w:rFonts w:ascii="Arial" w:hAnsi="Arial" w:cs="Arial"/>
          <w:kern w:val="3"/>
          <w:sz w:val="12"/>
          <w:szCs w:val="12"/>
          <w:lang w:val="pl-PL" w:eastAsia="pl-PL" w:bidi="hi-IN"/>
        </w:rPr>
        <w:t>podmiotów poprzez powielenie danych adresowych Wykonawcy</w:t>
      </w:r>
      <w:r w:rsidRPr="0030198E">
        <w:rPr>
          <w:rFonts w:ascii="Arial" w:hAnsi="Arial" w:cs="Arial"/>
          <w:kern w:val="3"/>
          <w:sz w:val="12"/>
          <w:szCs w:val="12"/>
          <w:lang w:val="pl-PL" w:eastAsia="pl-PL" w:bidi="hi-IN"/>
        </w:rPr>
        <w:t>)</w:t>
      </w:r>
    </w:p>
    <w:p w:rsidR="00CF2678" w:rsidRPr="0030198E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 w:eastAsia="pl-PL"/>
        </w:rPr>
        <w:t>Ja (</w:t>
      </w:r>
      <w:r w:rsidR="00132470" w:rsidRPr="0030198E">
        <w:rPr>
          <w:rFonts w:ascii="Arial" w:hAnsi="Arial" w:cs="Arial"/>
          <w:sz w:val="20"/>
          <w:szCs w:val="20"/>
          <w:lang w:val="pl-PL" w:eastAsia="pl-PL"/>
        </w:rPr>
        <w:t>m</w:t>
      </w:r>
      <w:r w:rsidRPr="0030198E">
        <w:rPr>
          <w:rFonts w:ascii="Arial" w:hAnsi="Arial" w:cs="Arial"/>
          <w:sz w:val="20"/>
          <w:szCs w:val="20"/>
          <w:lang w:val="pl-PL" w:eastAsia="pl-PL"/>
        </w:rPr>
        <w:t>y) niżej podpisany(-ni)  .................................................................................................................................</w:t>
      </w:r>
    </w:p>
    <w:p w:rsidR="007D2A2B" w:rsidRPr="0030198E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 w:eastAsia="pl-PL"/>
        </w:rPr>
      </w:pPr>
      <w:r w:rsidRPr="0030198E">
        <w:rPr>
          <w:rFonts w:ascii="Arial" w:hAnsi="Arial" w:cs="Arial"/>
          <w:sz w:val="20"/>
          <w:szCs w:val="20"/>
          <w:lang w:val="pl-PL" w:eastAsia="pl-PL"/>
        </w:rPr>
        <w:t>działając w imieniu i na rzecz ww. Wykonawcy:</w:t>
      </w:r>
    </w:p>
    <w:p w:rsidR="00BC3DB7" w:rsidRPr="0030198E" w:rsidRDefault="00BC3DB7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:rsidR="00A75FA0" w:rsidRPr="0030198E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Na podstawie zamówienia publicznego prowadzonego w oparciu o art. </w:t>
      </w:r>
      <w:r w:rsidR="00772246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275 ust. 1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ustawy z dnia </w:t>
      </w:r>
      <w:r w:rsidR="00772246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11 września 2019 r.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Prawo zamówień publicznych </w:t>
      </w:r>
      <w:bookmarkStart w:id="1" w:name="_Hlk63672718"/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(</w:t>
      </w:r>
      <w:r w:rsidR="001F6E7A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t</w:t>
      </w:r>
      <w:r w:rsidR="003C6727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j. </w:t>
      </w:r>
      <w:r w:rsidR="006364F4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Dz.</w:t>
      </w:r>
      <w:r w:rsidR="000B7871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U. z </w:t>
      </w:r>
      <w:r w:rsidR="004E241B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2024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r.</w:t>
      </w:r>
      <w:r w:rsidR="006364F4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,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poz. </w:t>
      </w:r>
      <w:r w:rsidR="004E241B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1320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) </w:t>
      </w:r>
      <w:bookmarkEnd w:id="1"/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zwanej w dalszej treści „</w:t>
      </w:r>
      <w:r w:rsidR="00772246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ustawą PZP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”, w trybie </w:t>
      </w:r>
      <w:r w:rsidR="00772246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podstawowym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o wartości zamówienia </w:t>
      </w:r>
      <w:r w:rsidR="00772246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nie przekraczającej progów unijnych, o których mowa w art. 3 ustawy PZP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, na </w:t>
      </w:r>
      <w:r w:rsidR="00DD0C83" w:rsidRPr="00DD0C83">
        <w:rPr>
          <w:rFonts w:ascii="Arial" w:hAnsi="Arial" w:cs="Arial"/>
          <w:sz w:val="20"/>
          <w:szCs w:val="20"/>
          <w:lang w:val="pl-PL"/>
        </w:rPr>
        <w:t>Modernizacj</w:t>
      </w:r>
      <w:r w:rsidR="00DD0C83">
        <w:rPr>
          <w:rFonts w:ascii="Arial" w:hAnsi="Arial" w:cs="Arial"/>
          <w:sz w:val="20"/>
          <w:szCs w:val="20"/>
          <w:lang w:val="pl-PL"/>
        </w:rPr>
        <w:t>ę</w:t>
      </w:r>
      <w:bookmarkStart w:id="2" w:name="_GoBack"/>
      <w:bookmarkEnd w:id="2"/>
      <w:r w:rsidR="00DD0C83" w:rsidRPr="00DD0C83">
        <w:rPr>
          <w:rFonts w:ascii="Arial" w:hAnsi="Arial" w:cs="Arial"/>
          <w:sz w:val="20"/>
          <w:szCs w:val="20"/>
          <w:lang w:val="pl-PL"/>
        </w:rPr>
        <w:t xml:space="preserve"> kompleksu sportowego „Moje Boisko-Orlik 2012” w miejscowości Skępe przy ul. Al. 1 Maja</w:t>
      </w:r>
      <w:r w:rsidRPr="0030198E">
        <w:rPr>
          <w:rFonts w:ascii="Arial" w:eastAsia="SimSun" w:hAnsi="Arial" w:cs="Arial"/>
          <w:kern w:val="3"/>
          <w:sz w:val="20"/>
          <w:szCs w:val="20"/>
          <w:lang w:val="pl-PL" w:eastAsia="zh-CN" w:bidi="hi-IN"/>
        </w:rPr>
        <w:t>,</w:t>
      </w:r>
      <w:r w:rsidRPr="0030198E">
        <w:rPr>
          <w:rFonts w:ascii="Arial" w:hAnsi="Arial" w:cs="Arial"/>
          <w:kern w:val="3"/>
          <w:sz w:val="20"/>
          <w:szCs w:val="20"/>
          <w:lang w:val="pl-PL" w:eastAsia="ar-SA" w:bidi="hi-IN"/>
        </w:rPr>
        <w:t xml:space="preserve"> 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zgodnie z ogłoszeniem o zamówieniu opublikowanym w Biuletynie Zamówień Publicznych </w:t>
      </w:r>
      <w:r w:rsidR="00772246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oraz</w:t>
      </w:r>
      <w:r w:rsidR="00714BBF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zgodnie z treścią </w:t>
      </w:r>
      <w:r w:rsidR="005739D1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SPECYFIKACJI</w:t>
      </w:r>
      <w:r w:rsidR="005739D1" w:rsidRPr="0030198E">
        <w:rPr>
          <w:rFonts w:ascii="Arial" w:hAnsi="Arial" w:cs="Arial"/>
          <w:kern w:val="3"/>
          <w:sz w:val="20"/>
          <w:szCs w:val="20"/>
          <w:lang w:val="pl-PL" w:eastAsia="ar-SA" w:bidi="hi-IN"/>
        </w:rPr>
        <w:t xml:space="preserve"> WARUNKÓW ZAMÓWIENIA</w:t>
      </w:r>
      <w:r w:rsidRPr="0030198E">
        <w:rPr>
          <w:rFonts w:ascii="Arial" w:hAnsi="Arial" w:cs="Arial"/>
          <w:kern w:val="3"/>
          <w:sz w:val="20"/>
          <w:szCs w:val="20"/>
          <w:lang w:val="pl-PL" w:eastAsia="ar-SA" w:bidi="hi-IN"/>
        </w:rPr>
        <w:t>:</w:t>
      </w:r>
    </w:p>
    <w:p w:rsidR="004706E5" w:rsidRPr="0030198E" w:rsidRDefault="004706E5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:rsidR="00911CC9" w:rsidRPr="0030198E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kern w:val="3"/>
          <w:sz w:val="20"/>
          <w:szCs w:val="20"/>
          <w:lang w:val="pl-PL" w:eastAsia="ar-SA" w:bidi="hi-IN"/>
        </w:rPr>
        <w:t xml:space="preserve">1. </w:t>
      </w:r>
      <w:r w:rsidR="00FF7AB2" w:rsidRPr="0030198E">
        <w:rPr>
          <w:rFonts w:ascii="Arial" w:hAnsi="Arial" w:cs="Arial"/>
          <w:kern w:val="3"/>
          <w:sz w:val="20"/>
          <w:szCs w:val="20"/>
          <w:lang w:val="pl-PL" w:eastAsia="ar-SA" w:bidi="hi-IN"/>
        </w:rPr>
        <w:t>Oświadczam(-y)</w:t>
      </w:r>
      <w:r w:rsidR="00911CC9" w:rsidRPr="0030198E">
        <w:rPr>
          <w:rFonts w:ascii="Arial" w:hAnsi="Arial" w:cs="Arial"/>
          <w:kern w:val="3"/>
          <w:sz w:val="20"/>
          <w:szCs w:val="20"/>
          <w:lang w:val="pl-PL" w:eastAsia="ar-SA" w:bidi="hi-IN"/>
        </w:rPr>
        <w:t>:</w:t>
      </w:r>
    </w:p>
    <w:p w:rsidR="00911CC9" w:rsidRPr="0030198E" w:rsidRDefault="006B1A09" w:rsidP="00E9033A">
      <w:pPr>
        <w:pStyle w:val="Bezodstpw"/>
        <w:spacing w:line="276" w:lineRule="auto"/>
        <w:ind w:left="284"/>
        <w:rPr>
          <w:rFonts w:ascii="Arial" w:hAnsi="Arial" w:cs="Arial"/>
          <w:sz w:val="20"/>
          <w:szCs w:val="20"/>
          <w:lang w:val="pl-PL"/>
        </w:rPr>
      </w:pPr>
      <w:bookmarkStart w:id="3" w:name="_Hlk9242176"/>
      <w:r w:rsidRPr="0030198E">
        <w:rPr>
          <w:rFonts w:ascii="Arial" w:hAnsi="Arial" w:cs="Arial"/>
          <w:sz w:val="20"/>
          <w:szCs w:val="20"/>
          <w:lang w:val="pl-PL"/>
        </w:rPr>
        <w:t xml:space="preserve">1) </w:t>
      </w:r>
      <w:r w:rsidR="00A75FA0" w:rsidRPr="0030198E">
        <w:rPr>
          <w:rFonts w:ascii="Arial" w:hAnsi="Arial" w:cs="Arial"/>
          <w:sz w:val="20"/>
          <w:szCs w:val="20"/>
          <w:lang w:val="pl-PL"/>
        </w:rPr>
        <w:t>wykonam(-y) przedmiot zamówienia za cenę:</w:t>
      </w:r>
    </w:p>
    <w:tbl>
      <w:tblPr>
        <w:tblW w:w="993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906"/>
        <w:gridCol w:w="1914"/>
        <w:gridCol w:w="1276"/>
        <w:gridCol w:w="709"/>
        <w:gridCol w:w="1422"/>
        <w:gridCol w:w="1136"/>
        <w:gridCol w:w="7"/>
      </w:tblGrid>
      <w:tr w:rsidR="006B36B4" w:rsidRPr="0030198E" w:rsidTr="00BE238F">
        <w:trPr>
          <w:gridAfter w:val="1"/>
          <w:wAfter w:w="7" w:type="dxa"/>
          <w:cantSplit/>
          <w:trHeight w:val="15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Lp.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Wyszczególnienie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Wartość netto</w:t>
            </w:r>
          </w:p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 zł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Podatek VAT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auto" w:fill="F2F2F2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Wartość brutto</w:t>
            </w:r>
          </w:p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(cena) w zł</w:t>
            </w:r>
          </w:p>
        </w:tc>
      </w:tr>
      <w:tr w:rsidR="006B36B4" w:rsidRPr="0030198E" w:rsidTr="00BE238F">
        <w:trPr>
          <w:gridAfter w:val="1"/>
          <w:wAfter w:w="7" w:type="dxa"/>
          <w:cantSplit/>
          <w:trHeight w:val="7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4820" w:type="dxa"/>
            <w:gridSpan w:val="2"/>
            <w:vMerge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276" w:type="dxa"/>
            <w:vMerge/>
            <w:tcBorders>
              <w:top w:val="double" w:sz="2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Wartość w zł</w:t>
            </w:r>
          </w:p>
        </w:tc>
        <w:tc>
          <w:tcPr>
            <w:tcW w:w="113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</w:tr>
      <w:tr w:rsidR="00E3565C" w:rsidRPr="0030198E" w:rsidTr="00BE238F">
        <w:trPr>
          <w:gridAfter w:val="1"/>
          <w:wAfter w:w="7" w:type="dxa"/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565C" w:rsidRPr="0030198E" w:rsidRDefault="00E3565C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0198E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30198E" w:rsidRDefault="00E3565C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0198E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30198E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30198E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30198E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565C" w:rsidRPr="0030198E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6</w:t>
            </w:r>
          </w:p>
        </w:tc>
      </w:tr>
      <w:tr w:rsidR="006B36B4" w:rsidRPr="0030198E" w:rsidTr="00632406">
        <w:trPr>
          <w:gridAfter w:val="1"/>
          <w:wAfter w:w="7" w:type="dxa"/>
          <w:trHeight w:val="11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bookmarkStart w:id="4" w:name="_Hlk9242194"/>
            <w:r w:rsidRPr="0030198E">
              <w:rPr>
                <w:rFonts w:ascii="Arial" w:hAnsi="Arial" w:cs="Arial"/>
                <w:bCs/>
                <w:sz w:val="20"/>
                <w:szCs w:val="20"/>
                <w:lang w:val="pl-PL"/>
              </w:rPr>
              <w:t>1.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30198E" w:rsidRDefault="00632406" w:rsidP="004E241B">
            <w:pPr>
              <w:pStyle w:val="Bezodstpw"/>
              <w:spacing w:line="276" w:lineRule="auto"/>
              <w:rPr>
                <w:rFonts w:ascii="Arial" w:eastAsia="SimSun" w:hAnsi="Arial" w:cs="Arial"/>
                <w:kern w:val="3"/>
                <w:sz w:val="18"/>
                <w:szCs w:val="20"/>
                <w:lang w:val="pl-PL" w:eastAsia="zh-CN" w:bidi="hi-IN"/>
              </w:rPr>
            </w:pPr>
            <w:r w:rsidRPr="00632406">
              <w:rPr>
                <w:rFonts w:ascii="Arial" w:eastAsia="SimSun" w:hAnsi="Arial" w:cs="Arial"/>
                <w:kern w:val="3"/>
                <w:sz w:val="18"/>
                <w:szCs w:val="20"/>
                <w:lang w:val="pl-PL" w:eastAsia="zh-CN" w:bidi="hi-IN"/>
              </w:rPr>
              <w:t>Opracowanie dokumentacji projektowo-kosztorysowej modernizacji kompleksu sportowego „Moje Boisko-Orlik 2012” przy Szkole Podstawowej im. Gustawa Zielińskiego w Skępem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23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</w:tr>
      <w:tr w:rsidR="006B36B4" w:rsidRPr="0030198E" w:rsidTr="00BE238F">
        <w:trPr>
          <w:trHeight w:val="415"/>
        </w:trPr>
        <w:tc>
          <w:tcPr>
            <w:tcW w:w="3473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A87C31">
              <w:rPr>
                <w:rFonts w:ascii="Arial" w:eastAsia="SimSun" w:hAnsi="Arial" w:cs="Arial"/>
                <w:b/>
                <w:kern w:val="3"/>
                <w:sz w:val="20"/>
                <w:szCs w:val="20"/>
                <w:lang w:val="pl-PL" w:eastAsia="ar-SA" w:bidi="hi-IN"/>
              </w:rPr>
              <w:t>Słownie</w:t>
            </w: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 xml:space="preserve"> </w:t>
            </w:r>
            <w:r w:rsidRPr="0030198E">
              <w:rPr>
                <w:rFonts w:ascii="Arial" w:hAnsi="Arial" w:cs="Arial"/>
                <w:bCs/>
                <w:sz w:val="20"/>
                <w:szCs w:val="20"/>
                <w:lang w:val="pl-PL"/>
              </w:rPr>
              <w:t>ŁĄCZNIE</w:t>
            </w: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 xml:space="preserve"> cena brutto</w:t>
            </w:r>
          </w:p>
        </w:tc>
        <w:tc>
          <w:tcPr>
            <w:tcW w:w="6464" w:type="dxa"/>
            <w:gridSpan w:val="6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</w:tr>
      <w:bookmarkEnd w:id="3"/>
      <w:bookmarkEnd w:id="4"/>
    </w:tbl>
    <w:p w:rsidR="004E241B" w:rsidRPr="0030198E" w:rsidRDefault="004E241B" w:rsidP="00E3493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  <w:lang w:val="pl-PL"/>
        </w:rPr>
      </w:pPr>
    </w:p>
    <w:p w:rsidR="004E241B" w:rsidRPr="0030198E" w:rsidRDefault="008B5007" w:rsidP="00E3493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  <w:lang w:val="pl-PL"/>
        </w:rPr>
      </w:pPr>
      <w:r w:rsidRPr="0030198E">
        <w:rPr>
          <w:rFonts w:ascii="Arial" w:hAnsi="Arial" w:cs="Arial"/>
          <w:bCs/>
          <w:sz w:val="20"/>
          <w:szCs w:val="20"/>
          <w:lang w:val="pl-PL"/>
        </w:rPr>
        <w:t>w tym za:</w:t>
      </w:r>
    </w:p>
    <w:p w:rsidR="008B5007" w:rsidRPr="0030198E" w:rsidRDefault="008B5007" w:rsidP="008B5007">
      <w:pPr>
        <w:pStyle w:val="Bezodstpw"/>
        <w:ind w:left="567" w:hanging="283"/>
        <w:rPr>
          <w:rFonts w:ascii="Arial" w:hAnsi="Arial" w:cs="Arial"/>
          <w:bCs/>
          <w:sz w:val="20"/>
          <w:szCs w:val="20"/>
          <w:lang w:val="pl-PL"/>
        </w:rPr>
      </w:pPr>
      <w:r w:rsidRPr="0030198E">
        <w:rPr>
          <w:rFonts w:ascii="Arial" w:hAnsi="Arial" w:cs="Arial"/>
          <w:bCs/>
          <w:sz w:val="20"/>
          <w:szCs w:val="20"/>
          <w:lang w:val="pl-PL"/>
        </w:rPr>
        <w:t>1)</w:t>
      </w:r>
      <w:r w:rsidRPr="0030198E">
        <w:rPr>
          <w:rFonts w:ascii="Arial" w:hAnsi="Arial" w:cs="Arial"/>
          <w:bCs/>
          <w:sz w:val="20"/>
          <w:szCs w:val="20"/>
          <w:lang w:val="pl-PL"/>
        </w:rPr>
        <w:tab/>
      </w:r>
      <w:r w:rsidR="00632406">
        <w:rPr>
          <w:rFonts w:ascii="Arial" w:hAnsi="Arial" w:cs="Arial"/>
          <w:bCs/>
          <w:sz w:val="20"/>
          <w:szCs w:val="20"/>
          <w:u w:val="single"/>
          <w:lang w:val="pl-PL"/>
        </w:rPr>
        <w:t xml:space="preserve">opracowanie </w:t>
      </w:r>
      <w:r w:rsidRPr="0030198E">
        <w:rPr>
          <w:rFonts w:ascii="Arial" w:hAnsi="Arial" w:cs="Arial"/>
          <w:bCs/>
          <w:sz w:val="20"/>
          <w:szCs w:val="20"/>
          <w:u w:val="single"/>
          <w:lang w:val="pl-PL"/>
        </w:rPr>
        <w:t xml:space="preserve">dokumentacji projektowej, ze wszystkimi wymaganymi uzgodnieniami, decyzjami </w:t>
      </w:r>
      <w:r w:rsidR="001D13B6" w:rsidRPr="0030198E">
        <w:rPr>
          <w:rFonts w:ascii="Arial" w:hAnsi="Arial" w:cs="Arial"/>
          <w:bCs/>
          <w:sz w:val="20"/>
          <w:szCs w:val="20"/>
          <w:u w:val="single"/>
          <w:lang w:val="pl-PL"/>
        </w:rPr>
        <w:t>i</w:t>
      </w:r>
      <w:r w:rsidR="006C481A" w:rsidRPr="0030198E">
        <w:rPr>
          <w:rFonts w:ascii="Arial" w:hAnsi="Arial" w:cs="Arial"/>
          <w:bCs/>
          <w:sz w:val="20"/>
          <w:szCs w:val="20"/>
          <w:u w:val="single"/>
          <w:lang w:val="pl-PL"/>
        </w:rPr>
        <w:t xml:space="preserve"> pozwoleniami</w:t>
      </w:r>
      <w:r w:rsidRPr="0030198E">
        <w:rPr>
          <w:rFonts w:ascii="Arial" w:hAnsi="Arial" w:cs="Arial"/>
          <w:bCs/>
          <w:sz w:val="20"/>
          <w:szCs w:val="20"/>
          <w:lang w:val="pl-PL"/>
        </w:rPr>
        <w:t>:</w:t>
      </w:r>
    </w:p>
    <w:p w:rsidR="008B5007" w:rsidRPr="0030198E" w:rsidRDefault="008B5007" w:rsidP="008B5007">
      <w:pPr>
        <w:pStyle w:val="Bezodstpw"/>
        <w:ind w:left="992"/>
        <w:rPr>
          <w:rFonts w:ascii="Arial" w:hAnsi="Arial" w:cs="Arial"/>
          <w:bCs/>
          <w:sz w:val="20"/>
          <w:szCs w:val="20"/>
          <w:lang w:val="pl-PL"/>
        </w:rPr>
      </w:pPr>
      <w:r w:rsidRPr="0030198E">
        <w:rPr>
          <w:rFonts w:ascii="Arial" w:hAnsi="Arial" w:cs="Arial"/>
          <w:bCs/>
          <w:sz w:val="20"/>
          <w:szCs w:val="20"/>
          <w:lang w:val="pl-PL"/>
        </w:rPr>
        <w:t>wartość brutto wynosi ......................................................... złotych</w:t>
      </w:r>
    </w:p>
    <w:p w:rsidR="008B5007" w:rsidRPr="0030198E" w:rsidRDefault="008B5007" w:rsidP="008B5007">
      <w:pPr>
        <w:pStyle w:val="Bezodstpw"/>
        <w:ind w:left="567" w:hanging="283"/>
        <w:rPr>
          <w:rFonts w:ascii="Arial" w:hAnsi="Arial" w:cs="Arial"/>
          <w:bCs/>
          <w:sz w:val="20"/>
          <w:szCs w:val="20"/>
          <w:lang w:val="pl-PL"/>
        </w:rPr>
      </w:pPr>
      <w:r w:rsidRPr="0030198E">
        <w:rPr>
          <w:rFonts w:ascii="Arial" w:hAnsi="Arial" w:cs="Arial"/>
          <w:bCs/>
          <w:sz w:val="20"/>
          <w:szCs w:val="20"/>
          <w:lang w:val="pl-PL"/>
        </w:rPr>
        <w:t>2)</w:t>
      </w:r>
      <w:r w:rsidRPr="0030198E">
        <w:rPr>
          <w:rFonts w:ascii="Arial" w:hAnsi="Arial" w:cs="Arial"/>
          <w:bCs/>
          <w:sz w:val="20"/>
          <w:szCs w:val="20"/>
          <w:lang w:val="pl-PL"/>
        </w:rPr>
        <w:tab/>
      </w:r>
      <w:r w:rsidR="006C481A" w:rsidRPr="0030198E">
        <w:rPr>
          <w:rFonts w:ascii="Arial" w:hAnsi="Arial" w:cs="Arial"/>
          <w:bCs/>
          <w:sz w:val="20"/>
          <w:szCs w:val="20"/>
          <w:lang w:val="pl-PL"/>
        </w:rPr>
        <w:t xml:space="preserve">pełnienie </w:t>
      </w:r>
      <w:r w:rsidR="006C481A" w:rsidRPr="0030198E">
        <w:rPr>
          <w:rFonts w:ascii="Arial" w:hAnsi="Arial" w:cs="Arial"/>
          <w:bCs/>
          <w:sz w:val="20"/>
          <w:szCs w:val="20"/>
          <w:u w:val="single"/>
          <w:lang w:val="pl-PL"/>
        </w:rPr>
        <w:t>nadzoru</w:t>
      </w:r>
      <w:r w:rsidRPr="0030198E">
        <w:rPr>
          <w:rFonts w:ascii="Arial" w:hAnsi="Arial" w:cs="Arial"/>
          <w:bCs/>
          <w:sz w:val="20"/>
          <w:szCs w:val="20"/>
          <w:u w:val="single"/>
          <w:lang w:val="pl-PL"/>
        </w:rPr>
        <w:t xml:space="preserve"> autorski</w:t>
      </w:r>
      <w:r w:rsidR="006C481A" w:rsidRPr="0030198E">
        <w:rPr>
          <w:rFonts w:ascii="Arial" w:hAnsi="Arial" w:cs="Arial"/>
          <w:bCs/>
          <w:sz w:val="20"/>
          <w:szCs w:val="20"/>
          <w:u w:val="single"/>
          <w:lang w:val="pl-PL"/>
        </w:rPr>
        <w:t>ego w czasie prowadzenia robot budowlanych</w:t>
      </w:r>
    </w:p>
    <w:p w:rsidR="004E241B" w:rsidRPr="0030198E" w:rsidRDefault="008B5007" w:rsidP="008B5007">
      <w:pPr>
        <w:pStyle w:val="Bezodstpw"/>
        <w:spacing w:line="276" w:lineRule="auto"/>
        <w:ind w:left="992"/>
        <w:rPr>
          <w:rFonts w:ascii="Arial" w:hAnsi="Arial" w:cs="Arial"/>
          <w:bCs/>
          <w:sz w:val="20"/>
          <w:szCs w:val="20"/>
          <w:lang w:val="pl-PL"/>
        </w:rPr>
      </w:pPr>
      <w:r w:rsidRPr="0030198E">
        <w:rPr>
          <w:rFonts w:ascii="Arial" w:hAnsi="Arial" w:cs="Arial"/>
          <w:bCs/>
          <w:sz w:val="20"/>
          <w:szCs w:val="20"/>
          <w:lang w:val="pl-PL"/>
        </w:rPr>
        <w:t>wartość brutto wynosi ......................................................... złotych</w:t>
      </w:r>
    </w:p>
    <w:p w:rsidR="00E5377A" w:rsidRPr="00FA4767" w:rsidRDefault="00A57730" w:rsidP="00E3493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  <w:lang w:val="pl-PL"/>
        </w:rPr>
      </w:pPr>
      <w:r w:rsidRPr="0030198E">
        <w:rPr>
          <w:rFonts w:ascii="Arial" w:hAnsi="Arial" w:cs="Arial"/>
          <w:bCs/>
          <w:sz w:val="20"/>
          <w:szCs w:val="20"/>
          <w:lang w:val="pl-PL"/>
        </w:rPr>
        <w:t>3</w:t>
      </w:r>
      <w:r w:rsidR="006B1A09" w:rsidRPr="0030198E">
        <w:rPr>
          <w:rFonts w:ascii="Arial" w:hAnsi="Arial" w:cs="Arial"/>
          <w:bCs/>
          <w:sz w:val="20"/>
          <w:szCs w:val="20"/>
          <w:lang w:val="pl-PL"/>
        </w:rPr>
        <w:t xml:space="preserve">) </w:t>
      </w:r>
      <w:r w:rsidR="00E5377A" w:rsidRPr="0030198E">
        <w:rPr>
          <w:rFonts w:ascii="Arial" w:hAnsi="Arial" w:cs="Arial"/>
          <w:bCs/>
          <w:sz w:val="20"/>
          <w:szCs w:val="20"/>
          <w:lang w:val="pl-PL"/>
        </w:rPr>
        <w:t xml:space="preserve">cena została </w:t>
      </w:r>
      <w:r w:rsidR="00E5377A" w:rsidRPr="00FA4767">
        <w:rPr>
          <w:rFonts w:ascii="Arial" w:hAnsi="Arial" w:cs="Arial"/>
          <w:bCs/>
          <w:sz w:val="20"/>
          <w:szCs w:val="20"/>
          <w:lang w:val="pl-PL"/>
        </w:rPr>
        <w:t xml:space="preserve">określona w </w:t>
      </w:r>
      <w:r w:rsidR="006364F4" w:rsidRPr="00FA4767">
        <w:rPr>
          <w:rFonts w:ascii="Arial" w:hAnsi="Arial" w:cs="Arial"/>
          <w:bCs/>
          <w:sz w:val="20"/>
          <w:szCs w:val="20"/>
          <w:lang w:val="pl-PL"/>
        </w:rPr>
        <w:t xml:space="preserve">oparciu </w:t>
      </w:r>
      <w:r w:rsidR="002D392D" w:rsidRPr="00FA4767">
        <w:rPr>
          <w:rFonts w:ascii="Arial" w:hAnsi="Arial" w:cs="Arial"/>
          <w:bCs/>
          <w:sz w:val="20"/>
          <w:szCs w:val="20"/>
          <w:lang w:val="pl-PL"/>
        </w:rPr>
        <w:t xml:space="preserve">wycenę dokonaną </w:t>
      </w:r>
      <w:r w:rsidR="006364F4" w:rsidRPr="00FA4767">
        <w:rPr>
          <w:rFonts w:ascii="Arial" w:hAnsi="Arial" w:cs="Arial"/>
          <w:bCs/>
          <w:sz w:val="20"/>
          <w:szCs w:val="20"/>
          <w:lang w:val="pl-PL"/>
        </w:rPr>
        <w:t xml:space="preserve">na podstawie opisu przedmiotu zamówienia, </w:t>
      </w:r>
    </w:p>
    <w:p w:rsidR="00A75A54" w:rsidRPr="00FA4767" w:rsidRDefault="00A57730" w:rsidP="00A75A54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FA4767">
        <w:rPr>
          <w:rFonts w:ascii="Arial" w:hAnsi="Arial" w:cs="Arial"/>
          <w:bCs/>
          <w:sz w:val="20"/>
          <w:szCs w:val="20"/>
          <w:lang w:val="pl-PL"/>
        </w:rPr>
        <w:lastRenderedPageBreak/>
        <w:t>4</w:t>
      </w:r>
      <w:r w:rsidR="006B1A09" w:rsidRPr="00FA4767">
        <w:rPr>
          <w:rFonts w:ascii="Arial" w:hAnsi="Arial" w:cs="Arial"/>
          <w:bCs/>
          <w:sz w:val="20"/>
          <w:szCs w:val="20"/>
          <w:lang w:val="pl-PL"/>
        </w:rPr>
        <w:t xml:space="preserve">) </w:t>
      </w:r>
      <w:r w:rsidR="00A75A54" w:rsidRPr="00FA4767">
        <w:rPr>
          <w:rFonts w:ascii="Arial" w:hAnsi="Arial" w:cs="Arial"/>
          <w:bCs/>
          <w:sz w:val="20"/>
          <w:szCs w:val="20"/>
          <w:lang w:val="pl-PL"/>
        </w:rPr>
        <w:t>przedmiot zamówienia</w:t>
      </w:r>
      <w:r w:rsidR="0005443D">
        <w:rPr>
          <w:rFonts w:ascii="Arial" w:hAnsi="Arial" w:cs="Arial"/>
          <w:bCs/>
          <w:sz w:val="20"/>
          <w:szCs w:val="20"/>
          <w:lang w:val="pl-PL"/>
        </w:rPr>
        <w:t xml:space="preserve"> </w:t>
      </w:r>
      <w:r w:rsidR="00A75A54" w:rsidRPr="00FA4767">
        <w:rPr>
          <w:rFonts w:ascii="Arial" w:hAnsi="Arial" w:cs="Arial"/>
          <w:bCs/>
          <w:sz w:val="20"/>
          <w:szCs w:val="20"/>
          <w:lang w:val="pl-PL"/>
        </w:rPr>
        <w:t>wymieniony w pkt. 3</w:t>
      </w:r>
      <w:r w:rsidR="00632406">
        <w:rPr>
          <w:rFonts w:ascii="Arial" w:hAnsi="Arial" w:cs="Arial"/>
          <w:bCs/>
          <w:sz w:val="20"/>
          <w:szCs w:val="20"/>
          <w:lang w:val="pl-PL"/>
        </w:rPr>
        <w:t>-7</w:t>
      </w:r>
      <w:r w:rsidR="00A75A54" w:rsidRPr="00FA4767">
        <w:rPr>
          <w:rFonts w:ascii="Arial" w:hAnsi="Arial" w:cs="Arial"/>
          <w:bCs/>
          <w:sz w:val="20"/>
          <w:szCs w:val="20"/>
          <w:lang w:val="pl-PL"/>
        </w:rPr>
        <w:t xml:space="preserve"> OPZ </w:t>
      </w:r>
      <w:r w:rsidR="00632406">
        <w:rPr>
          <w:rFonts w:ascii="Arial" w:hAnsi="Arial" w:cs="Arial"/>
          <w:bCs/>
          <w:sz w:val="20"/>
          <w:szCs w:val="20"/>
          <w:lang w:val="pl-PL"/>
        </w:rPr>
        <w:t>(Załącznik nr 3</w:t>
      </w:r>
      <w:r w:rsidRPr="00FA4767">
        <w:rPr>
          <w:rFonts w:ascii="Arial" w:hAnsi="Arial" w:cs="Arial"/>
          <w:bCs/>
          <w:sz w:val="20"/>
          <w:szCs w:val="20"/>
          <w:lang w:val="pl-PL"/>
        </w:rPr>
        <w:t xml:space="preserve"> do SWZ )</w:t>
      </w:r>
      <w:r w:rsidR="00325D04">
        <w:rPr>
          <w:rFonts w:ascii="Arial" w:hAnsi="Arial" w:cs="Arial"/>
          <w:bCs/>
          <w:sz w:val="20"/>
          <w:szCs w:val="20"/>
          <w:lang w:val="pl-PL"/>
        </w:rPr>
        <w:t xml:space="preserve"> </w:t>
      </w:r>
      <w:r w:rsidR="00A75A54" w:rsidRPr="00FA4767">
        <w:rPr>
          <w:rFonts w:ascii="Arial" w:hAnsi="Arial" w:cs="Arial"/>
          <w:bCs/>
          <w:sz w:val="20"/>
          <w:szCs w:val="20"/>
          <w:lang w:val="pl-PL"/>
        </w:rPr>
        <w:t xml:space="preserve">wykonam(y) w terminie </w:t>
      </w:r>
      <w:r w:rsidR="00325D04">
        <w:rPr>
          <w:rFonts w:ascii="Arial" w:hAnsi="Arial" w:cs="Arial"/>
          <w:bCs/>
          <w:sz w:val="20"/>
          <w:szCs w:val="20"/>
          <w:lang w:val="pl-PL"/>
        </w:rPr>
        <w:t>60</w:t>
      </w:r>
      <w:r w:rsidR="00A75A54" w:rsidRPr="00FA4767">
        <w:rPr>
          <w:rFonts w:ascii="Arial" w:hAnsi="Arial" w:cs="Arial"/>
          <w:bCs/>
          <w:sz w:val="20"/>
          <w:szCs w:val="20"/>
          <w:lang w:val="pl-PL"/>
        </w:rPr>
        <w:t xml:space="preserve"> dni </w:t>
      </w:r>
      <w:r w:rsidR="00A75A54" w:rsidRPr="00FA4767">
        <w:rPr>
          <w:rFonts w:ascii="Arial" w:hAnsi="Arial" w:cs="Arial"/>
          <w:sz w:val="20"/>
          <w:szCs w:val="20"/>
          <w:lang w:val="pl-PL"/>
        </w:rPr>
        <w:t xml:space="preserve">od dnia </w:t>
      </w:r>
      <w:r w:rsidR="00325D04">
        <w:rPr>
          <w:rFonts w:ascii="Arial" w:hAnsi="Arial" w:cs="Arial"/>
          <w:sz w:val="20"/>
          <w:szCs w:val="20"/>
          <w:lang w:val="pl-PL"/>
        </w:rPr>
        <w:t>podpisania</w:t>
      </w:r>
      <w:r w:rsidR="00A75A54" w:rsidRPr="00FA4767">
        <w:rPr>
          <w:rFonts w:ascii="Arial" w:hAnsi="Arial" w:cs="Arial"/>
          <w:sz w:val="20"/>
          <w:szCs w:val="20"/>
          <w:lang w:val="pl-PL"/>
        </w:rPr>
        <w:t xml:space="preserve"> umowy,</w:t>
      </w:r>
    </w:p>
    <w:p w:rsidR="00A75A54" w:rsidRPr="00FA4767" w:rsidRDefault="00A57730" w:rsidP="00A75A54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bookmarkStart w:id="5" w:name="_Hlk9242312"/>
      <w:r w:rsidRPr="00FA4767">
        <w:rPr>
          <w:rFonts w:ascii="Arial" w:hAnsi="Arial" w:cs="Arial"/>
          <w:sz w:val="20"/>
          <w:szCs w:val="20"/>
          <w:lang w:val="pl-PL"/>
        </w:rPr>
        <w:t>5</w:t>
      </w:r>
      <w:r w:rsidR="00A75A54" w:rsidRPr="00FA4767">
        <w:rPr>
          <w:rFonts w:ascii="Arial" w:hAnsi="Arial" w:cs="Arial"/>
          <w:sz w:val="20"/>
          <w:szCs w:val="20"/>
          <w:lang w:val="pl-PL"/>
        </w:rPr>
        <w:t xml:space="preserve">) </w:t>
      </w:r>
      <w:r w:rsidR="00A75A54" w:rsidRPr="00FA4767">
        <w:rPr>
          <w:rFonts w:ascii="Arial" w:hAnsi="Arial" w:cs="Arial"/>
          <w:bCs/>
          <w:sz w:val="20"/>
          <w:szCs w:val="20"/>
          <w:lang w:val="pl-PL"/>
        </w:rPr>
        <w:t>przedmiot zamówi</w:t>
      </w:r>
      <w:r w:rsidR="00632406">
        <w:rPr>
          <w:rFonts w:ascii="Arial" w:hAnsi="Arial" w:cs="Arial"/>
          <w:bCs/>
          <w:sz w:val="20"/>
          <w:szCs w:val="20"/>
          <w:lang w:val="pl-PL"/>
        </w:rPr>
        <w:t>enia wymieniony w pkt. 8</w:t>
      </w:r>
      <w:r w:rsidR="00A75A54" w:rsidRPr="00FA4767">
        <w:rPr>
          <w:rFonts w:ascii="Arial" w:hAnsi="Arial" w:cs="Arial"/>
          <w:bCs/>
          <w:sz w:val="20"/>
          <w:szCs w:val="20"/>
          <w:lang w:val="pl-PL"/>
        </w:rPr>
        <w:t xml:space="preserve"> OPZ </w:t>
      </w:r>
      <w:r w:rsidR="00632406">
        <w:rPr>
          <w:rFonts w:ascii="Arial" w:hAnsi="Arial" w:cs="Arial"/>
          <w:bCs/>
          <w:sz w:val="20"/>
          <w:szCs w:val="20"/>
          <w:lang w:val="pl-PL"/>
        </w:rPr>
        <w:t>(Załącznik nr 3</w:t>
      </w:r>
      <w:r w:rsidRPr="00FA4767">
        <w:rPr>
          <w:rFonts w:ascii="Arial" w:hAnsi="Arial" w:cs="Arial"/>
          <w:bCs/>
          <w:sz w:val="20"/>
          <w:szCs w:val="20"/>
          <w:lang w:val="pl-PL"/>
        </w:rPr>
        <w:t xml:space="preserve"> do SWZ) </w:t>
      </w:r>
      <w:r w:rsidR="00A75A54" w:rsidRPr="00FA4767">
        <w:rPr>
          <w:rFonts w:ascii="Arial" w:hAnsi="Arial" w:cs="Arial"/>
          <w:bCs/>
          <w:sz w:val="20"/>
          <w:szCs w:val="20"/>
          <w:lang w:val="pl-PL"/>
        </w:rPr>
        <w:t xml:space="preserve">wykonam(y) </w:t>
      </w:r>
      <w:r w:rsidR="00632406" w:rsidRPr="00632406">
        <w:rPr>
          <w:rFonts w:ascii="Arial" w:hAnsi="Arial" w:cs="Arial"/>
          <w:bCs/>
          <w:sz w:val="20"/>
          <w:szCs w:val="20"/>
          <w:lang w:val="pl-PL"/>
        </w:rPr>
        <w:t>do terminu zakończenia prac budowlanych wykonywanych na podstawie dokumentacji wykonanej w ramach zamówienia podstawowego, lecz</w:t>
      </w:r>
      <w:r w:rsidR="00632406">
        <w:rPr>
          <w:rFonts w:ascii="Arial" w:hAnsi="Arial" w:cs="Arial"/>
          <w:bCs/>
          <w:sz w:val="20"/>
          <w:szCs w:val="20"/>
          <w:lang w:val="pl-PL"/>
        </w:rPr>
        <w:t xml:space="preserve"> nie dłużej niż do 31.12.2025 r.</w:t>
      </w:r>
      <w:r w:rsidR="00A75A54" w:rsidRPr="00FA4767">
        <w:rPr>
          <w:rFonts w:ascii="Arial" w:hAnsi="Arial" w:cs="Arial"/>
          <w:sz w:val="20"/>
          <w:szCs w:val="20"/>
          <w:lang w:val="pl-PL"/>
        </w:rPr>
        <w:t>,</w:t>
      </w:r>
    </w:p>
    <w:p w:rsidR="006B1A09" w:rsidRPr="00FA4767" w:rsidRDefault="00A57730" w:rsidP="00E9033A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  <w:lang w:val="pl-PL"/>
        </w:rPr>
      </w:pPr>
      <w:r w:rsidRPr="00FA4767">
        <w:rPr>
          <w:rFonts w:ascii="Arial" w:hAnsi="Arial" w:cs="Arial"/>
          <w:bCs/>
          <w:sz w:val="20"/>
          <w:szCs w:val="20"/>
          <w:lang w:val="pl-PL"/>
        </w:rPr>
        <w:t>6</w:t>
      </w:r>
      <w:r w:rsidR="006B1A09" w:rsidRPr="00FA4767">
        <w:rPr>
          <w:rFonts w:ascii="Arial" w:hAnsi="Arial" w:cs="Arial"/>
          <w:bCs/>
          <w:sz w:val="20"/>
          <w:szCs w:val="20"/>
          <w:lang w:val="pl-PL"/>
        </w:rPr>
        <w:t xml:space="preserve">) </w:t>
      </w:r>
      <w:r w:rsidR="00E34938" w:rsidRPr="00FA4767">
        <w:rPr>
          <w:rFonts w:ascii="Arial" w:hAnsi="Arial" w:cs="Arial"/>
          <w:sz w:val="20"/>
          <w:szCs w:val="20"/>
          <w:lang w:val="pl-PL"/>
        </w:rPr>
        <w:t>oferuje(my) termin płatności</w:t>
      </w:r>
      <w:bookmarkEnd w:id="5"/>
      <w:r w:rsidR="006C481A" w:rsidRPr="00FA4767">
        <w:rPr>
          <w:rFonts w:ascii="Arial" w:hAnsi="Arial" w:cs="Arial"/>
          <w:sz w:val="20"/>
          <w:szCs w:val="20"/>
          <w:lang w:val="pl-PL"/>
        </w:rPr>
        <w:t xml:space="preserve"> zgodnie z SWZ</w:t>
      </w:r>
      <w:r w:rsidR="001B1BC3" w:rsidRPr="00FA4767">
        <w:rPr>
          <w:rFonts w:ascii="Arial" w:hAnsi="Arial" w:cs="Arial"/>
          <w:sz w:val="20"/>
          <w:szCs w:val="20"/>
          <w:lang w:val="pl-PL"/>
        </w:rPr>
        <w:t>,</w:t>
      </w:r>
      <w:bookmarkStart w:id="6" w:name="_Hlk9242377"/>
    </w:p>
    <w:bookmarkEnd w:id="6"/>
    <w:p w:rsidR="00A57730" w:rsidRPr="0030198E" w:rsidRDefault="006B1A09" w:rsidP="00A57730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FA4767">
        <w:rPr>
          <w:rFonts w:ascii="Arial" w:hAnsi="Arial" w:cs="Arial"/>
          <w:sz w:val="20"/>
          <w:szCs w:val="20"/>
          <w:lang w:val="pl-PL"/>
        </w:rPr>
        <w:t xml:space="preserve">2. </w:t>
      </w:r>
      <w:r w:rsidR="00A57730" w:rsidRPr="00FA4767">
        <w:rPr>
          <w:rFonts w:ascii="Arial" w:hAnsi="Arial" w:cs="Arial"/>
          <w:sz w:val="20"/>
          <w:szCs w:val="20"/>
          <w:lang w:val="pl-PL"/>
        </w:rPr>
        <w:t xml:space="preserve">Kryterium – </w:t>
      </w:r>
      <w:r w:rsidR="00325D04" w:rsidRPr="00A87C31">
        <w:rPr>
          <w:rFonts w:ascii="Arial" w:hAnsi="Arial" w:cs="Arial"/>
          <w:sz w:val="20"/>
          <w:szCs w:val="20"/>
          <w:lang w:val="pl-PL"/>
        </w:rPr>
        <w:t>Doświadczenie Projektanta branży konstrukcyjno-budowlanej (K)</w:t>
      </w:r>
    </w:p>
    <w:p w:rsidR="00325D04" w:rsidRDefault="00A57730" w:rsidP="00325D04">
      <w:pPr>
        <w:pStyle w:val="Bezodstpw"/>
        <w:spacing w:line="276" w:lineRule="auto"/>
        <w:ind w:left="284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 xml:space="preserve">Oświadczam (oświadczamy), że osoba wskazana poniżej </w:t>
      </w:r>
      <w:r w:rsidR="00325D04">
        <w:rPr>
          <w:rFonts w:ascii="Arial" w:hAnsi="Arial" w:cs="Arial"/>
          <w:sz w:val="20"/>
          <w:szCs w:val="20"/>
          <w:lang w:val="pl-PL"/>
        </w:rPr>
        <w:t xml:space="preserve">wykonała dokumentację projektowo-kosztorysową </w:t>
      </w:r>
      <w:r w:rsidR="00325D04" w:rsidRPr="00325D04">
        <w:rPr>
          <w:rFonts w:ascii="Arial" w:hAnsi="Arial" w:cs="Arial"/>
          <w:sz w:val="20"/>
          <w:szCs w:val="20"/>
          <w:lang w:val="pl-PL"/>
        </w:rPr>
        <w:t>budowy lub modernizacji (remontu) boiska wraz z elementami małej architektury w miejscu publicznym wraz z uzyskaniem niezbędnych decyzji i po</w:t>
      </w:r>
      <w:r w:rsidR="00325D04">
        <w:rPr>
          <w:rFonts w:ascii="Arial" w:hAnsi="Arial" w:cs="Arial"/>
          <w:sz w:val="20"/>
          <w:szCs w:val="20"/>
          <w:lang w:val="pl-PL"/>
        </w:rPr>
        <w:t>zwoleń na realizację inwestycji:</w:t>
      </w:r>
      <w:r w:rsidR="003D4C7E">
        <w:rPr>
          <w:rFonts w:ascii="Arial" w:hAnsi="Arial" w:cs="Arial"/>
          <w:sz w:val="20"/>
          <w:szCs w:val="20"/>
          <w:lang w:val="pl-PL"/>
        </w:rPr>
        <w:t xml:space="preserve"> 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692"/>
        <w:gridCol w:w="2285"/>
        <w:gridCol w:w="2835"/>
        <w:gridCol w:w="3475"/>
      </w:tblGrid>
      <w:tr w:rsidR="003B39BE" w:rsidTr="006410D1">
        <w:tc>
          <w:tcPr>
            <w:tcW w:w="692" w:type="dxa"/>
          </w:tcPr>
          <w:p w:rsidR="003B39BE" w:rsidRPr="0030198E" w:rsidRDefault="003B39BE" w:rsidP="003B39BE">
            <w:pPr>
              <w:keepNext/>
              <w:keepLines/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198E">
              <w:rPr>
                <w:rFonts w:ascii="Arial" w:hAnsi="Arial" w:cs="Arial"/>
                <w:b/>
                <w:sz w:val="16"/>
                <w:szCs w:val="16"/>
              </w:rPr>
              <w:t>Lp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2285" w:type="dxa"/>
            <w:vAlign w:val="center"/>
          </w:tcPr>
          <w:p w:rsidR="003B39BE" w:rsidRPr="0030198E" w:rsidRDefault="006410D1" w:rsidP="003B39BE">
            <w:pPr>
              <w:keepNext/>
              <w:keepLines/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sz w:val="16"/>
                <w:szCs w:val="16"/>
              </w:rPr>
              <w:t>Projektant branży konstrukcyjno-budowlanej</w:t>
            </w:r>
          </w:p>
        </w:tc>
        <w:tc>
          <w:tcPr>
            <w:tcW w:w="2835" w:type="dxa"/>
            <w:vAlign w:val="center"/>
          </w:tcPr>
          <w:p w:rsidR="003B39BE" w:rsidRPr="0030198E" w:rsidRDefault="003B39BE" w:rsidP="003B39BE">
            <w:pPr>
              <w:keepNext/>
              <w:keepLines/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198E">
              <w:rPr>
                <w:rFonts w:ascii="Arial" w:hAnsi="Arial" w:cs="Arial"/>
                <w:b/>
                <w:sz w:val="16"/>
                <w:szCs w:val="16"/>
              </w:rPr>
              <w:t>Ilość wykonanych dokumentacji projektowych</w:t>
            </w:r>
          </w:p>
        </w:tc>
        <w:tc>
          <w:tcPr>
            <w:tcW w:w="3475" w:type="dxa"/>
            <w:vAlign w:val="center"/>
          </w:tcPr>
          <w:p w:rsidR="003B39BE" w:rsidRPr="0030198E" w:rsidRDefault="003B39BE" w:rsidP="003B39BE">
            <w:pPr>
              <w:keepNext/>
              <w:keepLines/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198E">
              <w:rPr>
                <w:rFonts w:ascii="Arial" w:hAnsi="Arial" w:cs="Arial"/>
                <w:b/>
                <w:sz w:val="16"/>
                <w:szCs w:val="16"/>
              </w:rPr>
              <w:t>Informacje potwierdzające spełnianie wymagań Zamawiającego</w:t>
            </w:r>
          </w:p>
        </w:tc>
      </w:tr>
      <w:tr w:rsidR="003B39BE" w:rsidTr="006410D1">
        <w:tc>
          <w:tcPr>
            <w:tcW w:w="692" w:type="dxa"/>
          </w:tcPr>
          <w:p w:rsidR="003B39BE" w:rsidRPr="003B39BE" w:rsidRDefault="003B39BE" w:rsidP="003B39BE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6"/>
                <w:szCs w:val="20"/>
                <w:lang w:val="pl-PL"/>
              </w:rPr>
            </w:pPr>
            <w:r>
              <w:rPr>
                <w:rFonts w:ascii="Arial" w:hAnsi="Arial" w:cs="Arial"/>
                <w:sz w:val="16"/>
                <w:szCs w:val="20"/>
                <w:lang w:val="pl-PL"/>
              </w:rPr>
              <w:t>1</w:t>
            </w:r>
          </w:p>
        </w:tc>
        <w:tc>
          <w:tcPr>
            <w:tcW w:w="2285" w:type="dxa"/>
          </w:tcPr>
          <w:p w:rsidR="003B39BE" w:rsidRPr="003B39BE" w:rsidRDefault="003B39BE" w:rsidP="003B39BE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6"/>
                <w:szCs w:val="20"/>
                <w:lang w:val="pl-PL"/>
              </w:rPr>
            </w:pPr>
            <w:r>
              <w:rPr>
                <w:rFonts w:ascii="Arial" w:hAnsi="Arial" w:cs="Arial"/>
                <w:sz w:val="16"/>
                <w:szCs w:val="20"/>
                <w:lang w:val="pl-PL"/>
              </w:rPr>
              <w:t>2</w:t>
            </w:r>
          </w:p>
        </w:tc>
        <w:tc>
          <w:tcPr>
            <w:tcW w:w="2835" w:type="dxa"/>
          </w:tcPr>
          <w:p w:rsidR="003B39BE" w:rsidRPr="003B39BE" w:rsidRDefault="003B39BE" w:rsidP="003B39BE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6"/>
                <w:szCs w:val="20"/>
                <w:lang w:val="pl-PL"/>
              </w:rPr>
            </w:pPr>
            <w:r>
              <w:rPr>
                <w:rFonts w:ascii="Arial" w:hAnsi="Arial" w:cs="Arial"/>
                <w:sz w:val="16"/>
                <w:szCs w:val="20"/>
                <w:lang w:val="pl-PL"/>
              </w:rPr>
              <w:t>3</w:t>
            </w:r>
          </w:p>
        </w:tc>
        <w:tc>
          <w:tcPr>
            <w:tcW w:w="3475" w:type="dxa"/>
          </w:tcPr>
          <w:p w:rsidR="003B39BE" w:rsidRPr="003B39BE" w:rsidRDefault="003B39BE" w:rsidP="003B39BE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6"/>
                <w:szCs w:val="20"/>
                <w:lang w:val="pl-PL"/>
              </w:rPr>
            </w:pPr>
            <w:r>
              <w:rPr>
                <w:rFonts w:ascii="Arial" w:hAnsi="Arial" w:cs="Arial"/>
                <w:sz w:val="16"/>
                <w:szCs w:val="20"/>
                <w:lang w:val="pl-PL"/>
              </w:rPr>
              <w:t>4</w:t>
            </w:r>
          </w:p>
        </w:tc>
      </w:tr>
      <w:tr w:rsidR="003B39BE" w:rsidTr="006410D1">
        <w:tc>
          <w:tcPr>
            <w:tcW w:w="692" w:type="dxa"/>
            <w:vMerge w:val="restart"/>
          </w:tcPr>
          <w:p w:rsidR="003B39BE" w:rsidRPr="003B39BE" w:rsidRDefault="003B39BE" w:rsidP="00E9033A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  <w:tc>
          <w:tcPr>
            <w:tcW w:w="2285" w:type="dxa"/>
            <w:vMerge w:val="restart"/>
            <w:vAlign w:val="center"/>
          </w:tcPr>
          <w:p w:rsidR="003B39BE" w:rsidRPr="00A87C31" w:rsidRDefault="003B39BE" w:rsidP="003B39B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  <w:p w:rsidR="003B39BE" w:rsidRPr="003B39BE" w:rsidRDefault="003B39BE" w:rsidP="003B39BE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sz w:val="16"/>
                <w:szCs w:val="16"/>
              </w:rPr>
              <w:t>(podać imię i nazwisko)</w:t>
            </w:r>
          </w:p>
        </w:tc>
        <w:tc>
          <w:tcPr>
            <w:tcW w:w="2835" w:type="dxa"/>
            <w:vMerge w:val="restart"/>
            <w:vAlign w:val="center"/>
          </w:tcPr>
          <w:p w:rsidR="003B39BE" w:rsidRPr="003B39BE" w:rsidRDefault="003B39BE" w:rsidP="003B39BE">
            <w:pPr>
              <w:keepNext/>
              <w:keepLines/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sz w:val="16"/>
                <w:szCs w:val="16"/>
              </w:rPr>
              <w:t>Liczba wykonanych do</w:t>
            </w:r>
            <w:r>
              <w:rPr>
                <w:rFonts w:ascii="Arial" w:hAnsi="Arial" w:cs="Arial"/>
                <w:sz w:val="16"/>
                <w:szCs w:val="16"/>
              </w:rPr>
              <w:t>kumentacji projektowych …………</w:t>
            </w:r>
          </w:p>
        </w:tc>
        <w:tc>
          <w:tcPr>
            <w:tcW w:w="3475" w:type="dxa"/>
          </w:tcPr>
          <w:p w:rsidR="003B39BE" w:rsidRPr="00A87C31" w:rsidRDefault="003B39BE" w:rsidP="00E81F3B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sz w:val="16"/>
                <w:szCs w:val="16"/>
              </w:rPr>
              <w:t>(1)</w:t>
            </w:r>
          </w:p>
          <w:p w:rsidR="003B39BE" w:rsidRPr="00A87C31" w:rsidRDefault="003B39BE" w:rsidP="00E81F3B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sz w:val="16"/>
                <w:szCs w:val="16"/>
              </w:rPr>
              <w:t>a) Nazwa wykonanej dokumentacji projektowej</w:t>
            </w:r>
          </w:p>
          <w:p w:rsidR="003B39BE" w:rsidRDefault="003B39BE" w:rsidP="003B39BE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</w:t>
            </w:r>
          </w:p>
          <w:p w:rsidR="00FA4767" w:rsidRPr="002B0388" w:rsidRDefault="002B0388" w:rsidP="00FA4767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b) Czy dokumentacja projektowo-kosztorysowa dotyczy b</w:t>
            </w:r>
            <w:r w:rsidRPr="002B0388">
              <w:rPr>
                <w:rFonts w:ascii="Arial" w:hAnsi="Arial" w:cs="Arial"/>
                <w:sz w:val="16"/>
                <w:szCs w:val="16"/>
              </w:rPr>
              <w:t>udowy lub modernizacji (remontu) boiska wraz z elementami małej architektury w miejscu publicznym</w:t>
            </w:r>
          </w:p>
          <w:p w:rsidR="003B39BE" w:rsidRPr="00A87C31" w:rsidRDefault="003B39BE" w:rsidP="00E81F3B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3B39BE" w:rsidRPr="00A87C31" w:rsidRDefault="003B39BE" w:rsidP="00E81F3B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3B39BE" w:rsidRPr="00A87C31" w:rsidRDefault="003B39BE" w:rsidP="00E81F3B">
            <w:pPr>
              <w:keepNext/>
              <w:keepLines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A87C31">
              <w:rPr>
                <w:rFonts w:ascii="Arial" w:hAnsi="Arial" w:cs="Arial"/>
                <w:bCs/>
                <w:iCs/>
                <w:sz w:val="16"/>
                <w:szCs w:val="16"/>
              </w:rPr>
              <w:t>c) Czy dla wykonanej dokumentacji uzyskano niezbędne decyzje i pozwolenia</w:t>
            </w:r>
          </w:p>
          <w:p w:rsidR="003B39BE" w:rsidRPr="00A87C31" w:rsidRDefault="003B39BE" w:rsidP="00E81F3B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3B39BE" w:rsidRPr="00A87C31" w:rsidRDefault="003B39BE" w:rsidP="00E81F3B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</w:tc>
      </w:tr>
      <w:tr w:rsidR="002B0388" w:rsidTr="006410D1">
        <w:tc>
          <w:tcPr>
            <w:tcW w:w="692" w:type="dxa"/>
            <w:vMerge/>
          </w:tcPr>
          <w:p w:rsidR="002B0388" w:rsidRPr="003B39BE" w:rsidRDefault="002B0388" w:rsidP="00E9033A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  <w:tc>
          <w:tcPr>
            <w:tcW w:w="2285" w:type="dxa"/>
            <w:vMerge/>
          </w:tcPr>
          <w:p w:rsidR="002B0388" w:rsidRPr="003B39BE" w:rsidRDefault="002B0388" w:rsidP="00E9033A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  <w:tc>
          <w:tcPr>
            <w:tcW w:w="2835" w:type="dxa"/>
            <w:vMerge/>
          </w:tcPr>
          <w:p w:rsidR="002B0388" w:rsidRPr="003B39BE" w:rsidRDefault="002B0388" w:rsidP="00E9033A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  <w:tc>
          <w:tcPr>
            <w:tcW w:w="3475" w:type="dxa"/>
          </w:tcPr>
          <w:p w:rsidR="002B0388" w:rsidRPr="00A87C31" w:rsidRDefault="002B0388" w:rsidP="007F5865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(2</w:t>
            </w:r>
            <w:r w:rsidRPr="00A87C31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  <w:p w:rsidR="002B0388" w:rsidRPr="00A87C31" w:rsidRDefault="002B0388" w:rsidP="007F5865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sz w:val="16"/>
                <w:szCs w:val="16"/>
              </w:rPr>
              <w:t>a) Nazwa wykonanej dokumentacji projektowej</w:t>
            </w:r>
          </w:p>
          <w:p w:rsidR="002B0388" w:rsidRDefault="002B0388" w:rsidP="007F5865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</w:t>
            </w:r>
          </w:p>
          <w:p w:rsidR="002B0388" w:rsidRPr="002B0388" w:rsidRDefault="002B0388" w:rsidP="007F5865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b) Czy dokumentacja projektowo-kosztorysowa dotyczy b</w:t>
            </w:r>
            <w:r w:rsidRPr="002B0388">
              <w:rPr>
                <w:rFonts w:ascii="Arial" w:hAnsi="Arial" w:cs="Arial"/>
                <w:sz w:val="16"/>
                <w:szCs w:val="16"/>
              </w:rPr>
              <w:t>udowy lub modernizacji (remontu) boiska wraz z elementami małej architektury w miejscu publicznym</w:t>
            </w:r>
          </w:p>
          <w:p w:rsidR="002B0388" w:rsidRPr="00A87C31" w:rsidRDefault="002B0388" w:rsidP="007F5865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2B0388" w:rsidRPr="00A87C31" w:rsidRDefault="002B0388" w:rsidP="007F5865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2B0388" w:rsidRPr="00A87C31" w:rsidRDefault="002B0388" w:rsidP="007F5865">
            <w:pPr>
              <w:keepNext/>
              <w:keepLines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A87C31">
              <w:rPr>
                <w:rFonts w:ascii="Arial" w:hAnsi="Arial" w:cs="Arial"/>
                <w:bCs/>
                <w:iCs/>
                <w:sz w:val="16"/>
                <w:szCs w:val="16"/>
              </w:rPr>
              <w:t>c) Czy dla wykonanej dokumentacji uzyskano niezbędne decyzje i pozwolenia</w:t>
            </w:r>
          </w:p>
          <w:p w:rsidR="002B0388" w:rsidRPr="00A87C31" w:rsidRDefault="002B0388" w:rsidP="007F5865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2B0388" w:rsidRPr="00A87C31" w:rsidRDefault="002B0388" w:rsidP="007F5865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</w:tc>
      </w:tr>
    </w:tbl>
    <w:p w:rsidR="00A57730" w:rsidRPr="0030198E" w:rsidRDefault="00A57730" w:rsidP="00A57730">
      <w:pPr>
        <w:pStyle w:val="Bezodstpw"/>
        <w:spacing w:line="276" w:lineRule="auto"/>
        <w:ind w:left="284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>Osob</w:t>
      </w:r>
      <w:r w:rsidR="002B0388">
        <w:rPr>
          <w:rFonts w:ascii="Arial" w:hAnsi="Arial" w:cs="Arial"/>
          <w:sz w:val="20"/>
          <w:szCs w:val="20"/>
          <w:lang w:val="pl-PL"/>
        </w:rPr>
        <w:t>a wskazana</w:t>
      </w:r>
      <w:r w:rsidRPr="0030198E">
        <w:rPr>
          <w:rFonts w:ascii="Arial" w:hAnsi="Arial" w:cs="Arial"/>
          <w:sz w:val="20"/>
          <w:szCs w:val="20"/>
          <w:lang w:val="pl-PL"/>
        </w:rPr>
        <w:t xml:space="preserve"> przez Wykonawcę, w celu uzyskania punktów w ramach przedmiotowego kryterium oceny ofert mus</w:t>
      </w:r>
      <w:r w:rsidR="002B0388">
        <w:rPr>
          <w:rFonts w:ascii="Arial" w:hAnsi="Arial" w:cs="Arial"/>
          <w:sz w:val="20"/>
          <w:szCs w:val="20"/>
          <w:lang w:val="pl-PL"/>
        </w:rPr>
        <w:t xml:space="preserve">i </w:t>
      </w:r>
      <w:r w:rsidRPr="0030198E">
        <w:rPr>
          <w:rFonts w:ascii="Arial" w:hAnsi="Arial" w:cs="Arial"/>
          <w:sz w:val="20"/>
          <w:szCs w:val="20"/>
          <w:lang w:val="pl-PL"/>
        </w:rPr>
        <w:t>być t</w:t>
      </w:r>
      <w:r w:rsidR="002B0388">
        <w:rPr>
          <w:rFonts w:ascii="Arial" w:hAnsi="Arial" w:cs="Arial"/>
          <w:sz w:val="20"/>
          <w:szCs w:val="20"/>
          <w:lang w:val="pl-PL"/>
        </w:rPr>
        <w:t>ą samą osobą, która wskazana zostanie</w:t>
      </w:r>
      <w:r w:rsidRPr="0030198E">
        <w:rPr>
          <w:rFonts w:ascii="Arial" w:hAnsi="Arial" w:cs="Arial"/>
          <w:sz w:val="20"/>
          <w:szCs w:val="20"/>
          <w:lang w:val="pl-PL"/>
        </w:rPr>
        <w:t xml:space="preserve"> przez Wykonawcę jako projektant branży konstrukcyjno-budowlanej w Wykazie osób w celu spełnienia warunków udziału w postępowaniu i realizacji przedmiotowego zamówienia.</w:t>
      </w:r>
    </w:p>
    <w:p w:rsidR="000576F2" w:rsidRPr="0030198E" w:rsidRDefault="000D3D00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3</w:t>
      </w:r>
      <w:r w:rsidR="00A57730" w:rsidRPr="0030198E">
        <w:rPr>
          <w:rFonts w:ascii="Arial" w:hAnsi="Arial" w:cs="Arial"/>
          <w:sz w:val="20"/>
          <w:szCs w:val="20"/>
          <w:lang w:val="pl-PL"/>
        </w:rPr>
        <w:t xml:space="preserve">. </w:t>
      </w:r>
      <w:r w:rsidR="000576F2" w:rsidRPr="0030198E">
        <w:rPr>
          <w:rFonts w:ascii="Arial" w:hAnsi="Arial" w:cs="Arial"/>
          <w:sz w:val="20"/>
          <w:szCs w:val="20"/>
          <w:lang w:val="pl-PL"/>
        </w:rPr>
        <w:t>Informacje dotyczące podwykonawstwa:</w:t>
      </w:r>
    </w:p>
    <w:p w:rsidR="000576F2" w:rsidRPr="0030198E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lastRenderedPageBreak/>
        <w:t xml:space="preserve">1) </w:t>
      </w:r>
      <w:r w:rsidR="000576F2" w:rsidRPr="0030198E">
        <w:rPr>
          <w:rFonts w:ascii="Arial" w:hAnsi="Arial" w:cs="Arial"/>
          <w:sz w:val="20"/>
          <w:szCs w:val="20"/>
          <w:lang w:val="pl-PL"/>
        </w:rPr>
        <w:t>Zamówienie wykonam</w:t>
      </w:r>
      <w:r w:rsidR="000E447F" w:rsidRPr="0030198E">
        <w:rPr>
          <w:rFonts w:ascii="Arial" w:hAnsi="Arial" w:cs="Arial"/>
          <w:sz w:val="20"/>
          <w:szCs w:val="20"/>
          <w:lang w:val="pl-PL"/>
        </w:rPr>
        <w:t>(y)</w:t>
      </w:r>
      <w:r w:rsidR="000576F2" w:rsidRPr="0030198E">
        <w:rPr>
          <w:rFonts w:ascii="Arial" w:hAnsi="Arial" w:cs="Arial"/>
          <w:sz w:val="20"/>
          <w:szCs w:val="20"/>
          <w:lang w:val="pl-PL"/>
        </w:rPr>
        <w:t xml:space="preserve"> </w:t>
      </w:r>
      <w:r w:rsidR="000E447F" w:rsidRPr="0030198E">
        <w:rPr>
          <w:rFonts w:ascii="Arial" w:hAnsi="Arial" w:cs="Arial"/>
          <w:bCs/>
          <w:sz w:val="20"/>
          <w:szCs w:val="20"/>
          <w:lang w:val="pl-PL" w:eastAsia="pl-PL"/>
        </w:rPr>
        <w:t>sam(-a)(-i)</w:t>
      </w:r>
      <w:r w:rsidR="000576F2" w:rsidRPr="0030198E">
        <w:rPr>
          <w:rFonts w:ascii="Arial" w:hAnsi="Arial" w:cs="Arial"/>
          <w:sz w:val="20"/>
          <w:szCs w:val="20"/>
          <w:lang w:val="pl-PL"/>
        </w:rPr>
        <w:t>/następujące części zamówienia powierzę</w:t>
      </w:r>
      <w:r w:rsidR="00062834" w:rsidRPr="0030198E">
        <w:rPr>
          <w:rFonts w:ascii="Arial" w:hAnsi="Arial" w:cs="Arial"/>
          <w:sz w:val="20"/>
          <w:szCs w:val="20"/>
          <w:lang w:val="pl-PL"/>
        </w:rPr>
        <w:t>(</w:t>
      </w:r>
      <w:proofErr w:type="spellStart"/>
      <w:r w:rsidR="00062834" w:rsidRPr="0030198E">
        <w:rPr>
          <w:rFonts w:ascii="Arial" w:hAnsi="Arial" w:cs="Arial"/>
          <w:sz w:val="20"/>
          <w:szCs w:val="20"/>
          <w:lang w:val="pl-PL"/>
        </w:rPr>
        <w:t>ymy</w:t>
      </w:r>
      <w:proofErr w:type="spellEnd"/>
      <w:r w:rsidR="00062834" w:rsidRPr="0030198E">
        <w:rPr>
          <w:rFonts w:ascii="Arial" w:hAnsi="Arial" w:cs="Arial"/>
          <w:sz w:val="20"/>
          <w:szCs w:val="20"/>
          <w:lang w:val="pl-PL"/>
        </w:rPr>
        <w:t>)</w:t>
      </w:r>
      <w:r w:rsidR="000576F2" w:rsidRPr="0030198E">
        <w:rPr>
          <w:rFonts w:ascii="Arial" w:hAnsi="Arial" w:cs="Arial"/>
          <w:sz w:val="20"/>
          <w:szCs w:val="20"/>
          <w:lang w:val="pl-PL"/>
        </w:rPr>
        <w:t xml:space="preserve"> </w:t>
      </w:r>
      <w:r w:rsidR="002F2102" w:rsidRPr="0030198E">
        <w:rPr>
          <w:rFonts w:ascii="Arial" w:hAnsi="Arial" w:cs="Arial"/>
          <w:sz w:val="20"/>
          <w:szCs w:val="20"/>
          <w:lang w:val="pl-PL"/>
        </w:rPr>
        <w:t>p</w:t>
      </w:r>
      <w:r w:rsidR="000576F2" w:rsidRPr="0030198E">
        <w:rPr>
          <w:rFonts w:ascii="Arial" w:hAnsi="Arial" w:cs="Arial"/>
          <w:sz w:val="20"/>
          <w:szCs w:val="20"/>
          <w:lang w:val="pl-PL"/>
        </w:rPr>
        <w:t>odwykonawcom</w:t>
      </w:r>
      <w:r w:rsidR="001A4CA0" w:rsidRPr="0030198E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1"/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30198E" w:rsidTr="00062834">
        <w:tc>
          <w:tcPr>
            <w:tcW w:w="567" w:type="dxa"/>
            <w:shd w:val="clear" w:color="auto" w:fill="auto"/>
            <w:vAlign w:val="center"/>
          </w:tcPr>
          <w:p w:rsidR="00107341" w:rsidRPr="0030198E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7" w:name="_Hlk9242693"/>
            <w:r w:rsidRPr="0030198E"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107341" w:rsidRPr="0030198E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0198E">
              <w:rPr>
                <w:rFonts w:ascii="Arial" w:hAnsi="Arial" w:cs="Arial"/>
                <w:sz w:val="20"/>
                <w:szCs w:val="20"/>
                <w:lang w:val="pl-PL"/>
              </w:rPr>
              <w:t>Zakres powierzonej części zamówienia</w:t>
            </w:r>
          </w:p>
        </w:tc>
        <w:tc>
          <w:tcPr>
            <w:tcW w:w="3874" w:type="dxa"/>
            <w:shd w:val="clear" w:color="auto" w:fill="auto"/>
            <w:vAlign w:val="center"/>
          </w:tcPr>
          <w:p w:rsidR="00107341" w:rsidRPr="0030198E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0198E">
              <w:rPr>
                <w:rFonts w:ascii="Arial" w:hAnsi="Arial" w:cs="Arial"/>
                <w:sz w:val="20"/>
                <w:szCs w:val="20"/>
                <w:lang w:val="pl-PL"/>
              </w:rPr>
              <w:t>Firma podwykonawcy</w:t>
            </w:r>
          </w:p>
        </w:tc>
      </w:tr>
      <w:tr w:rsidR="00062834" w:rsidRPr="0030198E" w:rsidTr="00062834">
        <w:trPr>
          <w:trHeight w:val="259"/>
        </w:trPr>
        <w:tc>
          <w:tcPr>
            <w:tcW w:w="567" w:type="dxa"/>
            <w:shd w:val="clear" w:color="auto" w:fill="auto"/>
            <w:vAlign w:val="center"/>
          </w:tcPr>
          <w:p w:rsidR="00062834" w:rsidRPr="0030198E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733" w:type="dxa"/>
            <w:shd w:val="clear" w:color="auto" w:fill="auto"/>
            <w:vAlign w:val="center"/>
          </w:tcPr>
          <w:p w:rsidR="00062834" w:rsidRPr="0030198E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74" w:type="dxa"/>
            <w:shd w:val="clear" w:color="auto" w:fill="auto"/>
            <w:vAlign w:val="center"/>
          </w:tcPr>
          <w:p w:rsidR="00062834" w:rsidRPr="0030198E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62834" w:rsidRPr="0030198E" w:rsidTr="00062834">
        <w:trPr>
          <w:trHeight w:val="259"/>
        </w:trPr>
        <w:tc>
          <w:tcPr>
            <w:tcW w:w="567" w:type="dxa"/>
            <w:shd w:val="clear" w:color="auto" w:fill="auto"/>
            <w:vAlign w:val="center"/>
          </w:tcPr>
          <w:p w:rsidR="00062834" w:rsidRPr="0030198E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733" w:type="dxa"/>
            <w:shd w:val="clear" w:color="auto" w:fill="auto"/>
            <w:vAlign w:val="center"/>
          </w:tcPr>
          <w:p w:rsidR="00062834" w:rsidRPr="0030198E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74" w:type="dxa"/>
            <w:shd w:val="clear" w:color="auto" w:fill="auto"/>
            <w:vAlign w:val="center"/>
          </w:tcPr>
          <w:p w:rsidR="00062834" w:rsidRPr="0030198E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bookmarkEnd w:id="7"/>
    <w:p w:rsidR="00200675" w:rsidRPr="0030198E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 xml:space="preserve">2) </w:t>
      </w:r>
      <w:r w:rsidR="00107341" w:rsidRPr="0030198E">
        <w:rPr>
          <w:rFonts w:ascii="Arial" w:hAnsi="Arial" w:cs="Arial"/>
          <w:sz w:val="20"/>
          <w:szCs w:val="20"/>
          <w:lang w:val="pl-PL"/>
        </w:rPr>
        <w:t>Zamówienie wykonam</w:t>
      </w:r>
      <w:r w:rsidR="00062834" w:rsidRPr="0030198E">
        <w:rPr>
          <w:rFonts w:ascii="Arial" w:hAnsi="Arial" w:cs="Arial"/>
          <w:sz w:val="20"/>
          <w:szCs w:val="20"/>
          <w:lang w:val="pl-PL"/>
        </w:rPr>
        <w:t>(y)</w:t>
      </w:r>
      <w:r w:rsidR="00107341" w:rsidRPr="0030198E">
        <w:rPr>
          <w:rFonts w:ascii="Arial" w:hAnsi="Arial" w:cs="Arial"/>
          <w:sz w:val="20"/>
          <w:szCs w:val="20"/>
          <w:lang w:val="pl-PL"/>
        </w:rPr>
        <w:t xml:space="preserve"> z udziałem podwykonawców, na których zasoby powołuję</w:t>
      </w:r>
      <w:r w:rsidR="00062834" w:rsidRPr="0030198E">
        <w:rPr>
          <w:rFonts w:ascii="Arial" w:hAnsi="Arial" w:cs="Arial"/>
          <w:sz w:val="20"/>
          <w:szCs w:val="20"/>
          <w:lang w:val="pl-PL"/>
        </w:rPr>
        <w:t>(</w:t>
      </w:r>
      <w:proofErr w:type="spellStart"/>
      <w:r w:rsidRPr="0030198E">
        <w:rPr>
          <w:rFonts w:ascii="Arial" w:hAnsi="Arial" w:cs="Arial"/>
          <w:sz w:val="20"/>
          <w:szCs w:val="20"/>
          <w:lang w:val="pl-PL"/>
        </w:rPr>
        <w:t>e</w:t>
      </w:r>
      <w:r w:rsidR="00062834" w:rsidRPr="0030198E">
        <w:rPr>
          <w:rFonts w:ascii="Arial" w:hAnsi="Arial" w:cs="Arial"/>
          <w:sz w:val="20"/>
          <w:szCs w:val="20"/>
          <w:lang w:val="pl-PL"/>
        </w:rPr>
        <w:t>my</w:t>
      </w:r>
      <w:proofErr w:type="spellEnd"/>
      <w:r w:rsidR="00062834" w:rsidRPr="0030198E">
        <w:rPr>
          <w:rFonts w:ascii="Arial" w:hAnsi="Arial" w:cs="Arial"/>
          <w:sz w:val="20"/>
          <w:szCs w:val="20"/>
          <w:lang w:val="pl-PL"/>
        </w:rPr>
        <w:t>)</w:t>
      </w:r>
      <w:r w:rsidR="00107341" w:rsidRPr="0030198E">
        <w:rPr>
          <w:rFonts w:ascii="Arial" w:hAnsi="Arial" w:cs="Arial"/>
          <w:sz w:val="20"/>
          <w:szCs w:val="20"/>
          <w:lang w:val="pl-PL"/>
        </w:rPr>
        <w:t xml:space="preserve"> się na zasadach określonych w art. </w:t>
      </w:r>
      <w:r w:rsidR="00CA1C76" w:rsidRPr="0030198E">
        <w:rPr>
          <w:rFonts w:ascii="Arial" w:hAnsi="Arial" w:cs="Arial"/>
          <w:sz w:val="20"/>
          <w:szCs w:val="20"/>
          <w:lang w:val="pl-PL"/>
        </w:rPr>
        <w:t>118</w:t>
      </w:r>
      <w:r w:rsidR="00107341" w:rsidRPr="0030198E">
        <w:rPr>
          <w:rFonts w:ascii="Arial" w:hAnsi="Arial" w:cs="Arial"/>
          <w:sz w:val="20"/>
          <w:szCs w:val="20"/>
          <w:lang w:val="pl-PL"/>
        </w:rPr>
        <w:t xml:space="preserve"> </w:t>
      </w:r>
      <w:r w:rsidR="00CA1C76" w:rsidRPr="0030198E">
        <w:rPr>
          <w:rFonts w:ascii="Arial" w:hAnsi="Arial" w:cs="Arial"/>
          <w:sz w:val="20"/>
          <w:szCs w:val="20"/>
          <w:lang w:val="pl-PL"/>
        </w:rPr>
        <w:t>u</w:t>
      </w:r>
      <w:r w:rsidR="00107341" w:rsidRPr="0030198E">
        <w:rPr>
          <w:rFonts w:ascii="Arial" w:hAnsi="Arial" w:cs="Arial"/>
          <w:sz w:val="20"/>
          <w:szCs w:val="20"/>
          <w:lang w:val="pl-PL"/>
        </w:rPr>
        <w:t>stawy</w:t>
      </w:r>
      <w:r w:rsidR="00CA1C76" w:rsidRPr="0030198E">
        <w:rPr>
          <w:rFonts w:ascii="Arial" w:hAnsi="Arial" w:cs="Arial"/>
          <w:sz w:val="20"/>
          <w:szCs w:val="20"/>
          <w:lang w:val="pl-PL"/>
        </w:rPr>
        <w:t xml:space="preserve"> PZP</w:t>
      </w:r>
      <w:r w:rsidR="00107341" w:rsidRPr="0030198E">
        <w:rPr>
          <w:rFonts w:ascii="Arial" w:hAnsi="Arial" w:cs="Arial"/>
          <w:sz w:val="20"/>
          <w:szCs w:val="20"/>
          <w:lang w:val="pl-PL"/>
        </w:rPr>
        <w:t xml:space="preserve">, w celu wykazania spełniania warunków udziału </w:t>
      </w:r>
      <w:r w:rsidR="00062834" w:rsidRPr="0030198E">
        <w:rPr>
          <w:rFonts w:ascii="Arial" w:hAnsi="Arial" w:cs="Arial"/>
          <w:sz w:val="20"/>
          <w:szCs w:val="20"/>
          <w:lang w:val="pl-PL"/>
        </w:rPr>
        <w:br/>
      </w:r>
      <w:r w:rsidR="00107341" w:rsidRPr="0030198E">
        <w:rPr>
          <w:rFonts w:ascii="Arial" w:hAnsi="Arial" w:cs="Arial"/>
          <w:sz w:val="20"/>
          <w:szCs w:val="20"/>
          <w:lang w:val="pl-PL"/>
        </w:rPr>
        <w:t xml:space="preserve">w postępowaniu, o których mowa w art. </w:t>
      </w:r>
      <w:r w:rsidR="00CA1C76" w:rsidRPr="0030198E">
        <w:rPr>
          <w:rFonts w:ascii="Arial" w:hAnsi="Arial" w:cs="Arial"/>
          <w:sz w:val="20"/>
          <w:szCs w:val="20"/>
          <w:lang w:val="pl-PL"/>
        </w:rPr>
        <w:t>112</w:t>
      </w:r>
      <w:r w:rsidR="00107341" w:rsidRPr="0030198E">
        <w:rPr>
          <w:rFonts w:ascii="Arial" w:hAnsi="Arial" w:cs="Arial"/>
          <w:sz w:val="20"/>
          <w:szCs w:val="20"/>
          <w:lang w:val="pl-PL"/>
        </w:rPr>
        <w:t xml:space="preserve"> ust. </w:t>
      </w:r>
      <w:r w:rsidR="00CA1C76" w:rsidRPr="0030198E">
        <w:rPr>
          <w:rFonts w:ascii="Arial" w:hAnsi="Arial" w:cs="Arial"/>
          <w:sz w:val="20"/>
          <w:szCs w:val="20"/>
          <w:lang w:val="pl-PL"/>
        </w:rPr>
        <w:t>2</w:t>
      </w:r>
      <w:r w:rsidR="004544FC" w:rsidRPr="0030198E">
        <w:rPr>
          <w:rFonts w:ascii="Arial" w:hAnsi="Arial" w:cs="Arial"/>
          <w:sz w:val="20"/>
          <w:szCs w:val="20"/>
          <w:lang w:val="pl-PL"/>
        </w:rPr>
        <w:t xml:space="preserve"> </w:t>
      </w:r>
      <w:r w:rsidR="00CA1C76" w:rsidRPr="0030198E">
        <w:rPr>
          <w:rFonts w:ascii="Arial" w:hAnsi="Arial" w:cs="Arial"/>
          <w:sz w:val="20"/>
          <w:szCs w:val="20"/>
          <w:lang w:val="pl-PL"/>
        </w:rPr>
        <w:t>u</w:t>
      </w:r>
      <w:r w:rsidR="00107341" w:rsidRPr="0030198E">
        <w:rPr>
          <w:rFonts w:ascii="Arial" w:hAnsi="Arial" w:cs="Arial"/>
          <w:sz w:val="20"/>
          <w:szCs w:val="20"/>
          <w:lang w:val="pl-PL"/>
        </w:rPr>
        <w:t>stawy</w:t>
      </w:r>
      <w:r w:rsidR="00CA1C76" w:rsidRPr="0030198E">
        <w:rPr>
          <w:rFonts w:ascii="Arial" w:hAnsi="Arial" w:cs="Arial"/>
          <w:sz w:val="20"/>
          <w:szCs w:val="20"/>
          <w:lang w:val="pl-PL"/>
        </w:rPr>
        <w:t xml:space="preserve"> PZP</w:t>
      </w:r>
      <w:r w:rsidR="00107341" w:rsidRPr="0030198E">
        <w:rPr>
          <w:rFonts w:ascii="Arial" w:hAnsi="Arial" w:cs="Arial"/>
          <w:sz w:val="20"/>
          <w:szCs w:val="20"/>
          <w:vertAlign w:val="superscript"/>
          <w:lang w:val="pl-PL"/>
        </w:rPr>
        <w:footnoteReference w:id="2"/>
      </w:r>
      <w:r w:rsidR="00107341" w:rsidRPr="0030198E">
        <w:rPr>
          <w:rFonts w:ascii="Arial" w:hAnsi="Arial" w:cs="Arial"/>
          <w:sz w:val="20"/>
          <w:szCs w:val="20"/>
          <w:lang w:val="pl-PL"/>
        </w:rPr>
        <w:t xml:space="preserve"> (nazwa/firma podwykonawców):</w:t>
      </w:r>
      <w:r w:rsidR="00184EFC" w:rsidRPr="0030198E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184EFC" w:rsidRPr="0030198E" w:rsidRDefault="00184EFC" w:rsidP="00E9033A">
      <w:pPr>
        <w:pStyle w:val="Bezodstpw"/>
        <w:spacing w:line="276" w:lineRule="auto"/>
        <w:ind w:left="567"/>
        <w:rPr>
          <w:rFonts w:ascii="Arial" w:hAnsi="Arial" w:cs="Arial"/>
          <w:bCs/>
          <w:sz w:val="20"/>
          <w:szCs w:val="20"/>
          <w:lang w:val="pl-PL"/>
        </w:rPr>
      </w:pPr>
      <w:r w:rsidRPr="0030198E">
        <w:rPr>
          <w:rFonts w:ascii="Arial" w:hAnsi="Arial" w:cs="Arial"/>
          <w:bCs/>
          <w:sz w:val="20"/>
          <w:szCs w:val="20"/>
          <w:lang w:val="pl-PL"/>
        </w:rPr>
        <w:t>…………………………………</w:t>
      </w:r>
      <w:r w:rsidR="00200675" w:rsidRPr="0030198E">
        <w:rPr>
          <w:rFonts w:ascii="Arial" w:hAnsi="Arial" w:cs="Arial"/>
          <w:bCs/>
          <w:sz w:val="20"/>
          <w:szCs w:val="20"/>
          <w:lang w:val="pl-PL"/>
        </w:rPr>
        <w:t>…………………………</w:t>
      </w:r>
      <w:r w:rsidR="006F2C9C" w:rsidRPr="0030198E">
        <w:rPr>
          <w:rFonts w:ascii="Arial" w:hAnsi="Arial" w:cs="Arial"/>
          <w:bCs/>
          <w:sz w:val="20"/>
          <w:szCs w:val="20"/>
          <w:lang w:val="pl-PL"/>
        </w:rPr>
        <w:t>……………………….</w:t>
      </w:r>
      <w:r w:rsidR="00200675" w:rsidRPr="0030198E">
        <w:rPr>
          <w:rFonts w:ascii="Arial" w:hAnsi="Arial" w:cs="Arial"/>
          <w:bCs/>
          <w:sz w:val="20"/>
          <w:szCs w:val="20"/>
          <w:lang w:val="pl-PL"/>
        </w:rPr>
        <w:t>………………………</w:t>
      </w:r>
      <w:r w:rsidR="00476D06" w:rsidRPr="0030198E">
        <w:rPr>
          <w:rFonts w:ascii="Arial" w:hAnsi="Arial" w:cs="Arial"/>
          <w:bCs/>
          <w:sz w:val="20"/>
          <w:szCs w:val="20"/>
          <w:lang w:val="pl-PL"/>
        </w:rPr>
        <w:t>…………</w:t>
      </w:r>
    </w:p>
    <w:p w:rsidR="00CA1C76" w:rsidRPr="0030198E" w:rsidRDefault="00CA1C76" w:rsidP="00E9033A">
      <w:pPr>
        <w:pStyle w:val="Bezodstpw"/>
        <w:spacing w:line="276" w:lineRule="auto"/>
        <w:ind w:left="567"/>
        <w:rPr>
          <w:rFonts w:ascii="Arial" w:hAnsi="Arial" w:cs="Arial"/>
          <w:bCs/>
          <w:sz w:val="20"/>
          <w:szCs w:val="20"/>
          <w:lang w:val="pl-PL"/>
        </w:rPr>
      </w:pPr>
      <w:r w:rsidRPr="0030198E"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…………………………………………………………………………………….…………………………………</w:t>
      </w:r>
    </w:p>
    <w:p w:rsidR="006B1A09" w:rsidRPr="0030198E" w:rsidRDefault="000D3D00" w:rsidP="00E9033A">
      <w:pPr>
        <w:pStyle w:val="Bezodstpw"/>
        <w:spacing w:line="276" w:lineRule="auto"/>
        <w:ind w:left="284" w:hanging="284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>4</w:t>
      </w:r>
      <w:r w:rsidR="006B1A09" w:rsidRPr="0030198E">
        <w:rPr>
          <w:rFonts w:ascii="Arial" w:hAnsi="Arial" w:cs="Arial"/>
          <w:bCs/>
          <w:sz w:val="20"/>
          <w:szCs w:val="20"/>
          <w:lang w:val="pl-PL"/>
        </w:rPr>
        <w:t>. 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…………</w:t>
      </w:r>
    </w:p>
    <w:p w:rsidR="00CA1C76" w:rsidRPr="0030198E" w:rsidRDefault="006B1A09" w:rsidP="00E9033A">
      <w:pPr>
        <w:pStyle w:val="Bezodstpw"/>
        <w:spacing w:line="276" w:lineRule="auto"/>
        <w:jc w:val="center"/>
        <w:rPr>
          <w:rFonts w:ascii="Arial" w:hAnsi="Arial" w:cs="Arial"/>
          <w:bCs/>
          <w:sz w:val="12"/>
          <w:szCs w:val="12"/>
          <w:lang w:val="pl-PL"/>
        </w:rPr>
      </w:pPr>
      <w:r w:rsidRPr="0030198E">
        <w:rPr>
          <w:rFonts w:ascii="Arial" w:hAnsi="Arial" w:cs="Arial"/>
          <w:bCs/>
          <w:sz w:val="12"/>
          <w:szCs w:val="12"/>
          <w:lang w:val="pl-PL"/>
        </w:rPr>
        <w:t>(wypełniają Wykonawcy składający ofertę wspólną)</w:t>
      </w:r>
    </w:p>
    <w:p w:rsidR="005B268A" w:rsidRPr="0030198E" w:rsidRDefault="00E06773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5</w:t>
      </w:r>
      <w:r w:rsidR="006B1A09" w:rsidRPr="0030198E">
        <w:rPr>
          <w:rFonts w:ascii="Arial" w:hAnsi="Arial" w:cs="Arial"/>
          <w:sz w:val="20"/>
          <w:szCs w:val="20"/>
          <w:lang w:val="pl-PL"/>
        </w:rPr>
        <w:t xml:space="preserve">. </w:t>
      </w:r>
      <w:r w:rsidR="009F79AC" w:rsidRPr="0030198E">
        <w:rPr>
          <w:rFonts w:ascii="Arial" w:hAnsi="Arial" w:cs="Arial"/>
          <w:sz w:val="20"/>
          <w:szCs w:val="20"/>
          <w:lang w:val="pl-PL"/>
        </w:rPr>
        <w:t>Oświadczam</w:t>
      </w:r>
      <w:r w:rsidR="00062834" w:rsidRPr="0030198E">
        <w:rPr>
          <w:rFonts w:ascii="Arial" w:hAnsi="Arial" w:cs="Arial"/>
          <w:sz w:val="20"/>
          <w:szCs w:val="20"/>
          <w:lang w:val="pl-PL"/>
        </w:rPr>
        <w:t>(y)</w:t>
      </w:r>
      <w:r w:rsidR="009F79AC" w:rsidRPr="0030198E">
        <w:rPr>
          <w:rFonts w:ascii="Arial" w:hAnsi="Arial" w:cs="Arial"/>
          <w:sz w:val="20"/>
          <w:szCs w:val="20"/>
          <w:lang w:val="pl-PL"/>
        </w:rPr>
        <w:t>, że:</w:t>
      </w:r>
    </w:p>
    <w:p w:rsidR="00A11302" w:rsidRPr="0030198E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 xml:space="preserve">1) </w:t>
      </w:r>
      <w:r w:rsidR="00062834" w:rsidRPr="0030198E">
        <w:rPr>
          <w:rFonts w:ascii="Arial" w:hAnsi="Arial" w:cs="Arial"/>
          <w:sz w:val="20"/>
          <w:szCs w:val="20"/>
          <w:lang w:val="pl-PL"/>
        </w:rPr>
        <w:t>u</w:t>
      </w:r>
      <w:r w:rsidR="00A11302" w:rsidRPr="0030198E">
        <w:rPr>
          <w:rFonts w:ascii="Arial" w:hAnsi="Arial" w:cs="Arial"/>
          <w:sz w:val="20"/>
          <w:szCs w:val="20"/>
          <w:lang w:val="pl-PL"/>
        </w:rPr>
        <w:t>zyskałem</w:t>
      </w:r>
      <w:r w:rsidR="00062834" w:rsidRPr="0030198E">
        <w:rPr>
          <w:rFonts w:ascii="Arial" w:hAnsi="Arial" w:cs="Arial"/>
          <w:sz w:val="20"/>
          <w:szCs w:val="20"/>
          <w:lang w:val="pl-PL"/>
        </w:rPr>
        <w:t>(łam)</w:t>
      </w:r>
      <w:r w:rsidR="00A11302" w:rsidRPr="0030198E">
        <w:rPr>
          <w:rFonts w:ascii="Arial" w:hAnsi="Arial" w:cs="Arial"/>
          <w:sz w:val="20"/>
          <w:szCs w:val="20"/>
          <w:lang w:val="pl-PL"/>
        </w:rPr>
        <w:t>(-liśmy) konieczne informacje do przygotowania oferty,</w:t>
      </w:r>
    </w:p>
    <w:p w:rsidR="006C7DF9" w:rsidRPr="0030198E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 xml:space="preserve">2) </w:t>
      </w:r>
      <w:r w:rsidR="006C7DF9" w:rsidRPr="0030198E">
        <w:rPr>
          <w:rFonts w:ascii="Arial" w:hAnsi="Arial" w:cs="Arial"/>
          <w:sz w:val="20"/>
          <w:szCs w:val="20"/>
          <w:lang w:val="pl-PL"/>
        </w:rPr>
        <w:t>zapoznałem(łam)(-liśmy) się z treścią SPECYFIKACJI WARUNKÓW ZAMÓWIENIA i nie wnoszę(-simy) do niej zastrzeżeń oraz zdobyłem(łam)(-liśmy) wszelkie informacje niezbędne do właściwego opracowania oferty oraz do należytego wykonania przedmiotu zamówienia,</w:t>
      </w:r>
    </w:p>
    <w:p w:rsidR="00582B43" w:rsidRPr="00CC48DD" w:rsidRDefault="00582B43" w:rsidP="00582B43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u w:val="single"/>
          <w:lang w:val="pl-PL"/>
        </w:rPr>
      </w:pPr>
      <w:r w:rsidRPr="00CC48DD">
        <w:rPr>
          <w:rFonts w:ascii="Arial" w:hAnsi="Arial" w:cs="Arial"/>
          <w:sz w:val="20"/>
          <w:szCs w:val="20"/>
          <w:u w:val="single"/>
          <w:lang w:val="pl-PL"/>
        </w:rPr>
        <w:t xml:space="preserve">3) </w:t>
      </w:r>
      <w:r w:rsidR="0005443D">
        <w:rPr>
          <w:rFonts w:ascii="Arial" w:hAnsi="Arial" w:cs="Arial"/>
          <w:sz w:val="20"/>
          <w:szCs w:val="20"/>
          <w:u w:val="single"/>
          <w:lang w:val="pl-PL"/>
        </w:rPr>
        <w:t>odby</w:t>
      </w:r>
      <w:r w:rsidR="0005443D" w:rsidRPr="0005443D">
        <w:rPr>
          <w:rFonts w:ascii="Arial" w:hAnsi="Arial" w:cs="Arial"/>
          <w:sz w:val="20"/>
          <w:szCs w:val="20"/>
          <w:u w:val="single"/>
          <w:lang w:val="pl-PL"/>
        </w:rPr>
        <w:t xml:space="preserve">łem(łam)(-liśmy) </w:t>
      </w:r>
      <w:r w:rsidRPr="0005443D">
        <w:rPr>
          <w:rFonts w:ascii="Arial" w:hAnsi="Arial" w:cs="Arial"/>
          <w:sz w:val="20"/>
          <w:szCs w:val="20"/>
          <w:u w:val="single"/>
          <w:lang w:val="pl-PL"/>
        </w:rPr>
        <w:t>wizję</w:t>
      </w:r>
      <w:r w:rsidRPr="00CC48DD">
        <w:rPr>
          <w:rFonts w:ascii="Arial" w:hAnsi="Arial" w:cs="Arial"/>
          <w:sz w:val="20"/>
          <w:szCs w:val="20"/>
          <w:u w:val="single"/>
          <w:lang w:val="pl-PL"/>
        </w:rPr>
        <w:t xml:space="preserve"> lokalną w terenie przed </w:t>
      </w:r>
      <w:r w:rsidR="00B92B73" w:rsidRPr="00CC48DD">
        <w:rPr>
          <w:rFonts w:ascii="Arial" w:hAnsi="Arial" w:cs="Arial"/>
          <w:sz w:val="20"/>
          <w:szCs w:val="20"/>
          <w:u w:val="single"/>
          <w:lang w:val="pl-PL"/>
        </w:rPr>
        <w:t>złożeniem</w:t>
      </w:r>
      <w:r w:rsidRPr="00CC48DD">
        <w:rPr>
          <w:rFonts w:ascii="Arial" w:hAnsi="Arial" w:cs="Arial"/>
          <w:sz w:val="20"/>
          <w:szCs w:val="20"/>
          <w:u w:val="single"/>
          <w:lang w:val="pl-PL"/>
        </w:rPr>
        <w:t xml:space="preserve"> </w:t>
      </w:r>
      <w:r w:rsidR="00B92B73" w:rsidRPr="00CC48DD">
        <w:rPr>
          <w:rFonts w:ascii="Arial" w:hAnsi="Arial" w:cs="Arial"/>
          <w:sz w:val="20"/>
          <w:szCs w:val="20"/>
          <w:u w:val="single"/>
          <w:lang w:val="pl-PL"/>
        </w:rPr>
        <w:t>oferty,</w:t>
      </w:r>
    </w:p>
    <w:p w:rsidR="00A11302" w:rsidRPr="0030198E" w:rsidRDefault="00582B43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4</w:t>
      </w:r>
      <w:r w:rsidR="006B1A09" w:rsidRPr="0030198E">
        <w:rPr>
          <w:rFonts w:ascii="Arial" w:hAnsi="Arial" w:cs="Arial"/>
          <w:sz w:val="20"/>
          <w:szCs w:val="20"/>
          <w:lang w:val="pl-PL"/>
        </w:rPr>
        <w:t xml:space="preserve">) </w:t>
      </w:r>
      <w:r w:rsidR="00A11302" w:rsidRPr="0030198E">
        <w:rPr>
          <w:rFonts w:ascii="Arial" w:hAnsi="Arial" w:cs="Arial"/>
          <w:sz w:val="20"/>
          <w:szCs w:val="20"/>
          <w:lang w:val="pl-PL"/>
        </w:rPr>
        <w:t>w cenie oferty, zostały uwzględnione wszystkie koszty wykonania i realizacji przyszłego świadczenia umownego,</w:t>
      </w:r>
    </w:p>
    <w:p w:rsidR="00A11302" w:rsidRPr="0030198E" w:rsidRDefault="00582B43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5</w:t>
      </w:r>
      <w:r w:rsidR="006B1A09" w:rsidRPr="0030198E">
        <w:rPr>
          <w:rFonts w:ascii="Arial" w:hAnsi="Arial" w:cs="Arial"/>
          <w:sz w:val="20"/>
          <w:szCs w:val="20"/>
          <w:lang w:val="pl-PL"/>
        </w:rPr>
        <w:t xml:space="preserve">) </w:t>
      </w:r>
      <w:r w:rsidR="00A11302" w:rsidRPr="0030198E">
        <w:rPr>
          <w:rFonts w:ascii="Arial" w:hAnsi="Arial" w:cs="Arial"/>
          <w:sz w:val="20"/>
          <w:szCs w:val="20"/>
          <w:lang w:val="pl-PL"/>
        </w:rPr>
        <w:t>zamówienie przyjmuję(-</w:t>
      </w:r>
      <w:proofErr w:type="spellStart"/>
      <w:r w:rsidR="00A11302" w:rsidRPr="0030198E">
        <w:rPr>
          <w:rFonts w:ascii="Arial" w:hAnsi="Arial" w:cs="Arial"/>
          <w:sz w:val="20"/>
          <w:szCs w:val="20"/>
          <w:lang w:val="pl-PL"/>
        </w:rPr>
        <w:t>emy</w:t>
      </w:r>
      <w:proofErr w:type="spellEnd"/>
      <w:r w:rsidR="00A11302" w:rsidRPr="0030198E">
        <w:rPr>
          <w:rFonts w:ascii="Arial" w:hAnsi="Arial" w:cs="Arial"/>
          <w:sz w:val="20"/>
          <w:szCs w:val="20"/>
          <w:lang w:val="pl-PL"/>
        </w:rPr>
        <w:t xml:space="preserve">) do realizacji bez zastrzeżeń i wykonam(-y) zakres </w:t>
      </w:r>
      <w:r w:rsidR="00BA5151">
        <w:rPr>
          <w:rFonts w:ascii="Arial" w:hAnsi="Arial" w:cs="Arial"/>
          <w:sz w:val="20"/>
          <w:szCs w:val="20"/>
          <w:lang w:val="pl-PL"/>
        </w:rPr>
        <w:t>usług</w:t>
      </w:r>
      <w:r w:rsidR="00E34938" w:rsidRPr="0030198E">
        <w:rPr>
          <w:rFonts w:ascii="Arial" w:hAnsi="Arial" w:cs="Arial"/>
          <w:sz w:val="20"/>
          <w:szCs w:val="20"/>
          <w:lang w:val="pl-PL"/>
        </w:rPr>
        <w:t xml:space="preserve"> wynikający </w:t>
      </w:r>
      <w:r w:rsidR="00A11302" w:rsidRPr="0030198E">
        <w:rPr>
          <w:rFonts w:ascii="Arial" w:hAnsi="Arial" w:cs="Arial"/>
          <w:sz w:val="20"/>
          <w:szCs w:val="20"/>
          <w:lang w:val="pl-PL"/>
        </w:rPr>
        <w:t>z przedmiotu zamówienia z należytą starannością</w:t>
      </w:r>
      <w:r w:rsidR="00E34938" w:rsidRPr="0030198E">
        <w:rPr>
          <w:rFonts w:ascii="Arial" w:hAnsi="Arial" w:cs="Arial"/>
          <w:sz w:val="20"/>
          <w:szCs w:val="20"/>
          <w:lang w:val="pl-PL"/>
        </w:rPr>
        <w:t xml:space="preserve"> </w:t>
      </w:r>
      <w:r w:rsidR="00A11302" w:rsidRPr="0030198E">
        <w:rPr>
          <w:rFonts w:ascii="Arial" w:hAnsi="Arial" w:cs="Arial"/>
          <w:sz w:val="20"/>
          <w:szCs w:val="20"/>
          <w:lang w:val="pl-PL"/>
        </w:rPr>
        <w:t>według obowiązujących przepisów prawnych za oferowaną cenę,</w:t>
      </w:r>
    </w:p>
    <w:p w:rsidR="00C97F55" w:rsidRPr="003D4C7E" w:rsidRDefault="00582B43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 w:eastAsia="pl-PL"/>
        </w:rPr>
        <w:t>6</w:t>
      </w:r>
      <w:r w:rsidR="006B1A09" w:rsidRPr="003D4C7E">
        <w:rPr>
          <w:rFonts w:ascii="Arial" w:hAnsi="Arial" w:cs="Arial"/>
          <w:sz w:val="20"/>
          <w:szCs w:val="20"/>
          <w:lang w:val="pl-PL" w:eastAsia="pl-PL"/>
        </w:rPr>
        <w:t xml:space="preserve">) </w:t>
      </w:r>
      <w:r w:rsidR="00C97F55" w:rsidRPr="003D4C7E">
        <w:rPr>
          <w:rFonts w:ascii="Arial" w:hAnsi="Arial" w:cs="Arial"/>
          <w:sz w:val="20"/>
          <w:szCs w:val="20"/>
          <w:lang w:val="pl-PL" w:eastAsia="pl-PL"/>
        </w:rPr>
        <w:t>uważam(-y) się za związanego(-ą)(-</w:t>
      </w:r>
      <w:proofErr w:type="spellStart"/>
      <w:r w:rsidR="00C97F55" w:rsidRPr="003D4C7E">
        <w:rPr>
          <w:rFonts w:ascii="Arial" w:hAnsi="Arial" w:cs="Arial"/>
          <w:sz w:val="20"/>
          <w:szCs w:val="20"/>
          <w:lang w:val="pl-PL" w:eastAsia="pl-PL"/>
        </w:rPr>
        <w:t>ych</w:t>
      </w:r>
      <w:proofErr w:type="spellEnd"/>
      <w:r w:rsidR="00C97F55" w:rsidRPr="003D4C7E">
        <w:rPr>
          <w:rFonts w:ascii="Arial" w:hAnsi="Arial" w:cs="Arial"/>
          <w:sz w:val="20"/>
          <w:szCs w:val="20"/>
          <w:lang w:val="pl-PL" w:eastAsia="pl-PL"/>
        </w:rPr>
        <w:t>) złożoną ofertą przez okres 30 dni</w:t>
      </w:r>
      <w:r w:rsidR="00C97F55" w:rsidRPr="003D4C7E">
        <w:rPr>
          <w:rFonts w:ascii="Arial" w:hAnsi="Arial" w:cs="Arial"/>
          <w:bCs/>
          <w:sz w:val="20"/>
          <w:szCs w:val="20"/>
          <w:lang w:val="pl-PL" w:eastAsia="pl-PL"/>
        </w:rPr>
        <w:t>,</w:t>
      </w:r>
      <w:r w:rsidR="00C97F55" w:rsidRPr="003D4C7E">
        <w:rPr>
          <w:rFonts w:ascii="Arial" w:hAnsi="Arial" w:cs="Arial"/>
          <w:sz w:val="20"/>
          <w:szCs w:val="20"/>
          <w:lang w:val="pl-PL"/>
        </w:rPr>
        <w:t xml:space="preserve"> licząc od upływu terminu do składania ofert wraz z tym dniem</w:t>
      </w:r>
      <w:r w:rsidR="006B1A09" w:rsidRPr="003D4C7E">
        <w:rPr>
          <w:rFonts w:ascii="Arial" w:hAnsi="Arial" w:cs="Arial"/>
          <w:sz w:val="20"/>
          <w:szCs w:val="20"/>
          <w:lang w:val="pl-PL"/>
        </w:rPr>
        <w:t xml:space="preserve"> tj. do dnia </w:t>
      </w:r>
      <w:r>
        <w:rPr>
          <w:rFonts w:ascii="Arial" w:hAnsi="Arial" w:cs="Arial"/>
          <w:sz w:val="20"/>
          <w:szCs w:val="20"/>
          <w:lang w:val="pl-PL"/>
        </w:rPr>
        <w:t>03</w:t>
      </w:r>
      <w:r w:rsidR="003E734D" w:rsidRPr="003D4C7E">
        <w:rPr>
          <w:rFonts w:ascii="Arial" w:hAnsi="Arial" w:cs="Arial"/>
          <w:sz w:val="20"/>
          <w:szCs w:val="20"/>
          <w:lang w:val="pl-PL"/>
        </w:rPr>
        <w:t>.</w:t>
      </w:r>
      <w:r>
        <w:rPr>
          <w:rFonts w:ascii="Arial" w:hAnsi="Arial" w:cs="Arial"/>
          <w:sz w:val="20"/>
          <w:szCs w:val="20"/>
          <w:lang w:val="pl-PL"/>
        </w:rPr>
        <w:t>04</w:t>
      </w:r>
      <w:r w:rsidR="006B7049" w:rsidRPr="003D4C7E">
        <w:rPr>
          <w:rFonts w:ascii="Arial" w:hAnsi="Arial" w:cs="Arial"/>
          <w:sz w:val="20"/>
          <w:szCs w:val="20"/>
          <w:lang w:val="pl-PL"/>
        </w:rPr>
        <w:t>.</w:t>
      </w:r>
      <w:r w:rsidR="003E734D" w:rsidRPr="003D4C7E">
        <w:rPr>
          <w:rFonts w:ascii="Arial" w:hAnsi="Arial" w:cs="Arial"/>
          <w:sz w:val="20"/>
          <w:szCs w:val="20"/>
          <w:lang w:val="pl-PL"/>
        </w:rPr>
        <w:t>202</w:t>
      </w:r>
      <w:r w:rsidR="006456F9" w:rsidRPr="003D4C7E">
        <w:rPr>
          <w:rFonts w:ascii="Arial" w:hAnsi="Arial" w:cs="Arial"/>
          <w:sz w:val="20"/>
          <w:szCs w:val="20"/>
          <w:lang w:val="pl-PL"/>
        </w:rPr>
        <w:t>5</w:t>
      </w:r>
      <w:r w:rsidR="006B1A09" w:rsidRPr="003D4C7E">
        <w:rPr>
          <w:rFonts w:ascii="Arial" w:hAnsi="Arial" w:cs="Arial"/>
          <w:sz w:val="20"/>
          <w:szCs w:val="20"/>
          <w:lang w:val="pl-PL"/>
        </w:rPr>
        <w:t xml:space="preserve"> r.</w:t>
      </w:r>
      <w:r w:rsidR="00C97F55" w:rsidRPr="003D4C7E">
        <w:rPr>
          <w:rFonts w:ascii="Arial" w:hAnsi="Arial" w:cs="Arial"/>
          <w:sz w:val="20"/>
          <w:szCs w:val="20"/>
          <w:lang w:val="pl-PL"/>
        </w:rPr>
        <w:t>,</w:t>
      </w:r>
    </w:p>
    <w:p w:rsidR="00A11302" w:rsidRPr="0030198E" w:rsidRDefault="00582B43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7</w:t>
      </w:r>
      <w:r w:rsidR="006B1A09" w:rsidRPr="003D4C7E">
        <w:rPr>
          <w:rFonts w:ascii="Arial" w:hAnsi="Arial" w:cs="Arial"/>
          <w:sz w:val="20"/>
          <w:szCs w:val="20"/>
          <w:lang w:val="pl-PL"/>
        </w:rPr>
        <w:t xml:space="preserve">) </w:t>
      </w:r>
      <w:r w:rsidR="00A11302" w:rsidRPr="003D4C7E">
        <w:rPr>
          <w:rFonts w:ascii="Arial" w:hAnsi="Arial" w:cs="Arial"/>
          <w:sz w:val="20"/>
          <w:szCs w:val="20"/>
          <w:lang w:val="pl-PL"/>
        </w:rPr>
        <w:t>zawart</w:t>
      </w:r>
      <w:r w:rsidR="00E34938" w:rsidRPr="003D4C7E">
        <w:rPr>
          <w:rFonts w:ascii="Arial" w:hAnsi="Arial" w:cs="Arial"/>
          <w:sz w:val="20"/>
          <w:szCs w:val="20"/>
          <w:lang w:val="pl-PL"/>
        </w:rPr>
        <w:t>e</w:t>
      </w:r>
      <w:r w:rsidR="00A11302" w:rsidRPr="003D4C7E">
        <w:rPr>
          <w:rFonts w:ascii="Arial" w:hAnsi="Arial" w:cs="Arial"/>
          <w:sz w:val="20"/>
          <w:szCs w:val="20"/>
          <w:lang w:val="pl-PL"/>
        </w:rPr>
        <w:t xml:space="preserve"> w </w:t>
      </w:r>
      <w:r w:rsidR="007A28D9" w:rsidRPr="003D4C7E">
        <w:rPr>
          <w:rFonts w:ascii="Arial" w:hAnsi="Arial" w:cs="Arial"/>
          <w:sz w:val="20"/>
          <w:szCs w:val="20"/>
          <w:lang w:val="pl-PL"/>
        </w:rPr>
        <w:t xml:space="preserve">SPECYFIKACJI WARUNKÓW ZAMÓWIENIA </w:t>
      </w:r>
      <w:r w:rsidR="00E34938" w:rsidRPr="003D4C7E">
        <w:rPr>
          <w:rFonts w:ascii="Arial" w:hAnsi="Arial" w:cs="Arial"/>
          <w:sz w:val="20"/>
          <w:szCs w:val="20"/>
          <w:lang w:val="pl-PL"/>
        </w:rPr>
        <w:t>Istotne</w:t>
      </w:r>
      <w:r w:rsidR="00E34938" w:rsidRPr="0030198E">
        <w:rPr>
          <w:rFonts w:ascii="Arial" w:hAnsi="Arial" w:cs="Arial"/>
          <w:sz w:val="20"/>
          <w:szCs w:val="20"/>
          <w:lang w:val="pl-PL"/>
        </w:rPr>
        <w:t xml:space="preserve"> postanowienia umowy</w:t>
      </w:r>
      <w:r w:rsidR="00A11302" w:rsidRPr="0030198E">
        <w:rPr>
          <w:rFonts w:ascii="Arial" w:hAnsi="Arial" w:cs="Arial"/>
          <w:sz w:val="20"/>
          <w:szCs w:val="20"/>
          <w:lang w:val="pl-PL"/>
        </w:rPr>
        <w:t xml:space="preserve"> został</w:t>
      </w:r>
      <w:r w:rsidR="00E34938" w:rsidRPr="0030198E">
        <w:rPr>
          <w:rFonts w:ascii="Arial" w:hAnsi="Arial" w:cs="Arial"/>
          <w:sz w:val="20"/>
          <w:szCs w:val="20"/>
          <w:lang w:val="pl-PL"/>
        </w:rPr>
        <w:t>y</w:t>
      </w:r>
      <w:r w:rsidR="00A11302" w:rsidRPr="0030198E">
        <w:rPr>
          <w:rFonts w:ascii="Arial" w:hAnsi="Arial" w:cs="Arial"/>
          <w:sz w:val="20"/>
          <w:szCs w:val="20"/>
          <w:lang w:val="pl-PL"/>
        </w:rPr>
        <w:t xml:space="preserve"> przez</w:t>
      </w:r>
      <w:r w:rsidR="00C97F55" w:rsidRPr="0030198E">
        <w:rPr>
          <w:rFonts w:ascii="Arial" w:hAnsi="Arial" w:cs="Arial"/>
          <w:sz w:val="20"/>
          <w:szCs w:val="20"/>
          <w:lang w:val="pl-PL"/>
        </w:rPr>
        <w:t>(e)</w:t>
      </w:r>
      <w:r w:rsidR="00A11302" w:rsidRPr="0030198E">
        <w:rPr>
          <w:rFonts w:ascii="Arial" w:hAnsi="Arial" w:cs="Arial"/>
          <w:sz w:val="20"/>
          <w:szCs w:val="20"/>
          <w:lang w:val="pl-PL"/>
        </w:rPr>
        <w:t xml:space="preserve"> </w:t>
      </w:r>
      <w:r w:rsidR="00C97F55" w:rsidRPr="0030198E">
        <w:rPr>
          <w:rFonts w:ascii="Arial" w:hAnsi="Arial" w:cs="Arial"/>
          <w:sz w:val="20"/>
          <w:szCs w:val="20"/>
          <w:lang w:val="pl-PL"/>
        </w:rPr>
        <w:t>nas (mnie)</w:t>
      </w:r>
      <w:r w:rsidR="00A11302" w:rsidRPr="0030198E">
        <w:rPr>
          <w:rFonts w:ascii="Arial" w:hAnsi="Arial" w:cs="Arial"/>
          <w:sz w:val="20"/>
          <w:szCs w:val="20"/>
          <w:lang w:val="pl-PL"/>
        </w:rPr>
        <w:t xml:space="preserve"> zaakceptowany i w razie wybrania naszej</w:t>
      </w:r>
      <w:r w:rsidR="00C97F55" w:rsidRPr="0030198E">
        <w:rPr>
          <w:rFonts w:ascii="Arial" w:hAnsi="Arial" w:cs="Arial"/>
          <w:sz w:val="20"/>
          <w:szCs w:val="20"/>
          <w:lang w:val="pl-PL"/>
        </w:rPr>
        <w:t>(mojej)</w:t>
      </w:r>
      <w:r w:rsidR="00A11302" w:rsidRPr="0030198E">
        <w:rPr>
          <w:rFonts w:ascii="Arial" w:hAnsi="Arial" w:cs="Arial"/>
          <w:sz w:val="20"/>
          <w:szCs w:val="20"/>
          <w:lang w:val="pl-PL"/>
        </w:rPr>
        <w:t xml:space="preserve"> oferty zobowiązuj</w:t>
      </w:r>
      <w:r w:rsidR="00C97F55" w:rsidRPr="0030198E">
        <w:rPr>
          <w:rFonts w:ascii="Arial" w:hAnsi="Arial" w:cs="Arial"/>
          <w:sz w:val="20"/>
          <w:szCs w:val="20"/>
          <w:lang w:val="pl-PL"/>
        </w:rPr>
        <w:t>emy(</w:t>
      </w:r>
      <w:r w:rsidR="00A11302" w:rsidRPr="0030198E">
        <w:rPr>
          <w:rFonts w:ascii="Arial" w:hAnsi="Arial" w:cs="Arial"/>
          <w:sz w:val="20"/>
          <w:szCs w:val="20"/>
          <w:lang w:val="pl-PL"/>
        </w:rPr>
        <w:t>ę</w:t>
      </w:r>
      <w:r w:rsidR="00C97F55" w:rsidRPr="0030198E">
        <w:rPr>
          <w:rFonts w:ascii="Arial" w:hAnsi="Arial" w:cs="Arial"/>
          <w:sz w:val="20"/>
          <w:szCs w:val="20"/>
          <w:lang w:val="pl-PL"/>
        </w:rPr>
        <w:t>)</w:t>
      </w:r>
      <w:r w:rsidR="00A11302" w:rsidRPr="0030198E">
        <w:rPr>
          <w:rFonts w:ascii="Arial" w:hAnsi="Arial" w:cs="Arial"/>
          <w:sz w:val="20"/>
          <w:szCs w:val="20"/>
          <w:lang w:val="pl-PL"/>
        </w:rPr>
        <w:t xml:space="preserve"> się do jej podpisania w miejscu i terminie określonym przez Zamawiającego oraz do wniesienia zabezpieczenia należytego wykonania umowy,</w:t>
      </w:r>
    </w:p>
    <w:p w:rsidR="00582B43" w:rsidRPr="0030198E" w:rsidRDefault="00582B43" w:rsidP="00582B43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>8</w:t>
      </w:r>
      <w:r w:rsidR="002D6C8C" w:rsidRPr="0030198E">
        <w:rPr>
          <w:rFonts w:ascii="Arial" w:hAnsi="Arial" w:cs="Arial"/>
          <w:bCs/>
          <w:sz w:val="20"/>
          <w:szCs w:val="20"/>
          <w:lang w:val="pl-PL"/>
        </w:rPr>
        <w:t xml:space="preserve">) </w:t>
      </w:r>
      <w:r w:rsidR="00A11302" w:rsidRPr="0030198E">
        <w:rPr>
          <w:rFonts w:ascii="Arial" w:hAnsi="Arial" w:cs="Arial"/>
          <w:bCs/>
          <w:sz w:val="20"/>
          <w:szCs w:val="20"/>
          <w:lang w:val="pl-PL"/>
        </w:rPr>
        <w:t>wypełniłem</w:t>
      </w:r>
      <w:r w:rsidR="00254109" w:rsidRPr="0030198E">
        <w:rPr>
          <w:rFonts w:ascii="Arial" w:hAnsi="Arial" w:cs="Arial"/>
          <w:bCs/>
          <w:sz w:val="20"/>
          <w:szCs w:val="20"/>
          <w:lang w:val="pl-PL"/>
        </w:rPr>
        <w:t>(-</w:t>
      </w:r>
      <w:proofErr w:type="spellStart"/>
      <w:r w:rsidR="00254109" w:rsidRPr="0030198E">
        <w:rPr>
          <w:rFonts w:ascii="Arial" w:hAnsi="Arial" w:cs="Arial"/>
          <w:bCs/>
          <w:sz w:val="20"/>
          <w:szCs w:val="20"/>
          <w:lang w:val="pl-PL"/>
        </w:rPr>
        <w:t>am</w:t>
      </w:r>
      <w:proofErr w:type="spellEnd"/>
      <w:r w:rsidR="00254109" w:rsidRPr="0030198E">
        <w:rPr>
          <w:rFonts w:ascii="Arial" w:hAnsi="Arial" w:cs="Arial"/>
          <w:bCs/>
          <w:sz w:val="20"/>
          <w:szCs w:val="20"/>
          <w:lang w:val="pl-PL"/>
        </w:rPr>
        <w:t xml:space="preserve">)(-liśmy) </w:t>
      </w:r>
      <w:r w:rsidR="00A11302" w:rsidRPr="0030198E">
        <w:rPr>
          <w:rFonts w:ascii="Arial" w:hAnsi="Arial" w:cs="Arial"/>
          <w:bCs/>
          <w:sz w:val="20"/>
          <w:szCs w:val="20"/>
          <w:lang w:val="pl-PL"/>
        </w:rPr>
        <w:t xml:space="preserve"> obowiązki informacyjne przewidziane w art. 13 lub art. 14 RODO</w:t>
      </w:r>
      <w:r w:rsidR="00A11302" w:rsidRPr="0030198E">
        <w:rPr>
          <w:rStyle w:val="Odwoanieprzypisudolnego"/>
          <w:rFonts w:ascii="Arial" w:hAnsi="Arial" w:cs="Arial"/>
          <w:bCs/>
          <w:sz w:val="20"/>
          <w:szCs w:val="20"/>
          <w:lang w:val="pl-PL"/>
        </w:rPr>
        <w:footnoteReference w:id="3"/>
      </w:r>
      <w:r w:rsidR="00A11302" w:rsidRPr="0030198E">
        <w:rPr>
          <w:rFonts w:ascii="Arial" w:hAnsi="Arial" w:cs="Arial"/>
          <w:bCs/>
          <w:sz w:val="20"/>
          <w:szCs w:val="20"/>
          <w:vertAlign w:val="superscript"/>
          <w:lang w:val="pl-PL"/>
        </w:rPr>
        <w:t xml:space="preserve"> </w:t>
      </w:r>
      <w:r w:rsidR="00A11302" w:rsidRPr="0030198E">
        <w:rPr>
          <w:rFonts w:ascii="Arial" w:hAnsi="Arial" w:cs="Arial"/>
          <w:bCs/>
          <w:sz w:val="20"/>
          <w:szCs w:val="20"/>
          <w:lang w:val="pl-PL"/>
        </w:rPr>
        <w:t xml:space="preserve"> wobec osób fizycznych, od których dane osobowe bezpośrednio lub pośrednio pozyskałem</w:t>
      </w:r>
      <w:r w:rsidR="00254109" w:rsidRPr="0030198E">
        <w:rPr>
          <w:rFonts w:ascii="Arial" w:hAnsi="Arial" w:cs="Arial"/>
          <w:bCs/>
          <w:sz w:val="20"/>
          <w:szCs w:val="20"/>
          <w:lang w:val="pl-PL"/>
        </w:rPr>
        <w:t>(-</w:t>
      </w:r>
      <w:proofErr w:type="spellStart"/>
      <w:r w:rsidR="00254109" w:rsidRPr="0030198E">
        <w:rPr>
          <w:rFonts w:ascii="Arial" w:hAnsi="Arial" w:cs="Arial"/>
          <w:bCs/>
          <w:sz w:val="20"/>
          <w:szCs w:val="20"/>
          <w:lang w:val="pl-PL"/>
        </w:rPr>
        <w:t>am</w:t>
      </w:r>
      <w:proofErr w:type="spellEnd"/>
      <w:r w:rsidR="00254109" w:rsidRPr="0030198E">
        <w:rPr>
          <w:rFonts w:ascii="Arial" w:hAnsi="Arial" w:cs="Arial"/>
          <w:bCs/>
          <w:sz w:val="20"/>
          <w:szCs w:val="20"/>
          <w:lang w:val="pl-PL"/>
        </w:rPr>
        <w:t>)(-liśmy)</w:t>
      </w:r>
      <w:r w:rsidR="00254109" w:rsidRPr="0030198E">
        <w:rPr>
          <w:rFonts w:ascii="Arial" w:hAnsi="Arial" w:cs="Arial"/>
          <w:bCs/>
          <w:sz w:val="20"/>
          <w:szCs w:val="20"/>
          <w:lang w:val="pl-PL"/>
        </w:rPr>
        <w:br/>
      </w:r>
      <w:r w:rsidR="00A11302" w:rsidRPr="0030198E">
        <w:rPr>
          <w:rFonts w:ascii="Arial" w:hAnsi="Arial" w:cs="Arial"/>
          <w:bCs/>
          <w:sz w:val="20"/>
          <w:szCs w:val="20"/>
          <w:lang w:val="pl-PL"/>
        </w:rPr>
        <w:t>w celu ubiegania się o udzielenie zamówienia publicznego w niniejszym postępowaniu</w:t>
      </w:r>
      <w:r w:rsidR="00AD6658" w:rsidRPr="0030198E">
        <w:rPr>
          <w:rStyle w:val="Odwoanieprzypisudolnego"/>
          <w:rFonts w:ascii="Arial" w:hAnsi="Arial" w:cs="Arial"/>
          <w:bCs/>
          <w:sz w:val="20"/>
          <w:szCs w:val="20"/>
          <w:lang w:val="pl-PL"/>
        </w:rPr>
        <w:footnoteReference w:id="4"/>
      </w:r>
      <w:r w:rsidR="00A11302" w:rsidRPr="0030198E">
        <w:rPr>
          <w:rFonts w:ascii="Arial" w:hAnsi="Arial" w:cs="Arial"/>
          <w:bCs/>
          <w:sz w:val="20"/>
          <w:szCs w:val="20"/>
          <w:lang w:val="pl-PL"/>
        </w:rPr>
        <w:t>.</w:t>
      </w:r>
    </w:p>
    <w:p w:rsidR="00535ED9" w:rsidRPr="0030198E" w:rsidRDefault="00E06773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6</w:t>
      </w:r>
      <w:r w:rsidR="00F95F93" w:rsidRPr="0030198E">
        <w:rPr>
          <w:rFonts w:ascii="Arial" w:hAnsi="Arial" w:cs="Arial"/>
          <w:sz w:val="20"/>
          <w:szCs w:val="20"/>
          <w:lang w:val="pl-PL"/>
        </w:rPr>
        <w:t xml:space="preserve">. </w:t>
      </w:r>
      <w:r w:rsidR="003E734D" w:rsidRPr="0030198E">
        <w:rPr>
          <w:rFonts w:ascii="Arial" w:hAnsi="Arial" w:cs="Arial"/>
          <w:sz w:val="20"/>
          <w:szCs w:val="20"/>
          <w:lang w:val="pl-PL"/>
        </w:rPr>
        <w:t>o</w:t>
      </w:r>
      <w:r w:rsidR="00535ED9" w:rsidRPr="0030198E">
        <w:rPr>
          <w:rFonts w:ascii="Arial" w:hAnsi="Arial" w:cs="Arial"/>
          <w:sz w:val="20"/>
          <w:szCs w:val="20"/>
          <w:lang w:val="pl-PL"/>
        </w:rPr>
        <w:t>świadczam</w:t>
      </w:r>
      <w:r w:rsidR="003E734D" w:rsidRPr="0030198E">
        <w:rPr>
          <w:rFonts w:ascii="Arial" w:hAnsi="Arial" w:cs="Arial"/>
          <w:sz w:val="20"/>
          <w:szCs w:val="20"/>
          <w:lang w:val="pl-PL"/>
        </w:rPr>
        <w:t>(y)</w:t>
      </w:r>
      <w:r w:rsidR="00535ED9" w:rsidRPr="0030198E">
        <w:rPr>
          <w:rFonts w:ascii="Arial" w:hAnsi="Arial" w:cs="Arial"/>
          <w:sz w:val="20"/>
          <w:szCs w:val="20"/>
          <w:lang w:val="pl-PL"/>
        </w:rPr>
        <w:t>, że zastrzegam(-y)/nie zastrzegam(-y)</w:t>
      </w:r>
      <w:r w:rsidR="00535ED9" w:rsidRPr="0030198E">
        <w:rPr>
          <w:rFonts w:ascii="Arial" w:hAnsi="Arial" w:cs="Arial"/>
          <w:sz w:val="20"/>
          <w:szCs w:val="20"/>
          <w:vertAlign w:val="superscript"/>
          <w:lang w:val="pl-PL"/>
        </w:rPr>
        <w:footnoteReference w:id="5"/>
      </w:r>
      <w:r w:rsidR="00535ED9" w:rsidRPr="0030198E">
        <w:rPr>
          <w:rFonts w:ascii="Arial" w:hAnsi="Arial" w:cs="Arial"/>
          <w:sz w:val="20"/>
          <w:szCs w:val="20"/>
          <w:lang w:val="pl-PL" w:eastAsia="pl-PL"/>
        </w:rPr>
        <w:t xml:space="preserve"> </w:t>
      </w:r>
      <w:r w:rsidR="00F95F93" w:rsidRPr="0030198E">
        <w:rPr>
          <w:rFonts w:ascii="Arial" w:hAnsi="Arial" w:cs="Arial"/>
          <w:sz w:val="20"/>
          <w:szCs w:val="20"/>
          <w:lang w:val="pl-PL"/>
        </w:rPr>
        <w:t>niżej wymienione dokumenty składające się na ofertę, stanowiące tajemnicę przedsiębiorstwa  w rozumieniu przepisów o zwalczaniu nieuczciwej konkurencji, nie mogą być ogólnie udostępnione/udostępniane (wykonawca zobowiązany jest wykazać, iż zastrzeżone informacje stanowią tajemnicę przedsiębiorstwa) …………………………………………………</w:t>
      </w:r>
      <w:r w:rsidR="003E734D" w:rsidRPr="0030198E">
        <w:rPr>
          <w:rFonts w:ascii="Arial" w:hAnsi="Arial" w:cs="Arial"/>
          <w:sz w:val="20"/>
          <w:szCs w:val="20"/>
          <w:lang w:val="pl-PL"/>
        </w:rPr>
        <w:t xml:space="preserve"> </w:t>
      </w:r>
      <w:r w:rsidR="00F95F93" w:rsidRPr="0030198E">
        <w:rPr>
          <w:rFonts w:ascii="Arial" w:hAnsi="Arial" w:cs="Arial"/>
          <w:sz w:val="20"/>
          <w:szCs w:val="20"/>
          <w:lang w:val="pl-PL"/>
        </w:rPr>
        <w:t>…</w:t>
      </w:r>
      <w:r w:rsidR="00535ED9" w:rsidRPr="0030198E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……………………………………………………………………….………………</w:t>
      </w:r>
      <w:r w:rsidR="00F95F93" w:rsidRPr="0030198E">
        <w:rPr>
          <w:rFonts w:ascii="Arial" w:hAnsi="Arial" w:cs="Arial"/>
          <w:sz w:val="20"/>
          <w:szCs w:val="20"/>
          <w:lang w:val="pl-PL"/>
        </w:rPr>
        <w:t>……………….</w:t>
      </w:r>
      <w:r w:rsidR="00535ED9" w:rsidRPr="0030198E">
        <w:rPr>
          <w:rFonts w:ascii="Arial" w:hAnsi="Arial" w:cs="Arial"/>
          <w:sz w:val="20"/>
          <w:szCs w:val="20"/>
          <w:lang w:val="pl-PL"/>
        </w:rPr>
        <w:t>……………….. …………………………………………………………………………………………………………………………………………………………………</w:t>
      </w:r>
      <w:r w:rsidR="00F95F93" w:rsidRPr="0030198E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…………………………………………………………………………………..</w:t>
      </w:r>
      <w:r w:rsidR="00535ED9" w:rsidRPr="0030198E">
        <w:rPr>
          <w:rFonts w:ascii="Arial" w:hAnsi="Arial" w:cs="Arial"/>
          <w:sz w:val="20"/>
          <w:szCs w:val="20"/>
          <w:lang w:val="pl-PL"/>
        </w:rPr>
        <w:t>…</w:t>
      </w:r>
    </w:p>
    <w:p w:rsidR="003E734D" w:rsidRPr="0030198E" w:rsidRDefault="00E06773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7</w:t>
      </w:r>
      <w:r w:rsidR="003E734D" w:rsidRPr="0030198E">
        <w:rPr>
          <w:rFonts w:ascii="Arial" w:hAnsi="Arial" w:cs="Arial"/>
          <w:sz w:val="20"/>
          <w:szCs w:val="20"/>
          <w:lang w:val="pl-PL"/>
        </w:rPr>
        <w:t>. informuję(my) że w</w:t>
      </w:r>
      <w:r w:rsidR="00F73045" w:rsidRPr="0030198E">
        <w:rPr>
          <w:rFonts w:ascii="Arial" w:hAnsi="Arial" w:cs="Arial"/>
          <w:sz w:val="20"/>
          <w:szCs w:val="20"/>
          <w:lang w:val="pl-PL"/>
        </w:rPr>
        <w:t>y</w:t>
      </w:r>
      <w:r w:rsidR="003E734D" w:rsidRPr="0030198E">
        <w:rPr>
          <w:rFonts w:ascii="Arial" w:hAnsi="Arial" w:cs="Arial"/>
          <w:sz w:val="20"/>
          <w:szCs w:val="20"/>
          <w:lang w:val="pl-PL"/>
        </w:rPr>
        <w:t>bór mojej (naszej) oferty będzie prowadził</w:t>
      </w:r>
      <w:r w:rsidR="00F73045" w:rsidRPr="0030198E">
        <w:rPr>
          <w:rFonts w:ascii="Arial" w:hAnsi="Arial" w:cs="Arial"/>
          <w:sz w:val="20"/>
          <w:szCs w:val="20"/>
          <w:lang w:val="pl-PL"/>
        </w:rPr>
        <w:t>/nie będzie prowadził</w:t>
      </w:r>
      <w:r w:rsidR="00F73045" w:rsidRPr="0030198E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6"/>
      </w:r>
      <w:r w:rsidR="00F73045" w:rsidRPr="0030198E">
        <w:rPr>
          <w:rFonts w:ascii="Arial" w:hAnsi="Arial" w:cs="Arial"/>
          <w:sz w:val="20"/>
          <w:szCs w:val="20"/>
          <w:lang w:val="pl-PL"/>
        </w:rPr>
        <w:t xml:space="preserve"> </w:t>
      </w:r>
      <w:r w:rsidR="003E734D" w:rsidRPr="0030198E">
        <w:rPr>
          <w:rFonts w:ascii="Arial" w:hAnsi="Arial" w:cs="Arial"/>
          <w:sz w:val="20"/>
          <w:szCs w:val="20"/>
          <w:lang w:val="pl-PL"/>
        </w:rPr>
        <w:t>do powstania u Zamawiającego obowiązku podatkowego</w:t>
      </w:r>
      <w:r w:rsidR="006112BF" w:rsidRPr="0030198E">
        <w:rPr>
          <w:rFonts w:ascii="Arial" w:hAnsi="Arial" w:cs="Arial"/>
          <w:sz w:val="20"/>
          <w:szCs w:val="20"/>
          <w:lang w:val="pl-PL"/>
        </w:rPr>
        <w:t>.</w:t>
      </w:r>
    </w:p>
    <w:p w:rsidR="006112BF" w:rsidRPr="0030198E" w:rsidRDefault="00E06773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8</w:t>
      </w:r>
      <w:r w:rsidR="006112BF" w:rsidRPr="0030198E">
        <w:rPr>
          <w:rFonts w:ascii="Arial" w:hAnsi="Arial" w:cs="Arial"/>
          <w:sz w:val="20"/>
          <w:szCs w:val="20"/>
          <w:lang w:val="pl-PL"/>
        </w:rPr>
        <w:t>. informacje o obowiązku podatkowym</w:t>
      </w:r>
      <w:r w:rsidR="006112BF" w:rsidRPr="0030198E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7"/>
      </w:r>
      <w:r w:rsidR="006112BF" w:rsidRPr="0030198E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4820"/>
      </w:tblGrid>
      <w:tr w:rsidR="003032DB" w:rsidRPr="0030198E" w:rsidTr="004E07FF">
        <w:tc>
          <w:tcPr>
            <w:tcW w:w="4943" w:type="dxa"/>
            <w:shd w:val="clear" w:color="auto" w:fill="auto"/>
          </w:tcPr>
          <w:p w:rsidR="006112BF" w:rsidRPr="0030198E" w:rsidRDefault="006112BF" w:rsidP="006112BF">
            <w:pPr>
              <w:pStyle w:val="Bezodstpw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0198E">
              <w:rPr>
                <w:rFonts w:ascii="Arial" w:hAnsi="Arial" w:cs="Arial"/>
                <w:sz w:val="20"/>
                <w:szCs w:val="20"/>
                <w:lang w:val="pl-PL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4943" w:type="dxa"/>
            <w:shd w:val="clear" w:color="auto" w:fill="auto"/>
          </w:tcPr>
          <w:p w:rsidR="006112BF" w:rsidRPr="0030198E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032DB" w:rsidRPr="0030198E" w:rsidTr="004E07FF">
        <w:tc>
          <w:tcPr>
            <w:tcW w:w="4943" w:type="dxa"/>
            <w:shd w:val="clear" w:color="auto" w:fill="auto"/>
          </w:tcPr>
          <w:p w:rsidR="006112BF" w:rsidRPr="0030198E" w:rsidRDefault="006112BF" w:rsidP="006112BF">
            <w:pPr>
              <w:pStyle w:val="Bezodstpw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0198E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wartość towaru lub usługi objętego obowiązkiem podatkowym Zamawiającego, bez kwoty podatku</w:t>
            </w:r>
          </w:p>
        </w:tc>
        <w:tc>
          <w:tcPr>
            <w:tcW w:w="4943" w:type="dxa"/>
            <w:shd w:val="clear" w:color="auto" w:fill="auto"/>
          </w:tcPr>
          <w:p w:rsidR="006112BF" w:rsidRPr="0030198E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6112BF" w:rsidRPr="0030198E" w:rsidTr="004E07FF">
        <w:tc>
          <w:tcPr>
            <w:tcW w:w="4943" w:type="dxa"/>
            <w:shd w:val="clear" w:color="auto" w:fill="auto"/>
          </w:tcPr>
          <w:p w:rsidR="006112BF" w:rsidRPr="0030198E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0198E">
              <w:rPr>
                <w:rFonts w:ascii="Arial" w:hAnsi="Arial" w:cs="Arial"/>
                <w:sz w:val="20"/>
                <w:szCs w:val="20"/>
                <w:lang w:val="pl-PL"/>
              </w:rPr>
              <w:t>stawka podatku od towarów i usług, która zgodnie z wiedzą Wykonawcy, będzie miała zastosowanie</w:t>
            </w:r>
          </w:p>
        </w:tc>
        <w:tc>
          <w:tcPr>
            <w:tcW w:w="4943" w:type="dxa"/>
            <w:shd w:val="clear" w:color="auto" w:fill="auto"/>
          </w:tcPr>
          <w:p w:rsidR="006112BF" w:rsidRPr="0030198E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535ED9" w:rsidRPr="0030198E" w:rsidRDefault="00E06773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9</w:t>
      </w:r>
      <w:r w:rsidR="00F95F93" w:rsidRPr="0030198E">
        <w:rPr>
          <w:rFonts w:ascii="Arial" w:hAnsi="Arial" w:cs="Arial"/>
          <w:sz w:val="20"/>
          <w:szCs w:val="20"/>
          <w:lang w:val="pl-PL"/>
        </w:rPr>
        <w:t xml:space="preserve">. </w:t>
      </w:r>
      <w:r w:rsidR="00F73045" w:rsidRPr="0030198E">
        <w:rPr>
          <w:rFonts w:ascii="Arial" w:hAnsi="Arial" w:cs="Arial"/>
          <w:sz w:val="20"/>
          <w:szCs w:val="20"/>
          <w:lang w:val="pl-PL"/>
        </w:rPr>
        <w:t>o</w:t>
      </w:r>
      <w:r w:rsidR="00535ED9" w:rsidRPr="0030198E">
        <w:rPr>
          <w:rFonts w:ascii="Arial" w:hAnsi="Arial" w:cs="Arial"/>
          <w:sz w:val="20"/>
          <w:szCs w:val="20"/>
          <w:lang w:val="pl-PL"/>
        </w:rPr>
        <w:t xml:space="preserve">świadczam, że </w:t>
      </w:r>
      <w:r w:rsidR="00535ED9" w:rsidRPr="0030198E">
        <w:rPr>
          <w:rFonts w:ascii="Arial" w:hAnsi="Arial" w:cs="Arial"/>
          <w:bCs/>
          <w:sz w:val="20"/>
          <w:szCs w:val="20"/>
          <w:lang w:val="pl-PL"/>
        </w:rPr>
        <w:t>jestem(-</w:t>
      </w:r>
      <w:proofErr w:type="spellStart"/>
      <w:r w:rsidR="00535ED9" w:rsidRPr="0030198E">
        <w:rPr>
          <w:rFonts w:ascii="Arial" w:hAnsi="Arial" w:cs="Arial"/>
          <w:bCs/>
          <w:sz w:val="20"/>
          <w:szCs w:val="20"/>
          <w:lang w:val="pl-PL"/>
        </w:rPr>
        <w:t>śmy</w:t>
      </w:r>
      <w:proofErr w:type="spellEnd"/>
      <w:r w:rsidR="00535ED9" w:rsidRPr="0030198E">
        <w:rPr>
          <w:rFonts w:ascii="Arial" w:hAnsi="Arial" w:cs="Arial"/>
          <w:bCs/>
          <w:sz w:val="20"/>
          <w:szCs w:val="20"/>
          <w:lang w:val="pl-PL"/>
        </w:rPr>
        <w:t>)</w:t>
      </w:r>
      <w:r w:rsidR="00F95F93" w:rsidRPr="0030198E">
        <w:rPr>
          <w:rFonts w:ascii="Arial" w:hAnsi="Arial" w:cs="Arial"/>
          <w:sz w:val="20"/>
          <w:szCs w:val="20"/>
          <w:lang w:val="pl-PL"/>
        </w:rPr>
        <w:t xml:space="preserve">    mikro / </w:t>
      </w:r>
      <w:r w:rsidR="00535ED9" w:rsidRPr="0030198E">
        <w:rPr>
          <w:rFonts w:ascii="Arial" w:hAnsi="Arial" w:cs="Arial"/>
          <w:sz w:val="20"/>
          <w:szCs w:val="20"/>
          <w:lang w:val="pl-PL"/>
        </w:rPr>
        <w:t xml:space="preserve"> małym / średnim przedsiębiorstwem</w:t>
      </w:r>
      <w:r w:rsidR="00F73045" w:rsidRPr="0030198E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8"/>
      </w:r>
    </w:p>
    <w:p w:rsidR="00535ED9" w:rsidRPr="0030198E" w:rsidRDefault="00535ED9" w:rsidP="00E9033A">
      <w:pPr>
        <w:pStyle w:val="Bezodstpw"/>
        <w:spacing w:line="276" w:lineRule="auto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lang w:val="pl-PL"/>
        </w:rPr>
        <w:t>Zgodnie z art. 7 ust. 1 pkt 2 i pkt 3 ustawy z dnia 6 marca 2018 r. prawo przedsiębiorców (</w:t>
      </w:r>
      <w:bookmarkStart w:id="8" w:name="_Hlk33182752"/>
      <w:r w:rsidRPr="0030198E">
        <w:rPr>
          <w:rFonts w:ascii="Arial" w:hAnsi="Arial" w:cs="Arial"/>
          <w:i/>
          <w:sz w:val="16"/>
          <w:szCs w:val="16"/>
          <w:lang w:val="pl-PL"/>
        </w:rPr>
        <w:t>Dz. U. z 20</w:t>
      </w:r>
      <w:r w:rsidR="00AE5652" w:rsidRPr="0030198E">
        <w:rPr>
          <w:rFonts w:ascii="Arial" w:hAnsi="Arial" w:cs="Arial"/>
          <w:i/>
          <w:sz w:val="16"/>
          <w:szCs w:val="16"/>
          <w:lang w:val="pl-PL"/>
        </w:rPr>
        <w:t>21</w:t>
      </w:r>
      <w:r w:rsidRPr="0030198E">
        <w:rPr>
          <w:rFonts w:ascii="Arial" w:hAnsi="Arial" w:cs="Arial"/>
          <w:i/>
          <w:sz w:val="16"/>
          <w:szCs w:val="16"/>
          <w:lang w:val="pl-PL"/>
        </w:rPr>
        <w:t xml:space="preserve"> r. </w:t>
      </w:r>
      <w:r w:rsidR="004C44F5" w:rsidRPr="0030198E">
        <w:rPr>
          <w:rFonts w:ascii="Arial" w:hAnsi="Arial" w:cs="Arial"/>
          <w:i/>
          <w:sz w:val="16"/>
          <w:szCs w:val="16"/>
          <w:lang w:val="pl-PL"/>
        </w:rPr>
        <w:br/>
      </w:r>
      <w:r w:rsidRPr="0030198E">
        <w:rPr>
          <w:rFonts w:ascii="Arial" w:hAnsi="Arial" w:cs="Arial"/>
          <w:i/>
          <w:sz w:val="16"/>
          <w:szCs w:val="16"/>
          <w:lang w:val="pl-PL"/>
        </w:rPr>
        <w:t xml:space="preserve">poz. </w:t>
      </w:r>
      <w:r w:rsidR="00AE5652" w:rsidRPr="0030198E">
        <w:rPr>
          <w:rFonts w:ascii="Arial" w:hAnsi="Arial" w:cs="Arial"/>
          <w:i/>
          <w:sz w:val="16"/>
          <w:szCs w:val="16"/>
          <w:lang w:val="pl-PL"/>
        </w:rPr>
        <w:t>162</w:t>
      </w:r>
      <w:bookmarkEnd w:id="8"/>
      <w:r w:rsidRPr="0030198E">
        <w:rPr>
          <w:rFonts w:ascii="Arial" w:hAnsi="Arial" w:cs="Arial"/>
          <w:i/>
          <w:sz w:val="16"/>
          <w:szCs w:val="16"/>
          <w:lang w:val="pl-PL"/>
        </w:rPr>
        <w:t>):</w:t>
      </w:r>
    </w:p>
    <w:p w:rsidR="00AE5652" w:rsidRPr="0030198E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u w:val="single"/>
          <w:lang w:val="pl-PL"/>
        </w:rPr>
        <w:t xml:space="preserve">Za mikroprzedsiębiorcę </w:t>
      </w:r>
      <w:r w:rsidRPr="0030198E">
        <w:rPr>
          <w:rFonts w:ascii="Arial" w:hAnsi="Arial" w:cs="Arial"/>
          <w:i/>
          <w:sz w:val="16"/>
          <w:szCs w:val="16"/>
          <w:lang w:val="pl-PL"/>
        </w:rPr>
        <w:t>uważa się</w:t>
      </w:r>
      <w:r w:rsidRPr="0030198E">
        <w:rPr>
          <w:rFonts w:ascii="Arial" w:hAnsi="Arial" w:cs="Arial"/>
          <w:i/>
          <w:sz w:val="16"/>
          <w:szCs w:val="16"/>
          <w:u w:val="single"/>
          <w:lang w:val="pl-PL"/>
        </w:rPr>
        <w:t xml:space="preserve"> </w:t>
      </w:r>
      <w:r w:rsidRPr="0030198E">
        <w:rPr>
          <w:rFonts w:ascii="Arial" w:hAnsi="Arial" w:cs="Arial"/>
          <w:i/>
          <w:sz w:val="16"/>
          <w:szCs w:val="16"/>
          <w:lang w:val="pl-PL"/>
        </w:rPr>
        <w:t>przedsiębiorcę, który w co najmniej jednym roku z dwóch ostatnich lat obrotowych spełniał łącznie następujące warunki:</w:t>
      </w:r>
    </w:p>
    <w:p w:rsidR="00AE5652" w:rsidRPr="0030198E" w:rsidRDefault="00AE5652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lang w:val="pl-PL"/>
        </w:rPr>
        <w:t>1) zatrudniał średniorocznie mniej niż 10 pracowników oraz</w:t>
      </w:r>
    </w:p>
    <w:p w:rsidR="00AE5652" w:rsidRPr="0030198E" w:rsidRDefault="00AE5652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lang w:val="pl-PL"/>
        </w:rPr>
        <w:t xml:space="preserve">2)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 </w:t>
      </w:r>
    </w:p>
    <w:p w:rsidR="00535ED9" w:rsidRPr="0030198E" w:rsidRDefault="00535ED9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u w:val="single"/>
          <w:lang w:val="pl-PL"/>
        </w:rPr>
        <w:t>Za małego przedsiębiorcę</w:t>
      </w:r>
      <w:r w:rsidRPr="0030198E">
        <w:rPr>
          <w:rFonts w:ascii="Arial" w:hAnsi="Arial" w:cs="Arial"/>
          <w:i/>
          <w:sz w:val="16"/>
          <w:szCs w:val="16"/>
          <w:lang w:val="pl-PL"/>
        </w:rPr>
        <w:t xml:space="preserve"> uważa się przedsiębiorcę, który w co najmniej jednym z dwóch ostatnich lat obrotowych spełnia łącznie następujące warunki:</w:t>
      </w:r>
    </w:p>
    <w:p w:rsidR="00535ED9" w:rsidRPr="0030198E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lang w:val="pl-PL"/>
        </w:rPr>
        <w:t>1) zatrudniał średniorocznie mniej niż 50 pracowników oraz</w:t>
      </w:r>
    </w:p>
    <w:p w:rsidR="00535ED9" w:rsidRPr="0030198E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lang w:val="pl-PL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-</w:t>
      </w:r>
    </w:p>
    <w:p w:rsidR="00535ED9" w:rsidRPr="0030198E" w:rsidRDefault="00535ED9" w:rsidP="00E9033A">
      <w:pPr>
        <w:pStyle w:val="Bezodstpw"/>
        <w:spacing w:line="276" w:lineRule="auto"/>
        <w:ind w:left="567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lang w:val="pl-PL"/>
        </w:rPr>
        <w:t>i który nie jest mikroprzedsiębiorcą.</w:t>
      </w:r>
    </w:p>
    <w:p w:rsidR="00535ED9" w:rsidRPr="0030198E" w:rsidRDefault="00535ED9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u w:val="single"/>
          <w:lang w:val="pl-PL"/>
        </w:rPr>
        <w:t>Za średniego przedsiębiorcę</w:t>
      </w:r>
      <w:r w:rsidRPr="0030198E">
        <w:rPr>
          <w:rFonts w:ascii="Arial" w:hAnsi="Arial" w:cs="Arial"/>
          <w:i/>
          <w:sz w:val="16"/>
          <w:szCs w:val="16"/>
          <w:lang w:val="pl-PL"/>
        </w:rPr>
        <w:t xml:space="preserve"> uważa się przedsiębiorcę, który w co najmniej jednym z dwóch ostatnich lat obrotowych spełniał łącznie  następujące warunki:</w:t>
      </w:r>
    </w:p>
    <w:p w:rsidR="00535ED9" w:rsidRPr="0030198E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lang w:val="pl-PL"/>
        </w:rPr>
        <w:t>1) zatrudniał średniorocznie mniej niż 250 pracowników oraz</w:t>
      </w:r>
    </w:p>
    <w:p w:rsidR="00535ED9" w:rsidRPr="0030198E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lang w:val="pl-PL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–</w:t>
      </w:r>
    </w:p>
    <w:p w:rsidR="00535ED9" w:rsidRPr="0030198E" w:rsidRDefault="00535ED9" w:rsidP="00E9033A">
      <w:pPr>
        <w:pStyle w:val="Bezodstpw"/>
        <w:spacing w:line="276" w:lineRule="auto"/>
        <w:ind w:left="567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lang w:val="pl-PL"/>
        </w:rPr>
        <w:t>i który nie jest mikroprzedsiębiorcą ani małym przedsiębiorcą.</w:t>
      </w:r>
    </w:p>
    <w:p w:rsidR="00AE5652" w:rsidRPr="0030198E" w:rsidRDefault="00E06773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10</w:t>
      </w:r>
      <w:r w:rsidR="00AE5652" w:rsidRPr="0030198E">
        <w:rPr>
          <w:rFonts w:ascii="Arial" w:hAnsi="Arial" w:cs="Arial"/>
          <w:sz w:val="20"/>
          <w:szCs w:val="20"/>
          <w:lang w:val="pl-PL"/>
        </w:rPr>
        <w:t xml:space="preserve">. </w:t>
      </w:r>
      <w:r w:rsidR="00924BC9" w:rsidRPr="0030198E">
        <w:rPr>
          <w:rFonts w:ascii="Arial" w:hAnsi="Arial" w:cs="Arial"/>
          <w:sz w:val="20"/>
          <w:szCs w:val="20"/>
          <w:lang w:val="pl-PL"/>
        </w:rPr>
        <w:t xml:space="preserve">Ofertę </w:t>
      </w:r>
      <w:r w:rsidR="006C4D1E" w:rsidRPr="0030198E">
        <w:rPr>
          <w:rFonts w:ascii="Arial" w:hAnsi="Arial" w:cs="Arial"/>
          <w:sz w:val="20"/>
          <w:szCs w:val="20"/>
          <w:lang w:val="pl-PL"/>
        </w:rPr>
        <w:t xml:space="preserve">wraz z załącznikami </w:t>
      </w:r>
      <w:r w:rsidR="00924BC9" w:rsidRPr="0030198E">
        <w:rPr>
          <w:rFonts w:ascii="Arial" w:hAnsi="Arial" w:cs="Arial"/>
          <w:sz w:val="20"/>
          <w:szCs w:val="20"/>
          <w:lang w:val="pl-PL"/>
        </w:rPr>
        <w:t xml:space="preserve">składam na kolejno ponumerowanych stronach. </w:t>
      </w:r>
      <w:r w:rsidR="006C4D1E" w:rsidRPr="0030198E">
        <w:rPr>
          <w:rFonts w:ascii="Arial" w:hAnsi="Arial" w:cs="Arial"/>
          <w:sz w:val="20"/>
          <w:szCs w:val="20"/>
          <w:lang w:val="pl-PL"/>
        </w:rPr>
        <w:t xml:space="preserve">Oferta wraz z załącznikami </w:t>
      </w:r>
      <w:r w:rsidR="00605340" w:rsidRPr="0030198E">
        <w:rPr>
          <w:rFonts w:ascii="Arial" w:hAnsi="Arial" w:cs="Arial"/>
          <w:sz w:val="20"/>
          <w:szCs w:val="20"/>
          <w:lang w:val="pl-PL"/>
        </w:rPr>
        <w:t>składa</w:t>
      </w:r>
      <w:r w:rsidR="006C4D1E" w:rsidRPr="0030198E">
        <w:rPr>
          <w:rFonts w:ascii="Arial" w:hAnsi="Arial" w:cs="Arial"/>
          <w:sz w:val="20"/>
          <w:szCs w:val="20"/>
          <w:lang w:val="pl-PL"/>
        </w:rPr>
        <w:t xml:space="preserve"> </w:t>
      </w:r>
      <w:r w:rsidR="00924BC9" w:rsidRPr="0030198E">
        <w:rPr>
          <w:rFonts w:ascii="Arial" w:hAnsi="Arial" w:cs="Arial"/>
          <w:sz w:val="20"/>
          <w:szCs w:val="20"/>
          <w:lang w:val="pl-PL"/>
        </w:rPr>
        <w:t xml:space="preserve"> się z ………. </w:t>
      </w:r>
      <w:r w:rsidR="00A11442" w:rsidRPr="0030198E">
        <w:rPr>
          <w:rFonts w:ascii="Arial" w:hAnsi="Arial" w:cs="Arial"/>
          <w:sz w:val="20"/>
          <w:szCs w:val="20"/>
          <w:lang w:val="pl-PL"/>
        </w:rPr>
        <w:t>s</w:t>
      </w:r>
      <w:r w:rsidR="00924BC9" w:rsidRPr="0030198E">
        <w:rPr>
          <w:rFonts w:ascii="Arial" w:hAnsi="Arial" w:cs="Arial"/>
          <w:sz w:val="20"/>
          <w:szCs w:val="20"/>
          <w:lang w:val="pl-PL"/>
        </w:rPr>
        <w:t>tron.</w:t>
      </w:r>
    </w:p>
    <w:p w:rsidR="00924BC9" w:rsidRPr="0030198E" w:rsidRDefault="00E06773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11</w:t>
      </w:r>
      <w:r w:rsidR="00AE5652" w:rsidRPr="0030198E">
        <w:rPr>
          <w:rFonts w:ascii="Arial" w:hAnsi="Arial" w:cs="Arial"/>
          <w:sz w:val="20"/>
          <w:szCs w:val="20"/>
          <w:lang w:val="pl-PL"/>
        </w:rPr>
        <w:t xml:space="preserve">. </w:t>
      </w:r>
      <w:r w:rsidR="00924BC9" w:rsidRPr="0030198E">
        <w:rPr>
          <w:rFonts w:ascii="Arial" w:hAnsi="Arial" w:cs="Arial"/>
          <w:sz w:val="20"/>
          <w:szCs w:val="20"/>
          <w:lang w:val="pl-PL"/>
        </w:rPr>
        <w:t xml:space="preserve">Załącznikami do niniejszego formularza stanowiącymi integralną część oferty są oświadczenia, dokumenty i załączniki </w:t>
      </w:r>
      <w:r w:rsidR="0080249B" w:rsidRPr="0030198E">
        <w:rPr>
          <w:rFonts w:ascii="Arial" w:hAnsi="Arial" w:cs="Arial"/>
          <w:sz w:val="20"/>
          <w:szCs w:val="20"/>
          <w:lang w:val="pl-PL"/>
        </w:rPr>
        <w:t>wymienione poniżej</w:t>
      </w:r>
      <w:r w:rsidR="00924BC9" w:rsidRPr="0030198E">
        <w:rPr>
          <w:rFonts w:ascii="Arial" w:hAnsi="Arial" w:cs="Arial"/>
          <w:sz w:val="20"/>
          <w:szCs w:val="20"/>
          <w:lang w:val="pl-PL"/>
        </w:rPr>
        <w:t>:</w:t>
      </w:r>
    </w:p>
    <w:p w:rsidR="00924BC9" w:rsidRPr="0030198E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 xml:space="preserve">1) </w:t>
      </w:r>
      <w:r w:rsidRPr="0030198E">
        <w:rPr>
          <w:rFonts w:ascii="Arial" w:hAnsi="Arial"/>
          <w:sz w:val="20"/>
          <w:szCs w:val="20"/>
          <w:lang w:val="pl-PL"/>
        </w:rPr>
        <w:t>Oświadczenie/ośwaidczenia Wykonawcy składane na podstawie art. 125 ust. 1 ustawy PZP dotyczące spełnienia warunków udziału w postępowaniu oraz o braku podstaw do wykluczenia z postępowania</w:t>
      </w:r>
    </w:p>
    <w:p w:rsidR="002A1A70" w:rsidRPr="0030198E" w:rsidRDefault="002A1A70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</w:p>
    <w:p w:rsidR="00924BC9" w:rsidRPr="0030198E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 xml:space="preserve">2) </w:t>
      </w:r>
      <w:r w:rsidR="00924BC9" w:rsidRPr="0030198E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………………………………………………………………………….</w:t>
      </w:r>
    </w:p>
    <w:p w:rsidR="002A1A70" w:rsidRPr="0030198E" w:rsidRDefault="002A1A70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</w:p>
    <w:p w:rsidR="002D392D" w:rsidRPr="0030198E" w:rsidRDefault="002D392D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</w:p>
    <w:p w:rsidR="002A1A70" w:rsidRPr="0030198E" w:rsidRDefault="002A1A70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:rsidR="00CC37D9" w:rsidRPr="0030198E" w:rsidRDefault="00CC37D9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 w:eastAsia="pl-PL"/>
        </w:rPr>
      </w:pPr>
    </w:p>
    <w:p w:rsidR="00543C23" w:rsidRPr="0030198E" w:rsidRDefault="00543C23" w:rsidP="00543C23">
      <w:pPr>
        <w:spacing w:line="360" w:lineRule="auto"/>
        <w:ind w:left="4254" w:firstLine="709"/>
        <w:jc w:val="both"/>
        <w:rPr>
          <w:rFonts w:ascii="Arial" w:hAnsi="Arial" w:cs="Arial"/>
          <w:sz w:val="21"/>
          <w:szCs w:val="21"/>
        </w:rPr>
      </w:pPr>
      <w:bookmarkStart w:id="9" w:name="_Hlk63672798"/>
      <w:r w:rsidRPr="0030198E">
        <w:rPr>
          <w:rFonts w:ascii="Arial" w:hAnsi="Arial" w:cs="Arial"/>
          <w:sz w:val="21"/>
          <w:szCs w:val="21"/>
        </w:rPr>
        <w:t>…………………………………….</w:t>
      </w:r>
    </w:p>
    <w:p w:rsidR="00543C23" w:rsidRPr="0030198E" w:rsidRDefault="00543C23" w:rsidP="00543C2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30198E">
        <w:rPr>
          <w:rFonts w:ascii="Arial" w:hAnsi="Arial" w:cs="Arial"/>
          <w:sz w:val="21"/>
          <w:szCs w:val="21"/>
        </w:rPr>
        <w:tab/>
      </w:r>
      <w:r w:rsidRPr="0030198E">
        <w:rPr>
          <w:rFonts w:ascii="Arial" w:hAnsi="Arial" w:cs="Arial"/>
          <w:sz w:val="21"/>
          <w:szCs w:val="21"/>
        </w:rPr>
        <w:tab/>
      </w:r>
      <w:r w:rsidRPr="0030198E">
        <w:rPr>
          <w:rFonts w:ascii="Arial" w:hAnsi="Arial" w:cs="Arial"/>
          <w:sz w:val="21"/>
          <w:szCs w:val="21"/>
        </w:rPr>
        <w:tab/>
      </w:r>
      <w:r w:rsidRPr="0030198E">
        <w:rPr>
          <w:rFonts w:ascii="Arial" w:hAnsi="Arial" w:cs="Arial"/>
          <w:sz w:val="21"/>
          <w:szCs w:val="21"/>
        </w:rPr>
        <w:tab/>
      </w:r>
      <w:r w:rsidRPr="0030198E">
        <w:rPr>
          <w:rFonts w:ascii="Arial" w:hAnsi="Arial" w:cs="Arial"/>
          <w:sz w:val="21"/>
          <w:szCs w:val="21"/>
        </w:rPr>
        <w:tab/>
      </w:r>
      <w:r w:rsidRPr="0030198E">
        <w:rPr>
          <w:rFonts w:ascii="Arial" w:hAnsi="Arial" w:cs="Arial"/>
          <w:sz w:val="21"/>
          <w:szCs w:val="21"/>
        </w:rPr>
        <w:tab/>
      </w:r>
      <w:r w:rsidRPr="0030198E">
        <w:rPr>
          <w:rFonts w:ascii="Arial" w:hAnsi="Arial" w:cs="Arial"/>
          <w:i/>
          <w:sz w:val="21"/>
          <w:szCs w:val="21"/>
        </w:rPr>
        <w:tab/>
      </w:r>
      <w:r w:rsidRPr="0030198E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:rsidR="00DD76E6" w:rsidRPr="0030198E" w:rsidRDefault="00543C23" w:rsidP="00543C23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30198E">
        <w:rPr>
          <w:rFonts w:ascii="Arial" w:hAnsi="Arial" w:cs="Arial"/>
          <w:i/>
          <w:sz w:val="16"/>
          <w:szCs w:val="16"/>
        </w:rPr>
        <w:t>zaufany lub podpis osobisty</w:t>
      </w:r>
      <w:r w:rsidR="0080249B" w:rsidRPr="0030198E">
        <w:rPr>
          <w:rFonts w:ascii="Arial" w:hAnsi="Arial" w:cs="Arial"/>
          <w:sz w:val="20"/>
          <w:szCs w:val="20"/>
        </w:rPr>
        <w:t xml:space="preserve"> </w:t>
      </w:r>
      <w:bookmarkEnd w:id="9"/>
    </w:p>
    <w:sectPr w:rsidR="00DD76E6" w:rsidRPr="0030198E" w:rsidSect="00BE238F">
      <w:pgSz w:w="11906" w:h="16838"/>
      <w:pgMar w:top="1440" w:right="1080" w:bottom="1134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F94" w:rsidRDefault="00C03F94" w:rsidP="00597E0F">
      <w:pPr>
        <w:spacing w:after="0" w:line="240" w:lineRule="auto"/>
      </w:pPr>
      <w:r>
        <w:separator/>
      </w:r>
    </w:p>
  </w:endnote>
  <w:endnote w:type="continuationSeparator" w:id="0">
    <w:p w:rsidR="00C03F94" w:rsidRDefault="00C03F94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F94" w:rsidRDefault="00C03F94" w:rsidP="00597E0F">
      <w:pPr>
        <w:spacing w:after="0" w:line="240" w:lineRule="auto"/>
      </w:pPr>
      <w:r>
        <w:separator/>
      </w:r>
    </w:p>
  </w:footnote>
  <w:footnote w:type="continuationSeparator" w:id="0">
    <w:p w:rsidR="00C03F94" w:rsidRDefault="00C03F94" w:rsidP="00597E0F">
      <w:pPr>
        <w:spacing w:after="0" w:line="240" w:lineRule="auto"/>
      </w:pPr>
      <w:r>
        <w:continuationSeparator/>
      </w:r>
    </w:p>
  </w:footnote>
  <w:footnote w:id="1">
    <w:p w:rsidR="00AA64DC" w:rsidRPr="00891B08" w:rsidRDefault="00AA64DC" w:rsidP="002A1A70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:rsidR="00AA64DC" w:rsidRPr="00891B08" w:rsidRDefault="00AA64DC" w:rsidP="00107341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niniejszy punkt wypełnia Wykonawca, w przypadku podwykonawców, na których zasoby powołuje się na zasadach określonych w art. </w:t>
      </w:r>
      <w:r w:rsidR="00CA1C76">
        <w:rPr>
          <w:sz w:val="12"/>
          <w:szCs w:val="12"/>
        </w:rPr>
        <w:t>118 ustawy PZP</w:t>
      </w:r>
      <w:r w:rsidRPr="00891B08">
        <w:rPr>
          <w:sz w:val="12"/>
          <w:szCs w:val="12"/>
        </w:rPr>
        <w:t xml:space="preserve">, w celu wykazania spełniania warunków udziału </w:t>
      </w:r>
      <w:r>
        <w:rPr>
          <w:sz w:val="12"/>
          <w:szCs w:val="12"/>
        </w:rPr>
        <w:br/>
        <w:t xml:space="preserve">   </w:t>
      </w:r>
      <w:r w:rsidRPr="00891B08">
        <w:rPr>
          <w:sz w:val="12"/>
          <w:szCs w:val="12"/>
        </w:rPr>
        <w:t xml:space="preserve">w postępowaniu, o których mowa w art. </w:t>
      </w:r>
      <w:r w:rsidR="00CA1C76">
        <w:rPr>
          <w:sz w:val="12"/>
          <w:szCs w:val="12"/>
        </w:rPr>
        <w:t>112</w:t>
      </w:r>
      <w:r w:rsidRPr="00891B08">
        <w:rPr>
          <w:sz w:val="12"/>
          <w:szCs w:val="12"/>
        </w:rPr>
        <w:t xml:space="preserve"> ust.</w:t>
      </w:r>
      <w:r>
        <w:rPr>
          <w:sz w:val="12"/>
          <w:szCs w:val="12"/>
        </w:rPr>
        <w:t xml:space="preserve"> </w:t>
      </w:r>
      <w:r w:rsidR="00CA1C76">
        <w:rPr>
          <w:sz w:val="12"/>
          <w:szCs w:val="12"/>
        </w:rPr>
        <w:t>2</w:t>
      </w:r>
      <w:r w:rsidRPr="00891B08">
        <w:rPr>
          <w:sz w:val="12"/>
          <w:szCs w:val="12"/>
        </w:rPr>
        <w:t xml:space="preserve"> </w:t>
      </w:r>
      <w:r w:rsidR="00CA1C76">
        <w:rPr>
          <w:sz w:val="12"/>
          <w:szCs w:val="12"/>
        </w:rPr>
        <w:t>u</w:t>
      </w:r>
      <w:r w:rsidRPr="00891B08">
        <w:rPr>
          <w:sz w:val="12"/>
          <w:szCs w:val="12"/>
        </w:rPr>
        <w:t>stawy</w:t>
      </w:r>
      <w:r w:rsidR="00CA1C76">
        <w:rPr>
          <w:sz w:val="12"/>
          <w:szCs w:val="12"/>
        </w:rPr>
        <w:t xml:space="preserve"> PZP</w:t>
      </w:r>
      <w:r w:rsidRPr="00891B08">
        <w:rPr>
          <w:sz w:val="12"/>
          <w:szCs w:val="12"/>
        </w:rPr>
        <w:t>.</w:t>
      </w:r>
    </w:p>
  </w:footnote>
  <w:footnote w:id="3">
    <w:p w:rsidR="00AA64DC" w:rsidRPr="00891B08" w:rsidRDefault="00AA64DC" w:rsidP="00A11302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:rsidR="00AD6658" w:rsidRPr="00891B08" w:rsidRDefault="00AD6658" w:rsidP="00AD6658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w przypadku gdy </w:t>
      </w:r>
      <w:r>
        <w:rPr>
          <w:sz w:val="12"/>
          <w:szCs w:val="12"/>
        </w:rPr>
        <w:t>W</w:t>
      </w:r>
      <w:r w:rsidRPr="00891B08">
        <w:rPr>
          <w:sz w:val="12"/>
          <w:szCs w:val="12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AD6658" w:rsidRPr="00891B08" w:rsidRDefault="00AD6658" w:rsidP="00AD6658">
      <w:pPr>
        <w:pStyle w:val="Tekstprzypisudolnego"/>
        <w:jc w:val="both"/>
        <w:rPr>
          <w:sz w:val="12"/>
          <w:szCs w:val="12"/>
        </w:rPr>
      </w:pPr>
    </w:p>
  </w:footnote>
  <w:footnote w:id="5">
    <w:p w:rsidR="00AA64DC" w:rsidRPr="0080249B" w:rsidRDefault="00F73045" w:rsidP="00535ED9">
      <w:pPr>
        <w:spacing w:after="0" w:line="240" w:lineRule="auto"/>
        <w:rPr>
          <w:sz w:val="12"/>
          <w:szCs w:val="12"/>
        </w:rPr>
      </w:pPr>
      <w:r>
        <w:rPr>
          <w:sz w:val="12"/>
          <w:szCs w:val="12"/>
          <w:vertAlign w:val="superscript"/>
        </w:rPr>
        <w:t>6</w:t>
      </w:r>
      <w:r w:rsidR="00AA64DC" w:rsidRPr="0080249B">
        <w:rPr>
          <w:sz w:val="12"/>
          <w:szCs w:val="12"/>
        </w:rPr>
        <w:t xml:space="preserve"> niepotrzebne skreślić</w:t>
      </w:r>
    </w:p>
  </w:footnote>
  <w:footnote w:id="6">
    <w:p w:rsidR="00F73045" w:rsidRPr="00F73045" w:rsidRDefault="00F73045">
      <w:pPr>
        <w:pStyle w:val="Tekstprzypisudolnego"/>
        <w:rPr>
          <w:sz w:val="12"/>
          <w:szCs w:val="12"/>
        </w:rPr>
      </w:pPr>
      <w:r w:rsidRPr="00F73045">
        <w:rPr>
          <w:rStyle w:val="Odwoanieprzypisudolnego"/>
          <w:sz w:val="12"/>
          <w:szCs w:val="12"/>
        </w:rPr>
        <w:footnoteRef/>
      </w:r>
      <w:r w:rsidRPr="00F73045">
        <w:rPr>
          <w:sz w:val="12"/>
          <w:szCs w:val="12"/>
        </w:rPr>
        <w:t xml:space="preserve"> </w:t>
      </w:r>
      <w:r w:rsidRPr="0080249B">
        <w:rPr>
          <w:sz w:val="12"/>
          <w:szCs w:val="12"/>
        </w:rPr>
        <w:t>niepotrzebne skreślić</w:t>
      </w:r>
    </w:p>
  </w:footnote>
  <w:footnote w:id="7">
    <w:p w:rsidR="006112BF" w:rsidRPr="006112BF" w:rsidRDefault="006112BF">
      <w:pPr>
        <w:pStyle w:val="Tekstprzypisudolnego"/>
        <w:rPr>
          <w:sz w:val="12"/>
          <w:szCs w:val="12"/>
        </w:rPr>
      </w:pPr>
      <w:r w:rsidRPr="006112BF">
        <w:rPr>
          <w:rStyle w:val="Odwoanieprzypisudolnego"/>
          <w:sz w:val="12"/>
          <w:szCs w:val="12"/>
        </w:rPr>
        <w:footnoteRef/>
      </w:r>
      <w:r w:rsidRPr="006112BF">
        <w:rPr>
          <w:sz w:val="12"/>
          <w:szCs w:val="12"/>
        </w:rPr>
        <w:t xml:space="preserve"> </w:t>
      </w:r>
      <w:r>
        <w:rPr>
          <w:sz w:val="12"/>
          <w:szCs w:val="12"/>
        </w:rPr>
        <w:t>Wypełnić tylko w przypadku powstania obowiązku podatkowego u Zamawiającego</w:t>
      </w:r>
    </w:p>
  </w:footnote>
  <w:footnote w:id="8">
    <w:p w:rsidR="00F73045" w:rsidRPr="00F73045" w:rsidRDefault="00F73045">
      <w:pPr>
        <w:pStyle w:val="Tekstprzypisudolnego"/>
        <w:rPr>
          <w:sz w:val="12"/>
          <w:szCs w:val="12"/>
        </w:rPr>
      </w:pPr>
      <w:r w:rsidRPr="00F73045">
        <w:rPr>
          <w:rStyle w:val="Odwoanieprzypisudolnego"/>
          <w:sz w:val="12"/>
          <w:szCs w:val="12"/>
        </w:rPr>
        <w:footnoteRef/>
      </w:r>
      <w:r w:rsidRPr="00F73045">
        <w:rPr>
          <w:sz w:val="12"/>
          <w:szCs w:val="12"/>
        </w:rPr>
        <w:t xml:space="preserve"> </w:t>
      </w:r>
      <w:r w:rsidRPr="0080249B">
        <w:rPr>
          <w:sz w:val="12"/>
          <w:szCs w:val="12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7C601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03"/>
        </w:tabs>
        <w:ind w:left="1003" w:hanging="360"/>
      </w:pPr>
      <w:rPr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63"/>
        </w:tabs>
        <w:ind w:left="1363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23"/>
        </w:tabs>
        <w:ind w:left="1723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2083"/>
        </w:tabs>
        <w:ind w:left="2083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443"/>
        </w:tabs>
        <w:ind w:left="2443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803"/>
        </w:tabs>
        <w:ind w:left="2803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3163"/>
        </w:tabs>
        <w:ind w:left="3163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523"/>
        </w:tabs>
        <w:ind w:left="3523" w:hanging="360"/>
      </w:pPr>
      <w:rPr>
        <w:b w:val="0"/>
        <w:bCs w:val="0"/>
        <w:sz w:val="20"/>
        <w:szCs w:val="20"/>
      </w:rPr>
    </w:lvl>
  </w:abstractNum>
  <w:abstractNum w:abstractNumId="1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0000003"/>
    <w:multiLevelType w:val="multilevel"/>
    <w:tmpl w:val="35FC94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08"/>
    <w:multiLevelType w:val="multilevel"/>
    <w:tmpl w:val="F926CC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003526F8"/>
    <w:multiLevelType w:val="hybridMultilevel"/>
    <w:tmpl w:val="6BFC0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>
    <w:nsid w:val="0E2D0DAF"/>
    <w:multiLevelType w:val="multilevel"/>
    <w:tmpl w:val="5EDA507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601698C"/>
    <w:multiLevelType w:val="hybridMultilevel"/>
    <w:tmpl w:val="EC504F34"/>
    <w:lvl w:ilvl="0" w:tplc="04150011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18535720"/>
    <w:multiLevelType w:val="hybridMultilevel"/>
    <w:tmpl w:val="7DAEFBD6"/>
    <w:lvl w:ilvl="0" w:tplc="04150017">
      <w:start w:val="1"/>
      <w:numFmt w:val="lowerLetter"/>
      <w:lvlText w:val="%1)"/>
      <w:lvlJc w:val="left"/>
      <w:pPr>
        <w:ind w:left="934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43">
    <w:nsid w:val="18C6257F"/>
    <w:multiLevelType w:val="hybridMultilevel"/>
    <w:tmpl w:val="6FFEBAF8"/>
    <w:lvl w:ilvl="0" w:tplc="3C481494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44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>
    <w:nsid w:val="1E4C7328"/>
    <w:multiLevelType w:val="hybridMultilevel"/>
    <w:tmpl w:val="9F868978"/>
    <w:lvl w:ilvl="0" w:tplc="04150017">
      <w:start w:val="1"/>
      <w:numFmt w:val="lowerLetter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255869AC"/>
    <w:multiLevelType w:val="hybridMultilevel"/>
    <w:tmpl w:val="8E00FC72"/>
    <w:lvl w:ilvl="0" w:tplc="3C4814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>
    <w:nsid w:val="2B0B0086"/>
    <w:multiLevelType w:val="hybridMultilevel"/>
    <w:tmpl w:val="47283FDC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2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CED4BFC"/>
    <w:multiLevelType w:val="hybridMultilevel"/>
    <w:tmpl w:val="E6B4440A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C6D2F6BC">
      <w:start w:val="1"/>
      <w:numFmt w:val="decimal"/>
      <w:lvlText w:val="%2."/>
      <w:lvlJc w:val="left"/>
      <w:pPr>
        <w:ind w:left="1080" w:hanging="360"/>
      </w:pPr>
      <w:rPr>
        <w:b w:val="0"/>
        <w:bCs w:val="0"/>
        <w:color w:val="000000"/>
        <w:sz w:val="22"/>
        <w:szCs w:val="22"/>
      </w:rPr>
    </w:lvl>
    <w:lvl w:ilvl="2" w:tplc="F4C8617C">
      <w:start w:val="1"/>
      <w:numFmt w:val="decimal"/>
      <w:lvlText w:val="%3)"/>
      <w:lvlJc w:val="left"/>
      <w:pPr>
        <w:ind w:left="1800" w:hanging="180"/>
      </w:pPr>
      <w:rPr>
        <w:b w:val="0"/>
        <w:color w:val="00000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6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>
    <w:nsid w:val="36E4021D"/>
    <w:multiLevelType w:val="multilevel"/>
    <w:tmpl w:val="2B9EC8C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>
    <w:nsid w:val="4C6D24EA"/>
    <w:multiLevelType w:val="multilevel"/>
    <w:tmpl w:val="D5F811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685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>
    <w:nsid w:val="4E0852F3"/>
    <w:multiLevelType w:val="hybridMultilevel"/>
    <w:tmpl w:val="FF040036"/>
    <w:lvl w:ilvl="0" w:tplc="04150017">
      <w:start w:val="1"/>
      <w:numFmt w:val="lowerLetter"/>
      <w:lvlText w:val="%1)"/>
      <w:lvlJc w:val="left"/>
      <w:pPr>
        <w:ind w:left="1902" w:hanging="360"/>
      </w:pPr>
    </w:lvl>
    <w:lvl w:ilvl="1" w:tplc="04150019" w:tentative="1">
      <w:start w:val="1"/>
      <w:numFmt w:val="lowerLetter"/>
      <w:lvlText w:val="%2."/>
      <w:lvlJc w:val="left"/>
      <w:pPr>
        <w:ind w:left="2622" w:hanging="360"/>
      </w:pPr>
    </w:lvl>
    <w:lvl w:ilvl="2" w:tplc="0415001B" w:tentative="1">
      <w:start w:val="1"/>
      <w:numFmt w:val="lowerRoman"/>
      <w:lvlText w:val="%3."/>
      <w:lvlJc w:val="right"/>
      <w:pPr>
        <w:ind w:left="3342" w:hanging="180"/>
      </w:pPr>
    </w:lvl>
    <w:lvl w:ilvl="3" w:tplc="0415000F" w:tentative="1">
      <w:start w:val="1"/>
      <w:numFmt w:val="decimal"/>
      <w:lvlText w:val="%4."/>
      <w:lvlJc w:val="left"/>
      <w:pPr>
        <w:ind w:left="4062" w:hanging="360"/>
      </w:pPr>
    </w:lvl>
    <w:lvl w:ilvl="4" w:tplc="04150019" w:tentative="1">
      <w:start w:val="1"/>
      <w:numFmt w:val="lowerLetter"/>
      <w:lvlText w:val="%5."/>
      <w:lvlJc w:val="left"/>
      <w:pPr>
        <w:ind w:left="4782" w:hanging="360"/>
      </w:pPr>
    </w:lvl>
    <w:lvl w:ilvl="5" w:tplc="0415001B" w:tentative="1">
      <w:start w:val="1"/>
      <w:numFmt w:val="lowerRoman"/>
      <w:lvlText w:val="%6."/>
      <w:lvlJc w:val="right"/>
      <w:pPr>
        <w:ind w:left="5502" w:hanging="180"/>
      </w:pPr>
    </w:lvl>
    <w:lvl w:ilvl="6" w:tplc="0415000F" w:tentative="1">
      <w:start w:val="1"/>
      <w:numFmt w:val="decimal"/>
      <w:lvlText w:val="%7."/>
      <w:lvlJc w:val="left"/>
      <w:pPr>
        <w:ind w:left="6222" w:hanging="360"/>
      </w:pPr>
    </w:lvl>
    <w:lvl w:ilvl="7" w:tplc="04150019" w:tentative="1">
      <w:start w:val="1"/>
      <w:numFmt w:val="lowerLetter"/>
      <w:lvlText w:val="%8."/>
      <w:lvlJc w:val="left"/>
      <w:pPr>
        <w:ind w:left="6942" w:hanging="360"/>
      </w:pPr>
    </w:lvl>
    <w:lvl w:ilvl="8" w:tplc="0415001B" w:tentative="1">
      <w:start w:val="1"/>
      <w:numFmt w:val="lowerRoman"/>
      <w:lvlText w:val="%9."/>
      <w:lvlJc w:val="right"/>
      <w:pPr>
        <w:ind w:left="7662" w:hanging="180"/>
      </w:pPr>
    </w:lvl>
  </w:abstractNum>
  <w:abstractNum w:abstractNumId="64">
    <w:nsid w:val="4EB70AC8"/>
    <w:multiLevelType w:val="hybridMultilevel"/>
    <w:tmpl w:val="528E95DC"/>
    <w:lvl w:ilvl="0" w:tplc="8EB2BB9C">
      <w:start w:val="1"/>
      <w:numFmt w:val="lowerLetter"/>
      <w:lvlText w:val="%1)"/>
      <w:lvlJc w:val="left"/>
      <w:pPr>
        <w:ind w:left="1776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>
    <w:nsid w:val="51AE36FE"/>
    <w:multiLevelType w:val="hybridMultilevel"/>
    <w:tmpl w:val="D7823D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67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172" w:hanging="360"/>
      </w:pPr>
    </w:lvl>
    <w:lvl w:ilvl="1" w:tplc="04150019" w:tentative="1">
      <w:start w:val="1"/>
      <w:numFmt w:val="lowerLetter"/>
      <w:lvlText w:val="%2.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74">
    <w:nsid w:val="5E3445F6"/>
    <w:multiLevelType w:val="hybridMultilevel"/>
    <w:tmpl w:val="395CC5E4"/>
    <w:lvl w:ilvl="0" w:tplc="6B146AA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F631BCE"/>
    <w:multiLevelType w:val="hybridMultilevel"/>
    <w:tmpl w:val="540E071C"/>
    <w:lvl w:ilvl="0" w:tplc="02BC59C8">
      <w:start w:val="1"/>
      <w:numFmt w:val="lowerLetter"/>
      <w:lvlText w:val="%1)"/>
      <w:lvlJc w:val="left"/>
      <w:pPr>
        <w:ind w:left="927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F4C8617C">
      <w:start w:val="1"/>
      <w:numFmt w:val="decimal"/>
      <w:lvlText w:val="%3)"/>
      <w:lvlJc w:val="left"/>
      <w:pPr>
        <w:ind w:left="2367" w:hanging="180"/>
      </w:pPr>
      <w:rPr>
        <w:b w:val="0"/>
        <w:color w:val="000000"/>
      </w:rPr>
    </w:lvl>
    <w:lvl w:ilvl="3" w:tplc="04150017">
      <w:start w:val="1"/>
      <w:numFmt w:val="lowerLetter"/>
      <w:lvlText w:val="%4)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6">
    <w:nsid w:val="61041F57"/>
    <w:multiLevelType w:val="hybridMultilevel"/>
    <w:tmpl w:val="13561D6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7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630E4B72"/>
    <w:multiLevelType w:val="hybridMultilevel"/>
    <w:tmpl w:val="71786FDC"/>
    <w:lvl w:ilvl="0" w:tplc="E83E1D30">
      <w:start w:val="1"/>
      <w:numFmt w:val="decimal"/>
      <w:lvlText w:val="%1)"/>
      <w:lvlJc w:val="left"/>
      <w:pPr>
        <w:ind w:left="1571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9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80">
    <w:nsid w:val="64DC1A6D"/>
    <w:multiLevelType w:val="hybridMultilevel"/>
    <w:tmpl w:val="9F868978"/>
    <w:lvl w:ilvl="0" w:tplc="04150017">
      <w:start w:val="1"/>
      <w:numFmt w:val="lowerLetter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3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4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5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8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79C3781F"/>
    <w:multiLevelType w:val="hybridMultilevel"/>
    <w:tmpl w:val="204E9CBE"/>
    <w:lvl w:ilvl="0" w:tplc="ABE60FB6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D253D8D"/>
    <w:multiLevelType w:val="multilevel"/>
    <w:tmpl w:val="FC7CE194"/>
    <w:lvl w:ilvl="0">
      <w:start w:val="1"/>
      <w:numFmt w:val="decimal"/>
      <w:lvlText w:val="%1)"/>
      <w:lvlJc w:val="left"/>
      <w:pPr>
        <w:ind w:left="1088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5413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952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2456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9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8" w:hanging="1440"/>
      </w:pPr>
      <w:rPr>
        <w:rFonts w:hint="default"/>
      </w:rPr>
    </w:lvl>
  </w:abstractNum>
  <w:num w:numId="1">
    <w:abstractNumId w:val="72"/>
  </w:num>
  <w:num w:numId="2">
    <w:abstractNumId w:val="39"/>
  </w:num>
  <w:num w:numId="3">
    <w:abstractNumId w:val="65"/>
  </w:num>
  <w:num w:numId="4">
    <w:abstractNumId w:val="52"/>
  </w:num>
  <w:num w:numId="5">
    <w:abstractNumId w:val="48"/>
  </w:num>
  <w:num w:numId="6">
    <w:abstractNumId w:val="82"/>
  </w:num>
  <w:num w:numId="7">
    <w:abstractNumId w:val="19"/>
  </w:num>
  <w:num w:numId="8">
    <w:abstractNumId w:val="55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4"/>
  </w:num>
  <w:num w:numId="29">
    <w:abstractNumId w:val="59"/>
  </w:num>
  <w:num w:numId="30">
    <w:abstractNumId w:val="61"/>
  </w:num>
  <w:num w:numId="31">
    <w:abstractNumId w:val="49"/>
  </w:num>
  <w:num w:numId="32">
    <w:abstractNumId w:val="73"/>
  </w:num>
  <w:num w:numId="33">
    <w:abstractNumId w:val="47"/>
  </w:num>
  <w:num w:numId="34">
    <w:abstractNumId w:val="87"/>
  </w:num>
  <w:num w:numId="35">
    <w:abstractNumId w:val="57"/>
  </w:num>
  <w:num w:numId="36">
    <w:abstractNumId w:val="40"/>
  </w:num>
  <w:num w:numId="37">
    <w:abstractNumId w:val="81"/>
  </w:num>
  <w:num w:numId="38">
    <w:abstractNumId w:val="70"/>
  </w:num>
  <w:num w:numId="39">
    <w:abstractNumId w:val="36"/>
  </w:num>
  <w:num w:numId="40">
    <w:abstractNumId w:val="89"/>
  </w:num>
  <w:num w:numId="41">
    <w:abstractNumId w:val="83"/>
  </w:num>
  <w:num w:numId="42">
    <w:abstractNumId w:val="44"/>
  </w:num>
  <w:num w:numId="43">
    <w:abstractNumId w:val="37"/>
  </w:num>
  <w:num w:numId="44">
    <w:abstractNumId w:val="77"/>
  </w:num>
  <w:num w:numId="45">
    <w:abstractNumId w:val="68"/>
  </w:num>
  <w:num w:numId="46">
    <w:abstractNumId w:val="56"/>
  </w:num>
  <w:num w:numId="47">
    <w:abstractNumId w:val="85"/>
  </w:num>
  <w:num w:numId="48">
    <w:abstractNumId w:val="58"/>
  </w:num>
  <w:num w:numId="49">
    <w:abstractNumId w:val="38"/>
  </w:num>
  <w:num w:numId="50">
    <w:abstractNumId w:val="53"/>
  </w:num>
  <w:num w:numId="51">
    <w:abstractNumId w:val="91"/>
  </w:num>
  <w:num w:numId="52">
    <w:abstractNumId w:val="64"/>
  </w:num>
  <w:num w:numId="53">
    <w:abstractNumId w:val="69"/>
  </w:num>
  <w:num w:numId="54">
    <w:abstractNumId w:val="51"/>
  </w:num>
  <w:num w:numId="55">
    <w:abstractNumId w:val="79"/>
  </w:num>
  <w:num w:numId="56">
    <w:abstractNumId w:val="78"/>
  </w:num>
  <w:num w:numId="57">
    <w:abstractNumId w:val="35"/>
  </w:num>
  <w:num w:numId="58">
    <w:abstractNumId w:val="88"/>
  </w:num>
  <w:num w:numId="59">
    <w:abstractNumId w:val="63"/>
  </w:num>
  <w:num w:numId="60">
    <w:abstractNumId w:val="74"/>
  </w:num>
  <w:num w:numId="61">
    <w:abstractNumId w:val="93"/>
  </w:num>
  <w:num w:numId="62">
    <w:abstractNumId w:val="62"/>
  </w:num>
  <w:num w:numId="63">
    <w:abstractNumId w:val="46"/>
  </w:num>
  <w:num w:numId="64">
    <w:abstractNumId w:val="76"/>
  </w:num>
  <w:num w:numId="65">
    <w:abstractNumId w:val="75"/>
  </w:num>
  <w:num w:numId="66">
    <w:abstractNumId w:val="41"/>
  </w:num>
  <w:num w:numId="67">
    <w:abstractNumId w:val="42"/>
  </w:num>
  <w:num w:numId="68">
    <w:abstractNumId w:val="43"/>
  </w:num>
  <w:num w:numId="69">
    <w:abstractNumId w:val="66"/>
  </w:num>
  <w:num w:numId="70">
    <w:abstractNumId w:val="71"/>
  </w:num>
  <w:num w:numId="71">
    <w:abstractNumId w:val="86"/>
  </w:num>
  <w:num w:numId="72">
    <w:abstractNumId w:val="50"/>
  </w:num>
  <w:num w:numId="73">
    <w:abstractNumId w:val="90"/>
  </w:num>
  <w:num w:numId="74">
    <w:abstractNumId w:val="45"/>
  </w:num>
  <w:num w:numId="75">
    <w:abstractNumId w:val="8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61"/>
    <w:rsid w:val="00000BAA"/>
    <w:rsid w:val="00001E11"/>
    <w:rsid w:val="00002DB2"/>
    <w:rsid w:val="00002DFA"/>
    <w:rsid w:val="00003322"/>
    <w:rsid w:val="00003789"/>
    <w:rsid w:val="000047AE"/>
    <w:rsid w:val="00004A76"/>
    <w:rsid w:val="00004AC3"/>
    <w:rsid w:val="0000522F"/>
    <w:rsid w:val="00006DD8"/>
    <w:rsid w:val="00006F78"/>
    <w:rsid w:val="00007072"/>
    <w:rsid w:val="000074A5"/>
    <w:rsid w:val="00010029"/>
    <w:rsid w:val="00011CBC"/>
    <w:rsid w:val="00012562"/>
    <w:rsid w:val="00012F24"/>
    <w:rsid w:val="000131F7"/>
    <w:rsid w:val="000134BA"/>
    <w:rsid w:val="000140E0"/>
    <w:rsid w:val="000149A2"/>
    <w:rsid w:val="00015414"/>
    <w:rsid w:val="000161E8"/>
    <w:rsid w:val="000168D1"/>
    <w:rsid w:val="00016961"/>
    <w:rsid w:val="00016C45"/>
    <w:rsid w:val="00017D5C"/>
    <w:rsid w:val="000202FD"/>
    <w:rsid w:val="00020AF2"/>
    <w:rsid w:val="000217D1"/>
    <w:rsid w:val="000219B8"/>
    <w:rsid w:val="00021B34"/>
    <w:rsid w:val="00021DC9"/>
    <w:rsid w:val="00022E15"/>
    <w:rsid w:val="00023546"/>
    <w:rsid w:val="000237D5"/>
    <w:rsid w:val="00023DAA"/>
    <w:rsid w:val="00024209"/>
    <w:rsid w:val="000255F4"/>
    <w:rsid w:val="00025982"/>
    <w:rsid w:val="00025D28"/>
    <w:rsid w:val="0002614C"/>
    <w:rsid w:val="000265F3"/>
    <w:rsid w:val="00026A26"/>
    <w:rsid w:val="00026B79"/>
    <w:rsid w:val="00026B89"/>
    <w:rsid w:val="00026C0B"/>
    <w:rsid w:val="0002770C"/>
    <w:rsid w:val="00027ECA"/>
    <w:rsid w:val="00027FBA"/>
    <w:rsid w:val="00027FC3"/>
    <w:rsid w:val="0003096A"/>
    <w:rsid w:val="00030E45"/>
    <w:rsid w:val="000316EC"/>
    <w:rsid w:val="00031919"/>
    <w:rsid w:val="0003221A"/>
    <w:rsid w:val="00032BEC"/>
    <w:rsid w:val="00033649"/>
    <w:rsid w:val="0003376C"/>
    <w:rsid w:val="000348E7"/>
    <w:rsid w:val="00034C8E"/>
    <w:rsid w:val="000350C2"/>
    <w:rsid w:val="00035C38"/>
    <w:rsid w:val="00036ECB"/>
    <w:rsid w:val="000375BE"/>
    <w:rsid w:val="000378FD"/>
    <w:rsid w:val="0004051F"/>
    <w:rsid w:val="000405AA"/>
    <w:rsid w:val="00040ADE"/>
    <w:rsid w:val="00041010"/>
    <w:rsid w:val="00041379"/>
    <w:rsid w:val="00041ADD"/>
    <w:rsid w:val="00042117"/>
    <w:rsid w:val="000434CA"/>
    <w:rsid w:val="00043593"/>
    <w:rsid w:val="00043B70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BE1"/>
    <w:rsid w:val="00047CF2"/>
    <w:rsid w:val="00050121"/>
    <w:rsid w:val="00050692"/>
    <w:rsid w:val="00050776"/>
    <w:rsid w:val="000508EC"/>
    <w:rsid w:val="00050CB8"/>
    <w:rsid w:val="00051091"/>
    <w:rsid w:val="00051D47"/>
    <w:rsid w:val="00052523"/>
    <w:rsid w:val="00052533"/>
    <w:rsid w:val="00052A34"/>
    <w:rsid w:val="00052FAC"/>
    <w:rsid w:val="00054038"/>
    <w:rsid w:val="0005443D"/>
    <w:rsid w:val="000544EA"/>
    <w:rsid w:val="00054AA2"/>
    <w:rsid w:val="00055B00"/>
    <w:rsid w:val="00055E2C"/>
    <w:rsid w:val="00055E63"/>
    <w:rsid w:val="00055F03"/>
    <w:rsid w:val="00056A0C"/>
    <w:rsid w:val="00056A1F"/>
    <w:rsid w:val="00057693"/>
    <w:rsid w:val="000576F2"/>
    <w:rsid w:val="0006013E"/>
    <w:rsid w:val="0006030D"/>
    <w:rsid w:val="000609C7"/>
    <w:rsid w:val="00060A78"/>
    <w:rsid w:val="00061050"/>
    <w:rsid w:val="00061820"/>
    <w:rsid w:val="00062834"/>
    <w:rsid w:val="000638C7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94A"/>
    <w:rsid w:val="0007244E"/>
    <w:rsid w:val="00073EAF"/>
    <w:rsid w:val="00073FEA"/>
    <w:rsid w:val="000745E3"/>
    <w:rsid w:val="000749B0"/>
    <w:rsid w:val="00074F40"/>
    <w:rsid w:val="00075254"/>
    <w:rsid w:val="0007695E"/>
    <w:rsid w:val="00076D36"/>
    <w:rsid w:val="00077CCB"/>
    <w:rsid w:val="00077F55"/>
    <w:rsid w:val="000803F3"/>
    <w:rsid w:val="000804FF"/>
    <w:rsid w:val="000809F8"/>
    <w:rsid w:val="00082489"/>
    <w:rsid w:val="00082528"/>
    <w:rsid w:val="000828B9"/>
    <w:rsid w:val="000828DE"/>
    <w:rsid w:val="000828EF"/>
    <w:rsid w:val="00085080"/>
    <w:rsid w:val="000853D1"/>
    <w:rsid w:val="00085AE7"/>
    <w:rsid w:val="00085BEC"/>
    <w:rsid w:val="000866FD"/>
    <w:rsid w:val="00086EDB"/>
    <w:rsid w:val="00087515"/>
    <w:rsid w:val="00090761"/>
    <w:rsid w:val="0009093B"/>
    <w:rsid w:val="00091154"/>
    <w:rsid w:val="000918DF"/>
    <w:rsid w:val="000926FF"/>
    <w:rsid w:val="00092E0D"/>
    <w:rsid w:val="0009348E"/>
    <w:rsid w:val="0009352B"/>
    <w:rsid w:val="00094556"/>
    <w:rsid w:val="00094D9F"/>
    <w:rsid w:val="000952A8"/>
    <w:rsid w:val="000952F4"/>
    <w:rsid w:val="00096347"/>
    <w:rsid w:val="000964A5"/>
    <w:rsid w:val="000966D6"/>
    <w:rsid w:val="0009703A"/>
    <w:rsid w:val="00097B62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12E"/>
    <w:rsid w:val="000A43DC"/>
    <w:rsid w:val="000A4D1B"/>
    <w:rsid w:val="000A655A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F00"/>
    <w:rsid w:val="000B321F"/>
    <w:rsid w:val="000B3482"/>
    <w:rsid w:val="000B34FB"/>
    <w:rsid w:val="000B3652"/>
    <w:rsid w:val="000B4714"/>
    <w:rsid w:val="000B4F5F"/>
    <w:rsid w:val="000B5725"/>
    <w:rsid w:val="000B5A98"/>
    <w:rsid w:val="000B5BCD"/>
    <w:rsid w:val="000B5DAF"/>
    <w:rsid w:val="000B6A03"/>
    <w:rsid w:val="000B72CD"/>
    <w:rsid w:val="000B77DA"/>
    <w:rsid w:val="000B7871"/>
    <w:rsid w:val="000B7883"/>
    <w:rsid w:val="000B7AE4"/>
    <w:rsid w:val="000B7BBE"/>
    <w:rsid w:val="000B7E6F"/>
    <w:rsid w:val="000B7FA2"/>
    <w:rsid w:val="000C0637"/>
    <w:rsid w:val="000C0AD7"/>
    <w:rsid w:val="000C1380"/>
    <w:rsid w:val="000C4672"/>
    <w:rsid w:val="000C46A8"/>
    <w:rsid w:val="000C4D6B"/>
    <w:rsid w:val="000C4FDD"/>
    <w:rsid w:val="000C50DC"/>
    <w:rsid w:val="000C619A"/>
    <w:rsid w:val="000C7391"/>
    <w:rsid w:val="000C78C5"/>
    <w:rsid w:val="000D068C"/>
    <w:rsid w:val="000D0C88"/>
    <w:rsid w:val="000D0EC4"/>
    <w:rsid w:val="000D0ED2"/>
    <w:rsid w:val="000D0FA4"/>
    <w:rsid w:val="000D1A17"/>
    <w:rsid w:val="000D2814"/>
    <w:rsid w:val="000D290D"/>
    <w:rsid w:val="000D2D89"/>
    <w:rsid w:val="000D3D00"/>
    <w:rsid w:val="000D4A72"/>
    <w:rsid w:val="000D4B8D"/>
    <w:rsid w:val="000D5EF2"/>
    <w:rsid w:val="000D63F5"/>
    <w:rsid w:val="000D66EB"/>
    <w:rsid w:val="000D695D"/>
    <w:rsid w:val="000D6CE8"/>
    <w:rsid w:val="000D6E3A"/>
    <w:rsid w:val="000D7026"/>
    <w:rsid w:val="000E0783"/>
    <w:rsid w:val="000E0A47"/>
    <w:rsid w:val="000E1673"/>
    <w:rsid w:val="000E1DC5"/>
    <w:rsid w:val="000E2844"/>
    <w:rsid w:val="000E321F"/>
    <w:rsid w:val="000E3A21"/>
    <w:rsid w:val="000E3D6E"/>
    <w:rsid w:val="000E447F"/>
    <w:rsid w:val="000E4B54"/>
    <w:rsid w:val="000E4D5D"/>
    <w:rsid w:val="000E5072"/>
    <w:rsid w:val="000E512C"/>
    <w:rsid w:val="000E555B"/>
    <w:rsid w:val="000E57C1"/>
    <w:rsid w:val="000E626F"/>
    <w:rsid w:val="000E63AE"/>
    <w:rsid w:val="000E63D0"/>
    <w:rsid w:val="000E68DF"/>
    <w:rsid w:val="000E695C"/>
    <w:rsid w:val="000E6A53"/>
    <w:rsid w:val="000E7535"/>
    <w:rsid w:val="000E795F"/>
    <w:rsid w:val="000E7D76"/>
    <w:rsid w:val="000E7F54"/>
    <w:rsid w:val="000F0C69"/>
    <w:rsid w:val="000F1ABF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3FB"/>
    <w:rsid w:val="00103416"/>
    <w:rsid w:val="00103792"/>
    <w:rsid w:val="00103AB0"/>
    <w:rsid w:val="00103B7F"/>
    <w:rsid w:val="00103BD1"/>
    <w:rsid w:val="00104990"/>
    <w:rsid w:val="00104C2A"/>
    <w:rsid w:val="0010567C"/>
    <w:rsid w:val="00105ADD"/>
    <w:rsid w:val="00105B28"/>
    <w:rsid w:val="001060C9"/>
    <w:rsid w:val="0010625A"/>
    <w:rsid w:val="00106B48"/>
    <w:rsid w:val="0010721E"/>
    <w:rsid w:val="00107341"/>
    <w:rsid w:val="0010761D"/>
    <w:rsid w:val="00107EF8"/>
    <w:rsid w:val="00110808"/>
    <w:rsid w:val="00110DBB"/>
    <w:rsid w:val="001112AE"/>
    <w:rsid w:val="00111986"/>
    <w:rsid w:val="001128B1"/>
    <w:rsid w:val="001142F8"/>
    <w:rsid w:val="00114B34"/>
    <w:rsid w:val="00114D3F"/>
    <w:rsid w:val="00115213"/>
    <w:rsid w:val="00115CBB"/>
    <w:rsid w:val="00117410"/>
    <w:rsid w:val="00117498"/>
    <w:rsid w:val="00121C7C"/>
    <w:rsid w:val="00121DC1"/>
    <w:rsid w:val="00121EF0"/>
    <w:rsid w:val="0012366B"/>
    <w:rsid w:val="00123830"/>
    <w:rsid w:val="001238D2"/>
    <w:rsid w:val="00123AC6"/>
    <w:rsid w:val="00123D03"/>
    <w:rsid w:val="00123F25"/>
    <w:rsid w:val="00125906"/>
    <w:rsid w:val="00125BA0"/>
    <w:rsid w:val="001261A3"/>
    <w:rsid w:val="001267FD"/>
    <w:rsid w:val="00126939"/>
    <w:rsid w:val="001269E5"/>
    <w:rsid w:val="001270C5"/>
    <w:rsid w:val="00127135"/>
    <w:rsid w:val="001272FC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470"/>
    <w:rsid w:val="00133035"/>
    <w:rsid w:val="001340A6"/>
    <w:rsid w:val="00134804"/>
    <w:rsid w:val="00135B53"/>
    <w:rsid w:val="00135C87"/>
    <w:rsid w:val="00136BD9"/>
    <w:rsid w:val="001372F3"/>
    <w:rsid w:val="0013736D"/>
    <w:rsid w:val="0014008D"/>
    <w:rsid w:val="00140B49"/>
    <w:rsid w:val="00140C0F"/>
    <w:rsid w:val="00141243"/>
    <w:rsid w:val="00141811"/>
    <w:rsid w:val="00141824"/>
    <w:rsid w:val="00141D91"/>
    <w:rsid w:val="00142C50"/>
    <w:rsid w:val="00142C5B"/>
    <w:rsid w:val="00143B79"/>
    <w:rsid w:val="00143F74"/>
    <w:rsid w:val="00144C0E"/>
    <w:rsid w:val="0014656A"/>
    <w:rsid w:val="0014673A"/>
    <w:rsid w:val="00147161"/>
    <w:rsid w:val="00147598"/>
    <w:rsid w:val="00147D31"/>
    <w:rsid w:val="001509ED"/>
    <w:rsid w:val="00150F9F"/>
    <w:rsid w:val="00150FA4"/>
    <w:rsid w:val="0015137E"/>
    <w:rsid w:val="00151C19"/>
    <w:rsid w:val="001520E2"/>
    <w:rsid w:val="0015249F"/>
    <w:rsid w:val="001524DA"/>
    <w:rsid w:val="001526E6"/>
    <w:rsid w:val="0015296F"/>
    <w:rsid w:val="00153116"/>
    <w:rsid w:val="0015365A"/>
    <w:rsid w:val="001538B4"/>
    <w:rsid w:val="0015392A"/>
    <w:rsid w:val="00155243"/>
    <w:rsid w:val="00155E6F"/>
    <w:rsid w:val="001570FB"/>
    <w:rsid w:val="00157232"/>
    <w:rsid w:val="00157BAB"/>
    <w:rsid w:val="0016038F"/>
    <w:rsid w:val="00160509"/>
    <w:rsid w:val="00160CBA"/>
    <w:rsid w:val="0016256B"/>
    <w:rsid w:val="00162F3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69A"/>
    <w:rsid w:val="0017197C"/>
    <w:rsid w:val="001719BA"/>
    <w:rsid w:val="00171C73"/>
    <w:rsid w:val="00171E97"/>
    <w:rsid w:val="0017235C"/>
    <w:rsid w:val="0017254A"/>
    <w:rsid w:val="00172718"/>
    <w:rsid w:val="00172798"/>
    <w:rsid w:val="00173B9F"/>
    <w:rsid w:val="00173D8D"/>
    <w:rsid w:val="00173EF6"/>
    <w:rsid w:val="0017444E"/>
    <w:rsid w:val="00174493"/>
    <w:rsid w:val="00174914"/>
    <w:rsid w:val="0017497F"/>
    <w:rsid w:val="001759E8"/>
    <w:rsid w:val="001762B6"/>
    <w:rsid w:val="0017637E"/>
    <w:rsid w:val="001770CF"/>
    <w:rsid w:val="0017715C"/>
    <w:rsid w:val="001778BC"/>
    <w:rsid w:val="00177AD1"/>
    <w:rsid w:val="0018072A"/>
    <w:rsid w:val="00180B3F"/>
    <w:rsid w:val="00180E76"/>
    <w:rsid w:val="00181624"/>
    <w:rsid w:val="00181649"/>
    <w:rsid w:val="001825AB"/>
    <w:rsid w:val="00182E88"/>
    <w:rsid w:val="001830D0"/>
    <w:rsid w:val="00183470"/>
    <w:rsid w:val="00183493"/>
    <w:rsid w:val="00183D63"/>
    <w:rsid w:val="00184D0B"/>
    <w:rsid w:val="00184D53"/>
    <w:rsid w:val="00184E1E"/>
    <w:rsid w:val="00184EFC"/>
    <w:rsid w:val="00185F94"/>
    <w:rsid w:val="0018646D"/>
    <w:rsid w:val="00190708"/>
    <w:rsid w:val="00191024"/>
    <w:rsid w:val="001911E3"/>
    <w:rsid w:val="00191383"/>
    <w:rsid w:val="0019139F"/>
    <w:rsid w:val="0019183A"/>
    <w:rsid w:val="00192BE2"/>
    <w:rsid w:val="0019483B"/>
    <w:rsid w:val="00194846"/>
    <w:rsid w:val="00194EAD"/>
    <w:rsid w:val="001955D7"/>
    <w:rsid w:val="00195918"/>
    <w:rsid w:val="001959AD"/>
    <w:rsid w:val="00195EDD"/>
    <w:rsid w:val="00196657"/>
    <w:rsid w:val="0019700F"/>
    <w:rsid w:val="00197925"/>
    <w:rsid w:val="001A0F05"/>
    <w:rsid w:val="001A1AC8"/>
    <w:rsid w:val="001A1DF7"/>
    <w:rsid w:val="001A2DC6"/>
    <w:rsid w:val="001A2F77"/>
    <w:rsid w:val="001A43F9"/>
    <w:rsid w:val="001A49D6"/>
    <w:rsid w:val="001A4B62"/>
    <w:rsid w:val="001A4CA0"/>
    <w:rsid w:val="001A4F5A"/>
    <w:rsid w:val="001A50F0"/>
    <w:rsid w:val="001A526E"/>
    <w:rsid w:val="001A5605"/>
    <w:rsid w:val="001A5832"/>
    <w:rsid w:val="001A6037"/>
    <w:rsid w:val="001A6129"/>
    <w:rsid w:val="001A7C0A"/>
    <w:rsid w:val="001B02CC"/>
    <w:rsid w:val="001B04B4"/>
    <w:rsid w:val="001B1580"/>
    <w:rsid w:val="001B1BC3"/>
    <w:rsid w:val="001B21B4"/>
    <w:rsid w:val="001B25AB"/>
    <w:rsid w:val="001B30CC"/>
    <w:rsid w:val="001B319F"/>
    <w:rsid w:val="001B343E"/>
    <w:rsid w:val="001B3EB9"/>
    <w:rsid w:val="001B46D1"/>
    <w:rsid w:val="001B4A63"/>
    <w:rsid w:val="001B4A98"/>
    <w:rsid w:val="001B577D"/>
    <w:rsid w:val="001B5B85"/>
    <w:rsid w:val="001B600B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3D3D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8B0"/>
    <w:rsid w:val="001C7A50"/>
    <w:rsid w:val="001C7ACD"/>
    <w:rsid w:val="001C7C67"/>
    <w:rsid w:val="001C7D04"/>
    <w:rsid w:val="001D04DD"/>
    <w:rsid w:val="001D13B6"/>
    <w:rsid w:val="001D15F9"/>
    <w:rsid w:val="001D2F68"/>
    <w:rsid w:val="001D341D"/>
    <w:rsid w:val="001D3C99"/>
    <w:rsid w:val="001D425F"/>
    <w:rsid w:val="001D4A1F"/>
    <w:rsid w:val="001D4FD8"/>
    <w:rsid w:val="001D5850"/>
    <w:rsid w:val="001D6C0A"/>
    <w:rsid w:val="001D7226"/>
    <w:rsid w:val="001D7347"/>
    <w:rsid w:val="001D75F2"/>
    <w:rsid w:val="001D79E0"/>
    <w:rsid w:val="001E04AE"/>
    <w:rsid w:val="001E0D2F"/>
    <w:rsid w:val="001E0F31"/>
    <w:rsid w:val="001E15A7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014"/>
    <w:rsid w:val="001E40FC"/>
    <w:rsid w:val="001E4238"/>
    <w:rsid w:val="001E4E05"/>
    <w:rsid w:val="001E5338"/>
    <w:rsid w:val="001E5833"/>
    <w:rsid w:val="001E65CA"/>
    <w:rsid w:val="001E6ACA"/>
    <w:rsid w:val="001E6BBF"/>
    <w:rsid w:val="001E7F5C"/>
    <w:rsid w:val="001F0503"/>
    <w:rsid w:val="001F06EE"/>
    <w:rsid w:val="001F102F"/>
    <w:rsid w:val="001F16C6"/>
    <w:rsid w:val="001F17B2"/>
    <w:rsid w:val="001F1AC6"/>
    <w:rsid w:val="001F1C91"/>
    <w:rsid w:val="001F22CB"/>
    <w:rsid w:val="001F22D8"/>
    <w:rsid w:val="001F2833"/>
    <w:rsid w:val="001F4003"/>
    <w:rsid w:val="001F4235"/>
    <w:rsid w:val="001F47F6"/>
    <w:rsid w:val="001F4D62"/>
    <w:rsid w:val="001F4E94"/>
    <w:rsid w:val="001F5D78"/>
    <w:rsid w:val="001F66F4"/>
    <w:rsid w:val="001F6874"/>
    <w:rsid w:val="001F6E7A"/>
    <w:rsid w:val="001F778A"/>
    <w:rsid w:val="001F78B1"/>
    <w:rsid w:val="001F7CBC"/>
    <w:rsid w:val="002001A8"/>
    <w:rsid w:val="00200675"/>
    <w:rsid w:val="00200748"/>
    <w:rsid w:val="00200F22"/>
    <w:rsid w:val="00201723"/>
    <w:rsid w:val="0020181A"/>
    <w:rsid w:val="00201E14"/>
    <w:rsid w:val="002021CF"/>
    <w:rsid w:val="002029AB"/>
    <w:rsid w:val="00202FD4"/>
    <w:rsid w:val="0020318E"/>
    <w:rsid w:val="00203510"/>
    <w:rsid w:val="002059F2"/>
    <w:rsid w:val="00205BDB"/>
    <w:rsid w:val="002067BD"/>
    <w:rsid w:val="0020699D"/>
    <w:rsid w:val="002069A4"/>
    <w:rsid w:val="002069A6"/>
    <w:rsid w:val="002069D9"/>
    <w:rsid w:val="00206DCF"/>
    <w:rsid w:val="0020753A"/>
    <w:rsid w:val="002107C6"/>
    <w:rsid w:val="00210888"/>
    <w:rsid w:val="002109B4"/>
    <w:rsid w:val="002109D6"/>
    <w:rsid w:val="00210FCD"/>
    <w:rsid w:val="0021181B"/>
    <w:rsid w:val="00212705"/>
    <w:rsid w:val="00212A9B"/>
    <w:rsid w:val="0021393D"/>
    <w:rsid w:val="00214106"/>
    <w:rsid w:val="002147EC"/>
    <w:rsid w:val="0021639D"/>
    <w:rsid w:val="002165D3"/>
    <w:rsid w:val="002167D3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1F71"/>
    <w:rsid w:val="00222237"/>
    <w:rsid w:val="00222EFD"/>
    <w:rsid w:val="0022338C"/>
    <w:rsid w:val="00224848"/>
    <w:rsid w:val="002251AA"/>
    <w:rsid w:val="002254D4"/>
    <w:rsid w:val="00225A05"/>
    <w:rsid w:val="00225D45"/>
    <w:rsid w:val="002264BB"/>
    <w:rsid w:val="00226B14"/>
    <w:rsid w:val="00226D77"/>
    <w:rsid w:val="002270E8"/>
    <w:rsid w:val="002271EC"/>
    <w:rsid w:val="00227482"/>
    <w:rsid w:val="00227743"/>
    <w:rsid w:val="00227A39"/>
    <w:rsid w:val="0023006B"/>
    <w:rsid w:val="002302A1"/>
    <w:rsid w:val="002308D0"/>
    <w:rsid w:val="002310B7"/>
    <w:rsid w:val="0023119F"/>
    <w:rsid w:val="002314F7"/>
    <w:rsid w:val="002315C2"/>
    <w:rsid w:val="00231826"/>
    <w:rsid w:val="00232B9A"/>
    <w:rsid w:val="00232BB7"/>
    <w:rsid w:val="002330EA"/>
    <w:rsid w:val="002339AA"/>
    <w:rsid w:val="002342BC"/>
    <w:rsid w:val="00235D43"/>
    <w:rsid w:val="00236303"/>
    <w:rsid w:val="00236639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387"/>
    <w:rsid w:val="00243B90"/>
    <w:rsid w:val="00243D53"/>
    <w:rsid w:val="00243ECB"/>
    <w:rsid w:val="00244339"/>
    <w:rsid w:val="0024529B"/>
    <w:rsid w:val="002459C7"/>
    <w:rsid w:val="00245A0D"/>
    <w:rsid w:val="00245FE2"/>
    <w:rsid w:val="00246331"/>
    <w:rsid w:val="0024642A"/>
    <w:rsid w:val="00246473"/>
    <w:rsid w:val="00246682"/>
    <w:rsid w:val="00250C4D"/>
    <w:rsid w:val="00250DA2"/>
    <w:rsid w:val="0025119C"/>
    <w:rsid w:val="00251B5B"/>
    <w:rsid w:val="00251FE3"/>
    <w:rsid w:val="00252216"/>
    <w:rsid w:val="002523F2"/>
    <w:rsid w:val="002527B1"/>
    <w:rsid w:val="002528CD"/>
    <w:rsid w:val="00252C00"/>
    <w:rsid w:val="00252E19"/>
    <w:rsid w:val="00252FDD"/>
    <w:rsid w:val="00253630"/>
    <w:rsid w:val="00253CE2"/>
    <w:rsid w:val="00253D3E"/>
    <w:rsid w:val="00254109"/>
    <w:rsid w:val="0025486E"/>
    <w:rsid w:val="0025489B"/>
    <w:rsid w:val="00254A6B"/>
    <w:rsid w:val="0025609B"/>
    <w:rsid w:val="00257345"/>
    <w:rsid w:val="00257B62"/>
    <w:rsid w:val="00257F17"/>
    <w:rsid w:val="00257F70"/>
    <w:rsid w:val="0026028F"/>
    <w:rsid w:val="00260827"/>
    <w:rsid w:val="00260985"/>
    <w:rsid w:val="00261E8F"/>
    <w:rsid w:val="002630C2"/>
    <w:rsid w:val="0026316E"/>
    <w:rsid w:val="00264930"/>
    <w:rsid w:val="0026566C"/>
    <w:rsid w:val="0026577E"/>
    <w:rsid w:val="00265D58"/>
    <w:rsid w:val="00266209"/>
    <w:rsid w:val="00266411"/>
    <w:rsid w:val="0027068C"/>
    <w:rsid w:val="00270A5D"/>
    <w:rsid w:val="00270F98"/>
    <w:rsid w:val="002712DE"/>
    <w:rsid w:val="00271739"/>
    <w:rsid w:val="00271A95"/>
    <w:rsid w:val="002727AB"/>
    <w:rsid w:val="002729AC"/>
    <w:rsid w:val="00272C32"/>
    <w:rsid w:val="0027398D"/>
    <w:rsid w:val="00273D16"/>
    <w:rsid w:val="002745EE"/>
    <w:rsid w:val="0027474C"/>
    <w:rsid w:val="002749D1"/>
    <w:rsid w:val="0027511C"/>
    <w:rsid w:val="00275FCF"/>
    <w:rsid w:val="00276C16"/>
    <w:rsid w:val="0027789F"/>
    <w:rsid w:val="00277B91"/>
    <w:rsid w:val="00280996"/>
    <w:rsid w:val="002812A6"/>
    <w:rsid w:val="002812B8"/>
    <w:rsid w:val="00281BB3"/>
    <w:rsid w:val="00282410"/>
    <w:rsid w:val="00282482"/>
    <w:rsid w:val="002829F2"/>
    <w:rsid w:val="00282C88"/>
    <w:rsid w:val="002838B0"/>
    <w:rsid w:val="00283E84"/>
    <w:rsid w:val="0028445F"/>
    <w:rsid w:val="0028481C"/>
    <w:rsid w:val="002855A3"/>
    <w:rsid w:val="00286F66"/>
    <w:rsid w:val="002871BA"/>
    <w:rsid w:val="00287492"/>
    <w:rsid w:val="00287C14"/>
    <w:rsid w:val="00287E96"/>
    <w:rsid w:val="002900E6"/>
    <w:rsid w:val="00290BD9"/>
    <w:rsid w:val="00291189"/>
    <w:rsid w:val="0029134A"/>
    <w:rsid w:val="00292560"/>
    <w:rsid w:val="002925D0"/>
    <w:rsid w:val="002926BF"/>
    <w:rsid w:val="00292D6D"/>
    <w:rsid w:val="00293AFF"/>
    <w:rsid w:val="002945F0"/>
    <w:rsid w:val="00294D3E"/>
    <w:rsid w:val="00294F7D"/>
    <w:rsid w:val="0029534A"/>
    <w:rsid w:val="00295BEC"/>
    <w:rsid w:val="00295FF6"/>
    <w:rsid w:val="00296335"/>
    <w:rsid w:val="002965FE"/>
    <w:rsid w:val="00296A55"/>
    <w:rsid w:val="0029785F"/>
    <w:rsid w:val="00297E8A"/>
    <w:rsid w:val="002A0609"/>
    <w:rsid w:val="002A0BFE"/>
    <w:rsid w:val="002A112A"/>
    <w:rsid w:val="002A161D"/>
    <w:rsid w:val="002A1A70"/>
    <w:rsid w:val="002A1BC5"/>
    <w:rsid w:val="002A32A8"/>
    <w:rsid w:val="002A3CC0"/>
    <w:rsid w:val="002A3E3C"/>
    <w:rsid w:val="002A3E9E"/>
    <w:rsid w:val="002A451E"/>
    <w:rsid w:val="002A4729"/>
    <w:rsid w:val="002A5329"/>
    <w:rsid w:val="002A53C4"/>
    <w:rsid w:val="002A591E"/>
    <w:rsid w:val="002A5F1A"/>
    <w:rsid w:val="002A68F5"/>
    <w:rsid w:val="002A6D63"/>
    <w:rsid w:val="002A6FA9"/>
    <w:rsid w:val="002A71D4"/>
    <w:rsid w:val="002A7348"/>
    <w:rsid w:val="002B0388"/>
    <w:rsid w:val="002B0F43"/>
    <w:rsid w:val="002B1446"/>
    <w:rsid w:val="002B1678"/>
    <w:rsid w:val="002B2737"/>
    <w:rsid w:val="002B3580"/>
    <w:rsid w:val="002B3C86"/>
    <w:rsid w:val="002B3DDD"/>
    <w:rsid w:val="002B3F2E"/>
    <w:rsid w:val="002B4256"/>
    <w:rsid w:val="002B42E5"/>
    <w:rsid w:val="002B44F6"/>
    <w:rsid w:val="002B4716"/>
    <w:rsid w:val="002B5122"/>
    <w:rsid w:val="002B5594"/>
    <w:rsid w:val="002B5FF6"/>
    <w:rsid w:val="002B7688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37A"/>
    <w:rsid w:val="002C2776"/>
    <w:rsid w:val="002C34B6"/>
    <w:rsid w:val="002C39AE"/>
    <w:rsid w:val="002C3F8A"/>
    <w:rsid w:val="002C433E"/>
    <w:rsid w:val="002C450B"/>
    <w:rsid w:val="002C4967"/>
    <w:rsid w:val="002C497D"/>
    <w:rsid w:val="002C4A1F"/>
    <w:rsid w:val="002C4B6E"/>
    <w:rsid w:val="002C4B97"/>
    <w:rsid w:val="002C4DFF"/>
    <w:rsid w:val="002C4E99"/>
    <w:rsid w:val="002C52CC"/>
    <w:rsid w:val="002C5853"/>
    <w:rsid w:val="002C5A22"/>
    <w:rsid w:val="002C5DE2"/>
    <w:rsid w:val="002C6921"/>
    <w:rsid w:val="002C760E"/>
    <w:rsid w:val="002C788F"/>
    <w:rsid w:val="002C7E83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5F4"/>
    <w:rsid w:val="002D392D"/>
    <w:rsid w:val="002D3DDB"/>
    <w:rsid w:val="002D3E7C"/>
    <w:rsid w:val="002D438D"/>
    <w:rsid w:val="002D448C"/>
    <w:rsid w:val="002D4705"/>
    <w:rsid w:val="002D507F"/>
    <w:rsid w:val="002D51B4"/>
    <w:rsid w:val="002D5532"/>
    <w:rsid w:val="002D5640"/>
    <w:rsid w:val="002D5F93"/>
    <w:rsid w:val="002D6366"/>
    <w:rsid w:val="002D67FC"/>
    <w:rsid w:val="002D691E"/>
    <w:rsid w:val="002D6B5E"/>
    <w:rsid w:val="002D6C8C"/>
    <w:rsid w:val="002D6DF1"/>
    <w:rsid w:val="002D72DB"/>
    <w:rsid w:val="002D7668"/>
    <w:rsid w:val="002D7820"/>
    <w:rsid w:val="002E02A9"/>
    <w:rsid w:val="002E033D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102"/>
    <w:rsid w:val="002F2BB9"/>
    <w:rsid w:val="002F3268"/>
    <w:rsid w:val="002F349C"/>
    <w:rsid w:val="002F35EC"/>
    <w:rsid w:val="002F3BFF"/>
    <w:rsid w:val="002F3F1B"/>
    <w:rsid w:val="002F4510"/>
    <w:rsid w:val="002F477B"/>
    <w:rsid w:val="002F47B1"/>
    <w:rsid w:val="002F519D"/>
    <w:rsid w:val="002F555A"/>
    <w:rsid w:val="002F62EE"/>
    <w:rsid w:val="002F74B0"/>
    <w:rsid w:val="003004A8"/>
    <w:rsid w:val="003008BE"/>
    <w:rsid w:val="00300950"/>
    <w:rsid w:val="00300A88"/>
    <w:rsid w:val="003010E2"/>
    <w:rsid w:val="0030198E"/>
    <w:rsid w:val="00302935"/>
    <w:rsid w:val="003032DB"/>
    <w:rsid w:val="003033A3"/>
    <w:rsid w:val="003037CF"/>
    <w:rsid w:val="003041F4"/>
    <w:rsid w:val="0030455D"/>
    <w:rsid w:val="003046C7"/>
    <w:rsid w:val="003049DE"/>
    <w:rsid w:val="0030598C"/>
    <w:rsid w:val="00305B4F"/>
    <w:rsid w:val="00306023"/>
    <w:rsid w:val="00306457"/>
    <w:rsid w:val="0030652C"/>
    <w:rsid w:val="00306783"/>
    <w:rsid w:val="00307881"/>
    <w:rsid w:val="003079CD"/>
    <w:rsid w:val="0031034A"/>
    <w:rsid w:val="0031042D"/>
    <w:rsid w:val="00310B01"/>
    <w:rsid w:val="003124DF"/>
    <w:rsid w:val="00313127"/>
    <w:rsid w:val="0031360A"/>
    <w:rsid w:val="003148E3"/>
    <w:rsid w:val="00314FBB"/>
    <w:rsid w:val="00315C4D"/>
    <w:rsid w:val="00315D9E"/>
    <w:rsid w:val="003161B3"/>
    <w:rsid w:val="003168D8"/>
    <w:rsid w:val="00316D8E"/>
    <w:rsid w:val="00317543"/>
    <w:rsid w:val="00317C28"/>
    <w:rsid w:val="00317D84"/>
    <w:rsid w:val="00321286"/>
    <w:rsid w:val="003215ED"/>
    <w:rsid w:val="00321BD1"/>
    <w:rsid w:val="00321ECE"/>
    <w:rsid w:val="00321F33"/>
    <w:rsid w:val="00322317"/>
    <w:rsid w:val="00322694"/>
    <w:rsid w:val="00323C95"/>
    <w:rsid w:val="00323CB0"/>
    <w:rsid w:val="003243CA"/>
    <w:rsid w:val="00324804"/>
    <w:rsid w:val="00325D04"/>
    <w:rsid w:val="00326149"/>
    <w:rsid w:val="0032744C"/>
    <w:rsid w:val="00327EF3"/>
    <w:rsid w:val="003300E4"/>
    <w:rsid w:val="003304F3"/>
    <w:rsid w:val="00331515"/>
    <w:rsid w:val="00331937"/>
    <w:rsid w:val="00332A21"/>
    <w:rsid w:val="00332A65"/>
    <w:rsid w:val="00332DE7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59A4"/>
    <w:rsid w:val="00345D9B"/>
    <w:rsid w:val="0034693C"/>
    <w:rsid w:val="00346E5B"/>
    <w:rsid w:val="0034701E"/>
    <w:rsid w:val="0034764B"/>
    <w:rsid w:val="00347DA1"/>
    <w:rsid w:val="00347F55"/>
    <w:rsid w:val="0035106A"/>
    <w:rsid w:val="00351B2E"/>
    <w:rsid w:val="00352603"/>
    <w:rsid w:val="00352C18"/>
    <w:rsid w:val="00352CF3"/>
    <w:rsid w:val="0035366E"/>
    <w:rsid w:val="00353C11"/>
    <w:rsid w:val="00353F1F"/>
    <w:rsid w:val="00354CCE"/>
    <w:rsid w:val="00355093"/>
    <w:rsid w:val="003557AB"/>
    <w:rsid w:val="00355B9D"/>
    <w:rsid w:val="00355C63"/>
    <w:rsid w:val="00356135"/>
    <w:rsid w:val="00356914"/>
    <w:rsid w:val="00357D23"/>
    <w:rsid w:val="003606D4"/>
    <w:rsid w:val="00361128"/>
    <w:rsid w:val="003611AD"/>
    <w:rsid w:val="00361D75"/>
    <w:rsid w:val="00361F76"/>
    <w:rsid w:val="00362638"/>
    <w:rsid w:val="003627D4"/>
    <w:rsid w:val="00362C7A"/>
    <w:rsid w:val="00362EC2"/>
    <w:rsid w:val="003631B7"/>
    <w:rsid w:val="0036415A"/>
    <w:rsid w:val="0036428F"/>
    <w:rsid w:val="00364570"/>
    <w:rsid w:val="00364688"/>
    <w:rsid w:val="00365105"/>
    <w:rsid w:val="003654F0"/>
    <w:rsid w:val="00365563"/>
    <w:rsid w:val="003657A2"/>
    <w:rsid w:val="00365CCB"/>
    <w:rsid w:val="003661E4"/>
    <w:rsid w:val="0036645D"/>
    <w:rsid w:val="003671B7"/>
    <w:rsid w:val="00367256"/>
    <w:rsid w:val="00367466"/>
    <w:rsid w:val="00367A9D"/>
    <w:rsid w:val="00367B8A"/>
    <w:rsid w:val="00367BB5"/>
    <w:rsid w:val="0037035B"/>
    <w:rsid w:val="00370822"/>
    <w:rsid w:val="00370AB4"/>
    <w:rsid w:val="00370E1E"/>
    <w:rsid w:val="00370F13"/>
    <w:rsid w:val="00371130"/>
    <w:rsid w:val="003715A4"/>
    <w:rsid w:val="003715DF"/>
    <w:rsid w:val="00371785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684"/>
    <w:rsid w:val="003776B4"/>
    <w:rsid w:val="00377704"/>
    <w:rsid w:val="00377C82"/>
    <w:rsid w:val="003803EE"/>
    <w:rsid w:val="00381102"/>
    <w:rsid w:val="003811A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2B4"/>
    <w:rsid w:val="00385503"/>
    <w:rsid w:val="003874D0"/>
    <w:rsid w:val="003877EB"/>
    <w:rsid w:val="003878D6"/>
    <w:rsid w:val="003879E2"/>
    <w:rsid w:val="003900F4"/>
    <w:rsid w:val="003900F5"/>
    <w:rsid w:val="003900FA"/>
    <w:rsid w:val="00391629"/>
    <w:rsid w:val="00391B33"/>
    <w:rsid w:val="00391D91"/>
    <w:rsid w:val="0039215D"/>
    <w:rsid w:val="003934C9"/>
    <w:rsid w:val="00393625"/>
    <w:rsid w:val="00393686"/>
    <w:rsid w:val="003942F1"/>
    <w:rsid w:val="0039497F"/>
    <w:rsid w:val="00395220"/>
    <w:rsid w:val="003955D4"/>
    <w:rsid w:val="00395A55"/>
    <w:rsid w:val="00396ACA"/>
    <w:rsid w:val="00396F33"/>
    <w:rsid w:val="00397689"/>
    <w:rsid w:val="003A0091"/>
    <w:rsid w:val="003A19A6"/>
    <w:rsid w:val="003A1B6E"/>
    <w:rsid w:val="003A24A5"/>
    <w:rsid w:val="003A2668"/>
    <w:rsid w:val="003A4420"/>
    <w:rsid w:val="003A44F4"/>
    <w:rsid w:val="003A5940"/>
    <w:rsid w:val="003A5BCA"/>
    <w:rsid w:val="003A6514"/>
    <w:rsid w:val="003A7095"/>
    <w:rsid w:val="003A75DB"/>
    <w:rsid w:val="003A78BF"/>
    <w:rsid w:val="003B02D9"/>
    <w:rsid w:val="003B0441"/>
    <w:rsid w:val="003B0680"/>
    <w:rsid w:val="003B09C0"/>
    <w:rsid w:val="003B0C6C"/>
    <w:rsid w:val="003B174B"/>
    <w:rsid w:val="003B1EC8"/>
    <w:rsid w:val="003B2086"/>
    <w:rsid w:val="003B22FC"/>
    <w:rsid w:val="003B2B43"/>
    <w:rsid w:val="003B36C7"/>
    <w:rsid w:val="003B381E"/>
    <w:rsid w:val="003B39BE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FFB"/>
    <w:rsid w:val="003C0DAE"/>
    <w:rsid w:val="003C0EA5"/>
    <w:rsid w:val="003C0EF0"/>
    <w:rsid w:val="003C0F2D"/>
    <w:rsid w:val="003C1126"/>
    <w:rsid w:val="003C2562"/>
    <w:rsid w:val="003C2635"/>
    <w:rsid w:val="003C2955"/>
    <w:rsid w:val="003C2DA6"/>
    <w:rsid w:val="003C33CC"/>
    <w:rsid w:val="003C4D9D"/>
    <w:rsid w:val="003C502A"/>
    <w:rsid w:val="003C56AC"/>
    <w:rsid w:val="003C56BC"/>
    <w:rsid w:val="003C5D04"/>
    <w:rsid w:val="003C5FC5"/>
    <w:rsid w:val="003C61A7"/>
    <w:rsid w:val="003C629A"/>
    <w:rsid w:val="003C672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4C7E"/>
    <w:rsid w:val="003D57E8"/>
    <w:rsid w:val="003D60B6"/>
    <w:rsid w:val="003D6B75"/>
    <w:rsid w:val="003D71AD"/>
    <w:rsid w:val="003D7590"/>
    <w:rsid w:val="003D77F1"/>
    <w:rsid w:val="003D7CA0"/>
    <w:rsid w:val="003E05E1"/>
    <w:rsid w:val="003E0E5D"/>
    <w:rsid w:val="003E103D"/>
    <w:rsid w:val="003E157A"/>
    <w:rsid w:val="003E1894"/>
    <w:rsid w:val="003E1B49"/>
    <w:rsid w:val="003E271C"/>
    <w:rsid w:val="003E323C"/>
    <w:rsid w:val="003E3635"/>
    <w:rsid w:val="003E49BB"/>
    <w:rsid w:val="003E4ED9"/>
    <w:rsid w:val="003E52C8"/>
    <w:rsid w:val="003E52F8"/>
    <w:rsid w:val="003E5D21"/>
    <w:rsid w:val="003E5EA9"/>
    <w:rsid w:val="003E608F"/>
    <w:rsid w:val="003E60AC"/>
    <w:rsid w:val="003E66DF"/>
    <w:rsid w:val="003E6853"/>
    <w:rsid w:val="003E6B96"/>
    <w:rsid w:val="003E6D71"/>
    <w:rsid w:val="003E734D"/>
    <w:rsid w:val="003E7B46"/>
    <w:rsid w:val="003F1D6A"/>
    <w:rsid w:val="003F1F90"/>
    <w:rsid w:val="003F2A52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604"/>
    <w:rsid w:val="003F5C27"/>
    <w:rsid w:val="003F5CB7"/>
    <w:rsid w:val="003F686A"/>
    <w:rsid w:val="003F724F"/>
    <w:rsid w:val="003F7DB3"/>
    <w:rsid w:val="00400A46"/>
    <w:rsid w:val="00400A9A"/>
    <w:rsid w:val="00401291"/>
    <w:rsid w:val="0040151B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67A1"/>
    <w:rsid w:val="0040709F"/>
    <w:rsid w:val="0041050F"/>
    <w:rsid w:val="004105A2"/>
    <w:rsid w:val="004105A3"/>
    <w:rsid w:val="00411428"/>
    <w:rsid w:val="00411A17"/>
    <w:rsid w:val="00411C70"/>
    <w:rsid w:val="00411E00"/>
    <w:rsid w:val="00412A58"/>
    <w:rsid w:val="00413250"/>
    <w:rsid w:val="004139F2"/>
    <w:rsid w:val="0041408F"/>
    <w:rsid w:val="00414299"/>
    <w:rsid w:val="00415A08"/>
    <w:rsid w:val="00415A78"/>
    <w:rsid w:val="00415DB5"/>
    <w:rsid w:val="00416303"/>
    <w:rsid w:val="00416892"/>
    <w:rsid w:val="00420B63"/>
    <w:rsid w:val="0042122E"/>
    <w:rsid w:val="004214B7"/>
    <w:rsid w:val="00421CED"/>
    <w:rsid w:val="00422716"/>
    <w:rsid w:val="00422A1D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0CCD"/>
    <w:rsid w:val="0043130B"/>
    <w:rsid w:val="004317A6"/>
    <w:rsid w:val="0043198D"/>
    <w:rsid w:val="00431A18"/>
    <w:rsid w:val="00431CBA"/>
    <w:rsid w:val="00431E83"/>
    <w:rsid w:val="004327C4"/>
    <w:rsid w:val="00432A6A"/>
    <w:rsid w:val="004332A8"/>
    <w:rsid w:val="0043391C"/>
    <w:rsid w:val="00434030"/>
    <w:rsid w:val="004340E2"/>
    <w:rsid w:val="0043423A"/>
    <w:rsid w:val="00434668"/>
    <w:rsid w:val="0043662A"/>
    <w:rsid w:val="00436CE9"/>
    <w:rsid w:val="004376E3"/>
    <w:rsid w:val="00440853"/>
    <w:rsid w:val="00440EB9"/>
    <w:rsid w:val="0044103E"/>
    <w:rsid w:val="00441099"/>
    <w:rsid w:val="00441546"/>
    <w:rsid w:val="004417C4"/>
    <w:rsid w:val="00441888"/>
    <w:rsid w:val="00441CD1"/>
    <w:rsid w:val="004423B3"/>
    <w:rsid w:val="004433CB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1794"/>
    <w:rsid w:val="004529E8"/>
    <w:rsid w:val="004543F6"/>
    <w:rsid w:val="004544BD"/>
    <w:rsid w:val="004544FC"/>
    <w:rsid w:val="00454BFA"/>
    <w:rsid w:val="00454C55"/>
    <w:rsid w:val="00456260"/>
    <w:rsid w:val="004564CC"/>
    <w:rsid w:val="0045661A"/>
    <w:rsid w:val="00457DC6"/>
    <w:rsid w:val="004610BE"/>
    <w:rsid w:val="00461A13"/>
    <w:rsid w:val="004624DB"/>
    <w:rsid w:val="004627E1"/>
    <w:rsid w:val="004627FD"/>
    <w:rsid w:val="004628FA"/>
    <w:rsid w:val="0046314E"/>
    <w:rsid w:val="004632D3"/>
    <w:rsid w:val="004632D7"/>
    <w:rsid w:val="004637BB"/>
    <w:rsid w:val="004639E0"/>
    <w:rsid w:val="00463CAE"/>
    <w:rsid w:val="0046409B"/>
    <w:rsid w:val="00464ED0"/>
    <w:rsid w:val="004652DE"/>
    <w:rsid w:val="004652F6"/>
    <w:rsid w:val="00465908"/>
    <w:rsid w:val="00466C08"/>
    <w:rsid w:val="0046735B"/>
    <w:rsid w:val="004677E8"/>
    <w:rsid w:val="004706E5"/>
    <w:rsid w:val="00470FC0"/>
    <w:rsid w:val="00472C6D"/>
    <w:rsid w:val="0047358F"/>
    <w:rsid w:val="004737CA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7E2"/>
    <w:rsid w:val="00480A91"/>
    <w:rsid w:val="00481166"/>
    <w:rsid w:val="00481362"/>
    <w:rsid w:val="00481D3F"/>
    <w:rsid w:val="004820BB"/>
    <w:rsid w:val="0048293E"/>
    <w:rsid w:val="00482A28"/>
    <w:rsid w:val="00483285"/>
    <w:rsid w:val="00483E65"/>
    <w:rsid w:val="004845FB"/>
    <w:rsid w:val="004875C6"/>
    <w:rsid w:val="00487AFF"/>
    <w:rsid w:val="00487FA7"/>
    <w:rsid w:val="0049121E"/>
    <w:rsid w:val="00491E43"/>
    <w:rsid w:val="00491F77"/>
    <w:rsid w:val="00492397"/>
    <w:rsid w:val="00493991"/>
    <w:rsid w:val="00495718"/>
    <w:rsid w:val="00495C75"/>
    <w:rsid w:val="004962CF"/>
    <w:rsid w:val="0049635A"/>
    <w:rsid w:val="00496563"/>
    <w:rsid w:val="00496C03"/>
    <w:rsid w:val="00496F82"/>
    <w:rsid w:val="00497026"/>
    <w:rsid w:val="004975DD"/>
    <w:rsid w:val="0049767F"/>
    <w:rsid w:val="00497D11"/>
    <w:rsid w:val="00497DF4"/>
    <w:rsid w:val="004A0351"/>
    <w:rsid w:val="004A1C5A"/>
    <w:rsid w:val="004A21E4"/>
    <w:rsid w:val="004A265A"/>
    <w:rsid w:val="004A2BEA"/>
    <w:rsid w:val="004A2D03"/>
    <w:rsid w:val="004A36D7"/>
    <w:rsid w:val="004A410F"/>
    <w:rsid w:val="004A46D3"/>
    <w:rsid w:val="004A4BEB"/>
    <w:rsid w:val="004A52AC"/>
    <w:rsid w:val="004A5ACC"/>
    <w:rsid w:val="004A7141"/>
    <w:rsid w:val="004B031B"/>
    <w:rsid w:val="004B0C95"/>
    <w:rsid w:val="004B23CC"/>
    <w:rsid w:val="004B2B36"/>
    <w:rsid w:val="004B39A3"/>
    <w:rsid w:val="004B3A24"/>
    <w:rsid w:val="004B3E50"/>
    <w:rsid w:val="004B417E"/>
    <w:rsid w:val="004B49D3"/>
    <w:rsid w:val="004B6F6C"/>
    <w:rsid w:val="004B7384"/>
    <w:rsid w:val="004B743C"/>
    <w:rsid w:val="004B7799"/>
    <w:rsid w:val="004C05B9"/>
    <w:rsid w:val="004C0F2A"/>
    <w:rsid w:val="004C1044"/>
    <w:rsid w:val="004C1E41"/>
    <w:rsid w:val="004C215C"/>
    <w:rsid w:val="004C3CF1"/>
    <w:rsid w:val="004C3FA2"/>
    <w:rsid w:val="004C43E1"/>
    <w:rsid w:val="004C44F5"/>
    <w:rsid w:val="004C465B"/>
    <w:rsid w:val="004C540B"/>
    <w:rsid w:val="004C5742"/>
    <w:rsid w:val="004C58DD"/>
    <w:rsid w:val="004C5CF3"/>
    <w:rsid w:val="004C65A7"/>
    <w:rsid w:val="004C67B0"/>
    <w:rsid w:val="004C68A4"/>
    <w:rsid w:val="004C6F19"/>
    <w:rsid w:val="004C762B"/>
    <w:rsid w:val="004C7ED3"/>
    <w:rsid w:val="004D0341"/>
    <w:rsid w:val="004D0DDC"/>
    <w:rsid w:val="004D112A"/>
    <w:rsid w:val="004D151C"/>
    <w:rsid w:val="004D1653"/>
    <w:rsid w:val="004D2122"/>
    <w:rsid w:val="004D2F31"/>
    <w:rsid w:val="004D3035"/>
    <w:rsid w:val="004D329F"/>
    <w:rsid w:val="004D3ABC"/>
    <w:rsid w:val="004D3C00"/>
    <w:rsid w:val="004D3C74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07FF"/>
    <w:rsid w:val="004E1287"/>
    <w:rsid w:val="004E1B05"/>
    <w:rsid w:val="004E1FA2"/>
    <w:rsid w:val="004E2417"/>
    <w:rsid w:val="004E241B"/>
    <w:rsid w:val="004E4049"/>
    <w:rsid w:val="004E4717"/>
    <w:rsid w:val="004E5025"/>
    <w:rsid w:val="004E539B"/>
    <w:rsid w:val="004E5D09"/>
    <w:rsid w:val="004E6F3A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C89"/>
    <w:rsid w:val="004F1E2C"/>
    <w:rsid w:val="004F2549"/>
    <w:rsid w:val="004F278D"/>
    <w:rsid w:val="004F2FF6"/>
    <w:rsid w:val="004F3FFE"/>
    <w:rsid w:val="004F4855"/>
    <w:rsid w:val="004F4880"/>
    <w:rsid w:val="004F48E6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389"/>
    <w:rsid w:val="0050181C"/>
    <w:rsid w:val="00501BE3"/>
    <w:rsid w:val="00501D31"/>
    <w:rsid w:val="00501F97"/>
    <w:rsid w:val="005026D4"/>
    <w:rsid w:val="00502B45"/>
    <w:rsid w:val="005038AD"/>
    <w:rsid w:val="00503CFB"/>
    <w:rsid w:val="005041A4"/>
    <w:rsid w:val="00504C8E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1E77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7C2"/>
    <w:rsid w:val="00517DC9"/>
    <w:rsid w:val="00520093"/>
    <w:rsid w:val="00521473"/>
    <w:rsid w:val="0052217A"/>
    <w:rsid w:val="00522C04"/>
    <w:rsid w:val="0052338F"/>
    <w:rsid w:val="00523512"/>
    <w:rsid w:val="00523F69"/>
    <w:rsid w:val="005243CF"/>
    <w:rsid w:val="00524591"/>
    <w:rsid w:val="0052477A"/>
    <w:rsid w:val="00525886"/>
    <w:rsid w:val="00526178"/>
    <w:rsid w:val="00526AB8"/>
    <w:rsid w:val="005307FC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ED9"/>
    <w:rsid w:val="00535FC7"/>
    <w:rsid w:val="0053753E"/>
    <w:rsid w:val="00537A2F"/>
    <w:rsid w:val="00537EC3"/>
    <w:rsid w:val="00537F9F"/>
    <w:rsid w:val="00540945"/>
    <w:rsid w:val="00540B08"/>
    <w:rsid w:val="00540EBC"/>
    <w:rsid w:val="005410FE"/>
    <w:rsid w:val="0054186A"/>
    <w:rsid w:val="00541C81"/>
    <w:rsid w:val="005435AC"/>
    <w:rsid w:val="00543853"/>
    <w:rsid w:val="00543B72"/>
    <w:rsid w:val="00543C23"/>
    <w:rsid w:val="00544254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9BF"/>
    <w:rsid w:val="00552CFD"/>
    <w:rsid w:val="00552F11"/>
    <w:rsid w:val="00552F31"/>
    <w:rsid w:val="00553121"/>
    <w:rsid w:val="00553352"/>
    <w:rsid w:val="005533C9"/>
    <w:rsid w:val="0055357F"/>
    <w:rsid w:val="00553DB3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DA7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401"/>
    <w:rsid w:val="00570D12"/>
    <w:rsid w:val="00571702"/>
    <w:rsid w:val="005717F3"/>
    <w:rsid w:val="0057195E"/>
    <w:rsid w:val="00571EAC"/>
    <w:rsid w:val="005729BE"/>
    <w:rsid w:val="005729E3"/>
    <w:rsid w:val="00572AA9"/>
    <w:rsid w:val="005739D1"/>
    <w:rsid w:val="005761AB"/>
    <w:rsid w:val="0057674A"/>
    <w:rsid w:val="005767E3"/>
    <w:rsid w:val="005769D1"/>
    <w:rsid w:val="00576EFB"/>
    <w:rsid w:val="0057774E"/>
    <w:rsid w:val="00577EA1"/>
    <w:rsid w:val="00580B97"/>
    <w:rsid w:val="00582241"/>
    <w:rsid w:val="00582B43"/>
    <w:rsid w:val="00584D82"/>
    <w:rsid w:val="00584E42"/>
    <w:rsid w:val="005864EB"/>
    <w:rsid w:val="005867EB"/>
    <w:rsid w:val="00587DA6"/>
    <w:rsid w:val="00590635"/>
    <w:rsid w:val="00591E97"/>
    <w:rsid w:val="005927C7"/>
    <w:rsid w:val="00592E59"/>
    <w:rsid w:val="0059346A"/>
    <w:rsid w:val="005944F1"/>
    <w:rsid w:val="00594959"/>
    <w:rsid w:val="00595D8F"/>
    <w:rsid w:val="00595DF1"/>
    <w:rsid w:val="00597437"/>
    <w:rsid w:val="00597A2A"/>
    <w:rsid w:val="00597DD8"/>
    <w:rsid w:val="00597E0F"/>
    <w:rsid w:val="005A040E"/>
    <w:rsid w:val="005A0B95"/>
    <w:rsid w:val="005A0F32"/>
    <w:rsid w:val="005A118E"/>
    <w:rsid w:val="005A1524"/>
    <w:rsid w:val="005A18B8"/>
    <w:rsid w:val="005A2023"/>
    <w:rsid w:val="005A3699"/>
    <w:rsid w:val="005A3763"/>
    <w:rsid w:val="005A3C26"/>
    <w:rsid w:val="005A45FE"/>
    <w:rsid w:val="005A4ED9"/>
    <w:rsid w:val="005A5071"/>
    <w:rsid w:val="005A51F1"/>
    <w:rsid w:val="005A5A3E"/>
    <w:rsid w:val="005A610C"/>
    <w:rsid w:val="005A685F"/>
    <w:rsid w:val="005A6B6D"/>
    <w:rsid w:val="005A6CD8"/>
    <w:rsid w:val="005A771F"/>
    <w:rsid w:val="005B0DA8"/>
    <w:rsid w:val="005B0EAB"/>
    <w:rsid w:val="005B0EBF"/>
    <w:rsid w:val="005B123D"/>
    <w:rsid w:val="005B130D"/>
    <w:rsid w:val="005B2124"/>
    <w:rsid w:val="005B2350"/>
    <w:rsid w:val="005B268A"/>
    <w:rsid w:val="005B346E"/>
    <w:rsid w:val="005B36B2"/>
    <w:rsid w:val="005B3C47"/>
    <w:rsid w:val="005B403F"/>
    <w:rsid w:val="005B40AE"/>
    <w:rsid w:val="005B4E33"/>
    <w:rsid w:val="005B5729"/>
    <w:rsid w:val="005B58DB"/>
    <w:rsid w:val="005B58EE"/>
    <w:rsid w:val="005B594A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B4E"/>
    <w:rsid w:val="005C3C25"/>
    <w:rsid w:val="005C3F6C"/>
    <w:rsid w:val="005C50AB"/>
    <w:rsid w:val="005C52E2"/>
    <w:rsid w:val="005C5611"/>
    <w:rsid w:val="005C5BB9"/>
    <w:rsid w:val="005C5DE7"/>
    <w:rsid w:val="005C5DEE"/>
    <w:rsid w:val="005C6A47"/>
    <w:rsid w:val="005C7159"/>
    <w:rsid w:val="005C744B"/>
    <w:rsid w:val="005C78B7"/>
    <w:rsid w:val="005C7BB8"/>
    <w:rsid w:val="005C7C83"/>
    <w:rsid w:val="005C7CA4"/>
    <w:rsid w:val="005C7FBE"/>
    <w:rsid w:val="005D0B30"/>
    <w:rsid w:val="005D0C61"/>
    <w:rsid w:val="005D0F83"/>
    <w:rsid w:val="005D0F9F"/>
    <w:rsid w:val="005D1620"/>
    <w:rsid w:val="005D2C1E"/>
    <w:rsid w:val="005D32FD"/>
    <w:rsid w:val="005D487A"/>
    <w:rsid w:val="005D4B86"/>
    <w:rsid w:val="005D4C89"/>
    <w:rsid w:val="005D4E51"/>
    <w:rsid w:val="005D6652"/>
    <w:rsid w:val="005D6741"/>
    <w:rsid w:val="005D687D"/>
    <w:rsid w:val="005D694A"/>
    <w:rsid w:val="005D6EDA"/>
    <w:rsid w:val="005D7D3C"/>
    <w:rsid w:val="005E0BD7"/>
    <w:rsid w:val="005E0FC1"/>
    <w:rsid w:val="005E15DC"/>
    <w:rsid w:val="005E22E0"/>
    <w:rsid w:val="005E31FB"/>
    <w:rsid w:val="005E35AD"/>
    <w:rsid w:val="005E3917"/>
    <w:rsid w:val="005E3F6A"/>
    <w:rsid w:val="005E4217"/>
    <w:rsid w:val="005E43AE"/>
    <w:rsid w:val="005E575C"/>
    <w:rsid w:val="005E624F"/>
    <w:rsid w:val="005E628A"/>
    <w:rsid w:val="005E63E6"/>
    <w:rsid w:val="005E6888"/>
    <w:rsid w:val="005F08DF"/>
    <w:rsid w:val="005F0902"/>
    <w:rsid w:val="005F0E08"/>
    <w:rsid w:val="005F14E3"/>
    <w:rsid w:val="005F17DC"/>
    <w:rsid w:val="005F18C3"/>
    <w:rsid w:val="005F1D39"/>
    <w:rsid w:val="005F2133"/>
    <w:rsid w:val="005F27FB"/>
    <w:rsid w:val="005F2F5E"/>
    <w:rsid w:val="005F3087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1C6"/>
    <w:rsid w:val="0060159C"/>
    <w:rsid w:val="00601923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5340"/>
    <w:rsid w:val="006062AE"/>
    <w:rsid w:val="00606514"/>
    <w:rsid w:val="00606EAD"/>
    <w:rsid w:val="006072EE"/>
    <w:rsid w:val="006073E8"/>
    <w:rsid w:val="006074E4"/>
    <w:rsid w:val="0061000D"/>
    <w:rsid w:val="00610EB9"/>
    <w:rsid w:val="006112BF"/>
    <w:rsid w:val="00611980"/>
    <w:rsid w:val="0061279B"/>
    <w:rsid w:val="0061435F"/>
    <w:rsid w:val="0061447D"/>
    <w:rsid w:val="006148D7"/>
    <w:rsid w:val="00614E1F"/>
    <w:rsid w:val="00614F81"/>
    <w:rsid w:val="006153E1"/>
    <w:rsid w:val="006156EA"/>
    <w:rsid w:val="00615FE9"/>
    <w:rsid w:val="00616F1A"/>
    <w:rsid w:val="00617251"/>
    <w:rsid w:val="00617365"/>
    <w:rsid w:val="00620B3E"/>
    <w:rsid w:val="006213EC"/>
    <w:rsid w:val="0062165C"/>
    <w:rsid w:val="0062193E"/>
    <w:rsid w:val="00621C57"/>
    <w:rsid w:val="00621D7B"/>
    <w:rsid w:val="00622F0F"/>
    <w:rsid w:val="0062472E"/>
    <w:rsid w:val="00624E8C"/>
    <w:rsid w:val="00625066"/>
    <w:rsid w:val="00625336"/>
    <w:rsid w:val="00625A1D"/>
    <w:rsid w:val="00626CE2"/>
    <w:rsid w:val="00626E6D"/>
    <w:rsid w:val="0062759B"/>
    <w:rsid w:val="00627D9C"/>
    <w:rsid w:val="00627EFA"/>
    <w:rsid w:val="00631992"/>
    <w:rsid w:val="00631D91"/>
    <w:rsid w:val="00631F0A"/>
    <w:rsid w:val="00632388"/>
    <w:rsid w:val="00632406"/>
    <w:rsid w:val="00632EB1"/>
    <w:rsid w:val="006330D6"/>
    <w:rsid w:val="00633629"/>
    <w:rsid w:val="0063427F"/>
    <w:rsid w:val="006358CE"/>
    <w:rsid w:val="006364F4"/>
    <w:rsid w:val="00636C45"/>
    <w:rsid w:val="0063721D"/>
    <w:rsid w:val="00637CEC"/>
    <w:rsid w:val="00637E51"/>
    <w:rsid w:val="00640B19"/>
    <w:rsid w:val="006410D1"/>
    <w:rsid w:val="006424C8"/>
    <w:rsid w:val="0064351E"/>
    <w:rsid w:val="00643623"/>
    <w:rsid w:val="006436DE"/>
    <w:rsid w:val="00643CA9"/>
    <w:rsid w:val="006440DA"/>
    <w:rsid w:val="006446B4"/>
    <w:rsid w:val="0064544F"/>
    <w:rsid w:val="006456F9"/>
    <w:rsid w:val="00645BC0"/>
    <w:rsid w:val="00646A9F"/>
    <w:rsid w:val="00646F94"/>
    <w:rsid w:val="006503D3"/>
    <w:rsid w:val="006504BB"/>
    <w:rsid w:val="00650B9B"/>
    <w:rsid w:val="006511C2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614"/>
    <w:rsid w:val="006547F6"/>
    <w:rsid w:val="00654980"/>
    <w:rsid w:val="00655B6F"/>
    <w:rsid w:val="0065617B"/>
    <w:rsid w:val="00656215"/>
    <w:rsid w:val="00656589"/>
    <w:rsid w:val="00656A16"/>
    <w:rsid w:val="00656BE0"/>
    <w:rsid w:val="00656F34"/>
    <w:rsid w:val="0065760E"/>
    <w:rsid w:val="00660A2F"/>
    <w:rsid w:val="00660A5A"/>
    <w:rsid w:val="00660F7A"/>
    <w:rsid w:val="006619BE"/>
    <w:rsid w:val="00661A0D"/>
    <w:rsid w:val="00662495"/>
    <w:rsid w:val="00663279"/>
    <w:rsid w:val="00663610"/>
    <w:rsid w:val="00663A22"/>
    <w:rsid w:val="00664533"/>
    <w:rsid w:val="00664894"/>
    <w:rsid w:val="00665225"/>
    <w:rsid w:val="00665729"/>
    <w:rsid w:val="00666014"/>
    <w:rsid w:val="006660C1"/>
    <w:rsid w:val="00666D9D"/>
    <w:rsid w:val="00667407"/>
    <w:rsid w:val="00667A83"/>
    <w:rsid w:val="0067045F"/>
    <w:rsid w:val="00670E9F"/>
    <w:rsid w:val="00671918"/>
    <w:rsid w:val="00671AC0"/>
    <w:rsid w:val="00672081"/>
    <w:rsid w:val="00672F59"/>
    <w:rsid w:val="00673A96"/>
    <w:rsid w:val="00674813"/>
    <w:rsid w:val="00674A28"/>
    <w:rsid w:val="006751CB"/>
    <w:rsid w:val="006751D4"/>
    <w:rsid w:val="00675D57"/>
    <w:rsid w:val="00676B6C"/>
    <w:rsid w:val="00677B7F"/>
    <w:rsid w:val="00677EE2"/>
    <w:rsid w:val="00677FAB"/>
    <w:rsid w:val="00680096"/>
    <w:rsid w:val="00680C06"/>
    <w:rsid w:val="00680C80"/>
    <w:rsid w:val="00681259"/>
    <w:rsid w:val="0068172E"/>
    <w:rsid w:val="0068196B"/>
    <w:rsid w:val="00683EDA"/>
    <w:rsid w:val="00684A39"/>
    <w:rsid w:val="00684B30"/>
    <w:rsid w:val="00684DE9"/>
    <w:rsid w:val="00685742"/>
    <w:rsid w:val="00686380"/>
    <w:rsid w:val="006874BD"/>
    <w:rsid w:val="00687C6C"/>
    <w:rsid w:val="00687E06"/>
    <w:rsid w:val="00690512"/>
    <w:rsid w:val="00690D6A"/>
    <w:rsid w:val="00691017"/>
    <w:rsid w:val="00691635"/>
    <w:rsid w:val="00691D1B"/>
    <w:rsid w:val="006928B7"/>
    <w:rsid w:val="00692990"/>
    <w:rsid w:val="00692B99"/>
    <w:rsid w:val="0069302C"/>
    <w:rsid w:val="00693345"/>
    <w:rsid w:val="006935A6"/>
    <w:rsid w:val="00693767"/>
    <w:rsid w:val="00694846"/>
    <w:rsid w:val="00694B98"/>
    <w:rsid w:val="006957DE"/>
    <w:rsid w:val="00695819"/>
    <w:rsid w:val="00696B3D"/>
    <w:rsid w:val="00696D21"/>
    <w:rsid w:val="00696FF0"/>
    <w:rsid w:val="006971B7"/>
    <w:rsid w:val="0069779E"/>
    <w:rsid w:val="00697F49"/>
    <w:rsid w:val="006A0E73"/>
    <w:rsid w:val="006A194A"/>
    <w:rsid w:val="006A1E75"/>
    <w:rsid w:val="006A2370"/>
    <w:rsid w:val="006A26C7"/>
    <w:rsid w:val="006A2A29"/>
    <w:rsid w:val="006A2D37"/>
    <w:rsid w:val="006A2ECF"/>
    <w:rsid w:val="006A2F65"/>
    <w:rsid w:val="006A3519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395"/>
    <w:rsid w:val="006B0636"/>
    <w:rsid w:val="006B0DD1"/>
    <w:rsid w:val="006B0F06"/>
    <w:rsid w:val="006B15BC"/>
    <w:rsid w:val="006B19DB"/>
    <w:rsid w:val="006B1A09"/>
    <w:rsid w:val="006B1B80"/>
    <w:rsid w:val="006B1BDD"/>
    <w:rsid w:val="006B2D17"/>
    <w:rsid w:val="006B2F1C"/>
    <w:rsid w:val="006B36B4"/>
    <w:rsid w:val="006B3BCD"/>
    <w:rsid w:val="006B486D"/>
    <w:rsid w:val="006B589F"/>
    <w:rsid w:val="006B5FF3"/>
    <w:rsid w:val="006B610B"/>
    <w:rsid w:val="006B6521"/>
    <w:rsid w:val="006B6F5A"/>
    <w:rsid w:val="006B7049"/>
    <w:rsid w:val="006C0271"/>
    <w:rsid w:val="006C031E"/>
    <w:rsid w:val="006C05A5"/>
    <w:rsid w:val="006C05C4"/>
    <w:rsid w:val="006C12E6"/>
    <w:rsid w:val="006C3480"/>
    <w:rsid w:val="006C35D2"/>
    <w:rsid w:val="006C3677"/>
    <w:rsid w:val="006C37CF"/>
    <w:rsid w:val="006C445E"/>
    <w:rsid w:val="006C481A"/>
    <w:rsid w:val="006C4D1E"/>
    <w:rsid w:val="006C5546"/>
    <w:rsid w:val="006C6242"/>
    <w:rsid w:val="006C638D"/>
    <w:rsid w:val="006C6704"/>
    <w:rsid w:val="006C6819"/>
    <w:rsid w:val="006C6F68"/>
    <w:rsid w:val="006C7DBF"/>
    <w:rsid w:val="006C7DF9"/>
    <w:rsid w:val="006D02C6"/>
    <w:rsid w:val="006D075A"/>
    <w:rsid w:val="006D0BD3"/>
    <w:rsid w:val="006D12A6"/>
    <w:rsid w:val="006D1996"/>
    <w:rsid w:val="006D2161"/>
    <w:rsid w:val="006D31F2"/>
    <w:rsid w:val="006D3CD5"/>
    <w:rsid w:val="006D41C3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1CF"/>
    <w:rsid w:val="006E1488"/>
    <w:rsid w:val="006E17E6"/>
    <w:rsid w:val="006E249E"/>
    <w:rsid w:val="006E3908"/>
    <w:rsid w:val="006E3935"/>
    <w:rsid w:val="006E3BD5"/>
    <w:rsid w:val="006E4C65"/>
    <w:rsid w:val="006E50B0"/>
    <w:rsid w:val="006E5240"/>
    <w:rsid w:val="006E5F99"/>
    <w:rsid w:val="006E6932"/>
    <w:rsid w:val="006E6A0C"/>
    <w:rsid w:val="006E752A"/>
    <w:rsid w:val="006E78C0"/>
    <w:rsid w:val="006E7C1E"/>
    <w:rsid w:val="006E7C8B"/>
    <w:rsid w:val="006F1272"/>
    <w:rsid w:val="006F138B"/>
    <w:rsid w:val="006F1C82"/>
    <w:rsid w:val="006F210A"/>
    <w:rsid w:val="006F2C9C"/>
    <w:rsid w:val="006F38CF"/>
    <w:rsid w:val="006F3AD7"/>
    <w:rsid w:val="006F3D02"/>
    <w:rsid w:val="006F42EE"/>
    <w:rsid w:val="006F47C3"/>
    <w:rsid w:val="006F49BC"/>
    <w:rsid w:val="006F4ACC"/>
    <w:rsid w:val="006F4BAF"/>
    <w:rsid w:val="006F4ECA"/>
    <w:rsid w:val="006F5DB5"/>
    <w:rsid w:val="006F6002"/>
    <w:rsid w:val="006F638A"/>
    <w:rsid w:val="006F6C07"/>
    <w:rsid w:val="006F6DBC"/>
    <w:rsid w:val="006F778F"/>
    <w:rsid w:val="006F7E02"/>
    <w:rsid w:val="007004D8"/>
    <w:rsid w:val="00700678"/>
    <w:rsid w:val="007006DC"/>
    <w:rsid w:val="00700FB6"/>
    <w:rsid w:val="007016F5"/>
    <w:rsid w:val="00701ADB"/>
    <w:rsid w:val="00701BF2"/>
    <w:rsid w:val="00702137"/>
    <w:rsid w:val="00702DF1"/>
    <w:rsid w:val="00704791"/>
    <w:rsid w:val="00704B0C"/>
    <w:rsid w:val="00704D38"/>
    <w:rsid w:val="00705047"/>
    <w:rsid w:val="007064CB"/>
    <w:rsid w:val="0070676C"/>
    <w:rsid w:val="0071036B"/>
    <w:rsid w:val="0071079D"/>
    <w:rsid w:val="007109C8"/>
    <w:rsid w:val="00710F6A"/>
    <w:rsid w:val="00711547"/>
    <w:rsid w:val="00712C5A"/>
    <w:rsid w:val="007142D1"/>
    <w:rsid w:val="00714584"/>
    <w:rsid w:val="00714BBF"/>
    <w:rsid w:val="00715049"/>
    <w:rsid w:val="00715318"/>
    <w:rsid w:val="00715A91"/>
    <w:rsid w:val="00715DD9"/>
    <w:rsid w:val="00716942"/>
    <w:rsid w:val="00716C4F"/>
    <w:rsid w:val="00717288"/>
    <w:rsid w:val="0071728D"/>
    <w:rsid w:val="00720094"/>
    <w:rsid w:val="007202D6"/>
    <w:rsid w:val="007220AE"/>
    <w:rsid w:val="0072223C"/>
    <w:rsid w:val="00722874"/>
    <w:rsid w:val="007229E6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09"/>
    <w:rsid w:val="00730492"/>
    <w:rsid w:val="00730568"/>
    <w:rsid w:val="00731503"/>
    <w:rsid w:val="00731677"/>
    <w:rsid w:val="007319C1"/>
    <w:rsid w:val="00731BA3"/>
    <w:rsid w:val="0073308C"/>
    <w:rsid w:val="007334BD"/>
    <w:rsid w:val="007335E7"/>
    <w:rsid w:val="00734455"/>
    <w:rsid w:val="007350A1"/>
    <w:rsid w:val="0073577B"/>
    <w:rsid w:val="00735B02"/>
    <w:rsid w:val="00735BB0"/>
    <w:rsid w:val="00736078"/>
    <w:rsid w:val="007377B1"/>
    <w:rsid w:val="00737F1A"/>
    <w:rsid w:val="007405AA"/>
    <w:rsid w:val="00740C6A"/>
    <w:rsid w:val="007416FE"/>
    <w:rsid w:val="00741867"/>
    <w:rsid w:val="00741D24"/>
    <w:rsid w:val="007420AE"/>
    <w:rsid w:val="00743336"/>
    <w:rsid w:val="007435F4"/>
    <w:rsid w:val="007440AE"/>
    <w:rsid w:val="007440ED"/>
    <w:rsid w:val="0074502A"/>
    <w:rsid w:val="007456D1"/>
    <w:rsid w:val="00745810"/>
    <w:rsid w:val="00745BA2"/>
    <w:rsid w:val="00746B40"/>
    <w:rsid w:val="00746CB7"/>
    <w:rsid w:val="00747297"/>
    <w:rsid w:val="00747B5D"/>
    <w:rsid w:val="00747BA8"/>
    <w:rsid w:val="00747BEF"/>
    <w:rsid w:val="00747F1C"/>
    <w:rsid w:val="0075032E"/>
    <w:rsid w:val="00750CFA"/>
    <w:rsid w:val="007512CD"/>
    <w:rsid w:val="00751472"/>
    <w:rsid w:val="007516EE"/>
    <w:rsid w:val="00751B44"/>
    <w:rsid w:val="007524F5"/>
    <w:rsid w:val="007528A7"/>
    <w:rsid w:val="007528CA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B5"/>
    <w:rsid w:val="007610CF"/>
    <w:rsid w:val="007617A3"/>
    <w:rsid w:val="00761CA3"/>
    <w:rsid w:val="00761D8C"/>
    <w:rsid w:val="007625DC"/>
    <w:rsid w:val="0076373D"/>
    <w:rsid w:val="00766418"/>
    <w:rsid w:val="00766BA5"/>
    <w:rsid w:val="00766BB4"/>
    <w:rsid w:val="00767219"/>
    <w:rsid w:val="00767677"/>
    <w:rsid w:val="0076775D"/>
    <w:rsid w:val="00767842"/>
    <w:rsid w:val="00767C2E"/>
    <w:rsid w:val="0077101E"/>
    <w:rsid w:val="0077149E"/>
    <w:rsid w:val="0077166F"/>
    <w:rsid w:val="00771C5C"/>
    <w:rsid w:val="00771E40"/>
    <w:rsid w:val="00771FE0"/>
    <w:rsid w:val="00772090"/>
    <w:rsid w:val="00772246"/>
    <w:rsid w:val="00772534"/>
    <w:rsid w:val="00772A69"/>
    <w:rsid w:val="00772BE3"/>
    <w:rsid w:val="00774F66"/>
    <w:rsid w:val="0077541C"/>
    <w:rsid w:val="007754FF"/>
    <w:rsid w:val="0077564C"/>
    <w:rsid w:val="00776804"/>
    <w:rsid w:val="0077689A"/>
    <w:rsid w:val="007773FB"/>
    <w:rsid w:val="007777AF"/>
    <w:rsid w:val="00777DEA"/>
    <w:rsid w:val="007805F0"/>
    <w:rsid w:val="007806B3"/>
    <w:rsid w:val="007826B9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6D0F"/>
    <w:rsid w:val="007872E6"/>
    <w:rsid w:val="00787613"/>
    <w:rsid w:val="00787685"/>
    <w:rsid w:val="00790135"/>
    <w:rsid w:val="0079082E"/>
    <w:rsid w:val="00790A3F"/>
    <w:rsid w:val="0079147B"/>
    <w:rsid w:val="007918D4"/>
    <w:rsid w:val="007918DD"/>
    <w:rsid w:val="00791908"/>
    <w:rsid w:val="00791CB9"/>
    <w:rsid w:val="00791CC9"/>
    <w:rsid w:val="00792188"/>
    <w:rsid w:val="00792A86"/>
    <w:rsid w:val="00792B06"/>
    <w:rsid w:val="00792BB6"/>
    <w:rsid w:val="00792EC5"/>
    <w:rsid w:val="007932A3"/>
    <w:rsid w:val="007936BD"/>
    <w:rsid w:val="00793B18"/>
    <w:rsid w:val="00793BC9"/>
    <w:rsid w:val="00794856"/>
    <w:rsid w:val="00795391"/>
    <w:rsid w:val="0079636D"/>
    <w:rsid w:val="0079655A"/>
    <w:rsid w:val="00796752"/>
    <w:rsid w:val="00796B6B"/>
    <w:rsid w:val="007A048C"/>
    <w:rsid w:val="007A0692"/>
    <w:rsid w:val="007A0FC6"/>
    <w:rsid w:val="007A1FD1"/>
    <w:rsid w:val="007A28D9"/>
    <w:rsid w:val="007A4523"/>
    <w:rsid w:val="007A4A72"/>
    <w:rsid w:val="007A4E0F"/>
    <w:rsid w:val="007A4E28"/>
    <w:rsid w:val="007A5159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DD2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3F"/>
    <w:rsid w:val="007C1D2D"/>
    <w:rsid w:val="007C24B2"/>
    <w:rsid w:val="007C27C9"/>
    <w:rsid w:val="007C2FB7"/>
    <w:rsid w:val="007C3D58"/>
    <w:rsid w:val="007C4354"/>
    <w:rsid w:val="007C43B4"/>
    <w:rsid w:val="007C4803"/>
    <w:rsid w:val="007C4888"/>
    <w:rsid w:val="007C516B"/>
    <w:rsid w:val="007C55C9"/>
    <w:rsid w:val="007C5D9D"/>
    <w:rsid w:val="007C72A3"/>
    <w:rsid w:val="007C7B7A"/>
    <w:rsid w:val="007C7FCE"/>
    <w:rsid w:val="007D0089"/>
    <w:rsid w:val="007D04E6"/>
    <w:rsid w:val="007D0DFF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212"/>
    <w:rsid w:val="007E257A"/>
    <w:rsid w:val="007E2882"/>
    <w:rsid w:val="007E2A07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E7190"/>
    <w:rsid w:val="007F007D"/>
    <w:rsid w:val="007F0094"/>
    <w:rsid w:val="007F0430"/>
    <w:rsid w:val="007F088A"/>
    <w:rsid w:val="007F150C"/>
    <w:rsid w:val="007F1A15"/>
    <w:rsid w:val="007F1E62"/>
    <w:rsid w:val="007F2157"/>
    <w:rsid w:val="007F280E"/>
    <w:rsid w:val="007F2AA2"/>
    <w:rsid w:val="007F2CA6"/>
    <w:rsid w:val="007F2D8D"/>
    <w:rsid w:val="007F2E87"/>
    <w:rsid w:val="007F3ABC"/>
    <w:rsid w:val="007F48B4"/>
    <w:rsid w:val="007F49FC"/>
    <w:rsid w:val="007F53DD"/>
    <w:rsid w:val="007F5B9F"/>
    <w:rsid w:val="007F75F5"/>
    <w:rsid w:val="007F76B1"/>
    <w:rsid w:val="00800422"/>
    <w:rsid w:val="00800DBE"/>
    <w:rsid w:val="0080130D"/>
    <w:rsid w:val="0080144D"/>
    <w:rsid w:val="00802085"/>
    <w:rsid w:val="008023F4"/>
    <w:rsid w:val="0080249B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142B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2A22"/>
    <w:rsid w:val="00822B53"/>
    <w:rsid w:val="0082327B"/>
    <w:rsid w:val="00823538"/>
    <w:rsid w:val="00824346"/>
    <w:rsid w:val="008246DC"/>
    <w:rsid w:val="00824FB0"/>
    <w:rsid w:val="00825ADF"/>
    <w:rsid w:val="0082600E"/>
    <w:rsid w:val="008266EF"/>
    <w:rsid w:val="00826CB0"/>
    <w:rsid w:val="00827741"/>
    <w:rsid w:val="00827FE3"/>
    <w:rsid w:val="00830B22"/>
    <w:rsid w:val="008314FD"/>
    <w:rsid w:val="00831874"/>
    <w:rsid w:val="008326D0"/>
    <w:rsid w:val="00832D89"/>
    <w:rsid w:val="00832F30"/>
    <w:rsid w:val="00833773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447"/>
    <w:rsid w:val="00837501"/>
    <w:rsid w:val="00837B75"/>
    <w:rsid w:val="0084063C"/>
    <w:rsid w:val="00840A7E"/>
    <w:rsid w:val="00840E98"/>
    <w:rsid w:val="0084114A"/>
    <w:rsid w:val="00841866"/>
    <w:rsid w:val="00843826"/>
    <w:rsid w:val="008438C3"/>
    <w:rsid w:val="008440CF"/>
    <w:rsid w:val="00844FE2"/>
    <w:rsid w:val="00845001"/>
    <w:rsid w:val="00845D97"/>
    <w:rsid w:val="00845DD6"/>
    <w:rsid w:val="00845E08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1539"/>
    <w:rsid w:val="008521DF"/>
    <w:rsid w:val="00852311"/>
    <w:rsid w:val="0085254E"/>
    <w:rsid w:val="008537E7"/>
    <w:rsid w:val="0085395D"/>
    <w:rsid w:val="0085449C"/>
    <w:rsid w:val="00854C30"/>
    <w:rsid w:val="00855515"/>
    <w:rsid w:val="00856145"/>
    <w:rsid w:val="008566EE"/>
    <w:rsid w:val="00856DDE"/>
    <w:rsid w:val="00856E49"/>
    <w:rsid w:val="00856F4B"/>
    <w:rsid w:val="008576A5"/>
    <w:rsid w:val="00857916"/>
    <w:rsid w:val="0086016D"/>
    <w:rsid w:val="008604DA"/>
    <w:rsid w:val="00860F40"/>
    <w:rsid w:val="008611B7"/>
    <w:rsid w:val="00861270"/>
    <w:rsid w:val="008612A9"/>
    <w:rsid w:val="008612F3"/>
    <w:rsid w:val="008613BE"/>
    <w:rsid w:val="00861DEC"/>
    <w:rsid w:val="00861F96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2BE"/>
    <w:rsid w:val="008654E4"/>
    <w:rsid w:val="0086582D"/>
    <w:rsid w:val="008658D4"/>
    <w:rsid w:val="00865EA3"/>
    <w:rsid w:val="0086638A"/>
    <w:rsid w:val="0086679B"/>
    <w:rsid w:val="008667BD"/>
    <w:rsid w:val="00866C1C"/>
    <w:rsid w:val="00866E9B"/>
    <w:rsid w:val="0087007A"/>
    <w:rsid w:val="008716BE"/>
    <w:rsid w:val="00871C25"/>
    <w:rsid w:val="008720EA"/>
    <w:rsid w:val="00872CC3"/>
    <w:rsid w:val="00872D9D"/>
    <w:rsid w:val="0087351F"/>
    <w:rsid w:val="00874259"/>
    <w:rsid w:val="008743C2"/>
    <w:rsid w:val="008756F9"/>
    <w:rsid w:val="00875875"/>
    <w:rsid w:val="00875A32"/>
    <w:rsid w:val="00876434"/>
    <w:rsid w:val="00877902"/>
    <w:rsid w:val="00877E3D"/>
    <w:rsid w:val="0088078F"/>
    <w:rsid w:val="00880DF7"/>
    <w:rsid w:val="008812FB"/>
    <w:rsid w:val="008814C5"/>
    <w:rsid w:val="00882452"/>
    <w:rsid w:val="008833FA"/>
    <w:rsid w:val="00884726"/>
    <w:rsid w:val="008849BC"/>
    <w:rsid w:val="008854C2"/>
    <w:rsid w:val="00885C73"/>
    <w:rsid w:val="008873F2"/>
    <w:rsid w:val="00887B8B"/>
    <w:rsid w:val="00887BEF"/>
    <w:rsid w:val="00890B90"/>
    <w:rsid w:val="00890DC8"/>
    <w:rsid w:val="00890FFB"/>
    <w:rsid w:val="008912D2"/>
    <w:rsid w:val="0089196C"/>
    <w:rsid w:val="00891B08"/>
    <w:rsid w:val="00891CCC"/>
    <w:rsid w:val="00891EDE"/>
    <w:rsid w:val="00892188"/>
    <w:rsid w:val="00892248"/>
    <w:rsid w:val="00892768"/>
    <w:rsid w:val="00892995"/>
    <w:rsid w:val="00892C5E"/>
    <w:rsid w:val="00892ED2"/>
    <w:rsid w:val="008939CB"/>
    <w:rsid w:val="00893C19"/>
    <w:rsid w:val="00893D8A"/>
    <w:rsid w:val="00893E45"/>
    <w:rsid w:val="008943B9"/>
    <w:rsid w:val="0089575D"/>
    <w:rsid w:val="00895CF7"/>
    <w:rsid w:val="00896D54"/>
    <w:rsid w:val="00896D74"/>
    <w:rsid w:val="00896F50"/>
    <w:rsid w:val="00897609"/>
    <w:rsid w:val="008A10CD"/>
    <w:rsid w:val="008A1A15"/>
    <w:rsid w:val="008A1A36"/>
    <w:rsid w:val="008A2353"/>
    <w:rsid w:val="008A24BF"/>
    <w:rsid w:val="008A286A"/>
    <w:rsid w:val="008A29D6"/>
    <w:rsid w:val="008A2BDD"/>
    <w:rsid w:val="008A2C43"/>
    <w:rsid w:val="008A3962"/>
    <w:rsid w:val="008A3DAB"/>
    <w:rsid w:val="008A3E79"/>
    <w:rsid w:val="008A3EB6"/>
    <w:rsid w:val="008A4815"/>
    <w:rsid w:val="008A4892"/>
    <w:rsid w:val="008A4C64"/>
    <w:rsid w:val="008A4CD2"/>
    <w:rsid w:val="008A5234"/>
    <w:rsid w:val="008A5CC1"/>
    <w:rsid w:val="008A5E86"/>
    <w:rsid w:val="008A6034"/>
    <w:rsid w:val="008A6459"/>
    <w:rsid w:val="008A6647"/>
    <w:rsid w:val="008A6FFF"/>
    <w:rsid w:val="008A729D"/>
    <w:rsid w:val="008A7878"/>
    <w:rsid w:val="008B0C86"/>
    <w:rsid w:val="008B0D12"/>
    <w:rsid w:val="008B1890"/>
    <w:rsid w:val="008B206B"/>
    <w:rsid w:val="008B239D"/>
    <w:rsid w:val="008B312A"/>
    <w:rsid w:val="008B3408"/>
    <w:rsid w:val="008B3BBE"/>
    <w:rsid w:val="008B3BC2"/>
    <w:rsid w:val="008B40D1"/>
    <w:rsid w:val="008B5007"/>
    <w:rsid w:val="008B50BC"/>
    <w:rsid w:val="008B5400"/>
    <w:rsid w:val="008B66BA"/>
    <w:rsid w:val="008C214F"/>
    <w:rsid w:val="008C22FD"/>
    <w:rsid w:val="008C2C34"/>
    <w:rsid w:val="008C4224"/>
    <w:rsid w:val="008C42FC"/>
    <w:rsid w:val="008C4A2F"/>
    <w:rsid w:val="008C4CEF"/>
    <w:rsid w:val="008C5327"/>
    <w:rsid w:val="008C7AB4"/>
    <w:rsid w:val="008C7DBE"/>
    <w:rsid w:val="008D0259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1AB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72F"/>
    <w:rsid w:val="008E4853"/>
    <w:rsid w:val="008E4C8E"/>
    <w:rsid w:val="008E5213"/>
    <w:rsid w:val="008E60B3"/>
    <w:rsid w:val="008E61DE"/>
    <w:rsid w:val="008E65A1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7C"/>
    <w:rsid w:val="008F0F9D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12"/>
    <w:rsid w:val="008F3686"/>
    <w:rsid w:val="008F478D"/>
    <w:rsid w:val="008F5226"/>
    <w:rsid w:val="008F5E92"/>
    <w:rsid w:val="008F6AC8"/>
    <w:rsid w:val="008F6D49"/>
    <w:rsid w:val="008F6DD9"/>
    <w:rsid w:val="008F74AA"/>
    <w:rsid w:val="009008B3"/>
    <w:rsid w:val="00900BB9"/>
    <w:rsid w:val="009024D1"/>
    <w:rsid w:val="00902B61"/>
    <w:rsid w:val="00902C54"/>
    <w:rsid w:val="009030E5"/>
    <w:rsid w:val="00903A0D"/>
    <w:rsid w:val="00904579"/>
    <w:rsid w:val="00905269"/>
    <w:rsid w:val="00905C15"/>
    <w:rsid w:val="00905DAE"/>
    <w:rsid w:val="00906845"/>
    <w:rsid w:val="00906BD1"/>
    <w:rsid w:val="00906C58"/>
    <w:rsid w:val="00907E11"/>
    <w:rsid w:val="00910939"/>
    <w:rsid w:val="00910C85"/>
    <w:rsid w:val="00910FBF"/>
    <w:rsid w:val="00910FC1"/>
    <w:rsid w:val="00911CC9"/>
    <w:rsid w:val="009139AB"/>
    <w:rsid w:val="0091431C"/>
    <w:rsid w:val="009143F0"/>
    <w:rsid w:val="009145AE"/>
    <w:rsid w:val="009148AE"/>
    <w:rsid w:val="00914900"/>
    <w:rsid w:val="00915465"/>
    <w:rsid w:val="00916484"/>
    <w:rsid w:val="00917391"/>
    <w:rsid w:val="0091798E"/>
    <w:rsid w:val="009201B2"/>
    <w:rsid w:val="00920664"/>
    <w:rsid w:val="00920F3D"/>
    <w:rsid w:val="009224C6"/>
    <w:rsid w:val="00922799"/>
    <w:rsid w:val="0092291D"/>
    <w:rsid w:val="00923EC5"/>
    <w:rsid w:val="00924178"/>
    <w:rsid w:val="00924911"/>
    <w:rsid w:val="00924BC9"/>
    <w:rsid w:val="00924DCE"/>
    <w:rsid w:val="00925785"/>
    <w:rsid w:val="00925884"/>
    <w:rsid w:val="00926066"/>
    <w:rsid w:val="00926190"/>
    <w:rsid w:val="009265F3"/>
    <w:rsid w:val="00926705"/>
    <w:rsid w:val="00926744"/>
    <w:rsid w:val="009267F9"/>
    <w:rsid w:val="009275F1"/>
    <w:rsid w:val="00927AC7"/>
    <w:rsid w:val="00927B66"/>
    <w:rsid w:val="00927E66"/>
    <w:rsid w:val="0093056F"/>
    <w:rsid w:val="00931347"/>
    <w:rsid w:val="009318EE"/>
    <w:rsid w:val="00931E9B"/>
    <w:rsid w:val="00931FE8"/>
    <w:rsid w:val="009321C3"/>
    <w:rsid w:val="009330B3"/>
    <w:rsid w:val="009337ED"/>
    <w:rsid w:val="00933C21"/>
    <w:rsid w:val="00933D77"/>
    <w:rsid w:val="009341A8"/>
    <w:rsid w:val="009345D4"/>
    <w:rsid w:val="00935A8A"/>
    <w:rsid w:val="0093606F"/>
    <w:rsid w:val="0093671F"/>
    <w:rsid w:val="00936930"/>
    <w:rsid w:val="009369AA"/>
    <w:rsid w:val="00936B2A"/>
    <w:rsid w:val="00936EC0"/>
    <w:rsid w:val="009378A4"/>
    <w:rsid w:val="00937C34"/>
    <w:rsid w:val="009404AA"/>
    <w:rsid w:val="00941967"/>
    <w:rsid w:val="00941B7D"/>
    <w:rsid w:val="00941C9E"/>
    <w:rsid w:val="009421CF"/>
    <w:rsid w:val="0094307C"/>
    <w:rsid w:val="00943237"/>
    <w:rsid w:val="00943961"/>
    <w:rsid w:val="009440C4"/>
    <w:rsid w:val="0094477F"/>
    <w:rsid w:val="00944C19"/>
    <w:rsid w:val="00944F2D"/>
    <w:rsid w:val="00944FA6"/>
    <w:rsid w:val="0094557D"/>
    <w:rsid w:val="00946677"/>
    <w:rsid w:val="00946795"/>
    <w:rsid w:val="00946A61"/>
    <w:rsid w:val="0094703B"/>
    <w:rsid w:val="009473CE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DE0"/>
    <w:rsid w:val="00954F3D"/>
    <w:rsid w:val="00955391"/>
    <w:rsid w:val="00955CB7"/>
    <w:rsid w:val="00955D8E"/>
    <w:rsid w:val="0095617C"/>
    <w:rsid w:val="00956BED"/>
    <w:rsid w:val="00956EE6"/>
    <w:rsid w:val="00960E88"/>
    <w:rsid w:val="00961505"/>
    <w:rsid w:val="00961C41"/>
    <w:rsid w:val="00962775"/>
    <w:rsid w:val="009631B8"/>
    <w:rsid w:val="00964530"/>
    <w:rsid w:val="0096569F"/>
    <w:rsid w:val="009660BF"/>
    <w:rsid w:val="009661FE"/>
    <w:rsid w:val="00966F8F"/>
    <w:rsid w:val="00967060"/>
    <w:rsid w:val="009670DD"/>
    <w:rsid w:val="00967382"/>
    <w:rsid w:val="00970572"/>
    <w:rsid w:val="00970B3D"/>
    <w:rsid w:val="00970D86"/>
    <w:rsid w:val="00970F2D"/>
    <w:rsid w:val="00970F54"/>
    <w:rsid w:val="009711B1"/>
    <w:rsid w:val="0097161F"/>
    <w:rsid w:val="0097165D"/>
    <w:rsid w:val="009717DB"/>
    <w:rsid w:val="00971B13"/>
    <w:rsid w:val="00972A47"/>
    <w:rsid w:val="00972AF0"/>
    <w:rsid w:val="00972D69"/>
    <w:rsid w:val="009732A8"/>
    <w:rsid w:val="009739BD"/>
    <w:rsid w:val="00973E11"/>
    <w:rsid w:val="00973EBF"/>
    <w:rsid w:val="00974048"/>
    <w:rsid w:val="0097414F"/>
    <w:rsid w:val="0097453B"/>
    <w:rsid w:val="00974A44"/>
    <w:rsid w:val="009757DD"/>
    <w:rsid w:val="00975AEF"/>
    <w:rsid w:val="00975DCA"/>
    <w:rsid w:val="0097676C"/>
    <w:rsid w:val="00976D96"/>
    <w:rsid w:val="0097739A"/>
    <w:rsid w:val="009806E0"/>
    <w:rsid w:val="00981AEA"/>
    <w:rsid w:val="00981BD0"/>
    <w:rsid w:val="00981BD2"/>
    <w:rsid w:val="00983463"/>
    <w:rsid w:val="0098372B"/>
    <w:rsid w:val="0098394C"/>
    <w:rsid w:val="009839E1"/>
    <w:rsid w:val="00984230"/>
    <w:rsid w:val="00984C3E"/>
    <w:rsid w:val="00984CA1"/>
    <w:rsid w:val="00984ED6"/>
    <w:rsid w:val="00984FC1"/>
    <w:rsid w:val="009861B8"/>
    <w:rsid w:val="00986495"/>
    <w:rsid w:val="0098666B"/>
    <w:rsid w:val="00986750"/>
    <w:rsid w:val="00987761"/>
    <w:rsid w:val="00987EBB"/>
    <w:rsid w:val="009900E2"/>
    <w:rsid w:val="009912DA"/>
    <w:rsid w:val="00991312"/>
    <w:rsid w:val="009920F3"/>
    <w:rsid w:val="009923DD"/>
    <w:rsid w:val="009926EB"/>
    <w:rsid w:val="009929D2"/>
    <w:rsid w:val="009935F8"/>
    <w:rsid w:val="00994421"/>
    <w:rsid w:val="00995055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2CF1"/>
    <w:rsid w:val="009A3DA1"/>
    <w:rsid w:val="009A408A"/>
    <w:rsid w:val="009A47B3"/>
    <w:rsid w:val="009A65EF"/>
    <w:rsid w:val="009A6662"/>
    <w:rsid w:val="009A6709"/>
    <w:rsid w:val="009A692B"/>
    <w:rsid w:val="009A6F0C"/>
    <w:rsid w:val="009A75D5"/>
    <w:rsid w:val="009A77B2"/>
    <w:rsid w:val="009B03DB"/>
    <w:rsid w:val="009B0505"/>
    <w:rsid w:val="009B0F83"/>
    <w:rsid w:val="009B1354"/>
    <w:rsid w:val="009B1F42"/>
    <w:rsid w:val="009B23D2"/>
    <w:rsid w:val="009B2CA1"/>
    <w:rsid w:val="009B2D69"/>
    <w:rsid w:val="009B2F42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3D0"/>
    <w:rsid w:val="009C34F2"/>
    <w:rsid w:val="009C45F2"/>
    <w:rsid w:val="009C4976"/>
    <w:rsid w:val="009C5B94"/>
    <w:rsid w:val="009C5C62"/>
    <w:rsid w:val="009C5ECC"/>
    <w:rsid w:val="009C6C60"/>
    <w:rsid w:val="009C7018"/>
    <w:rsid w:val="009C7284"/>
    <w:rsid w:val="009C7D74"/>
    <w:rsid w:val="009D05D0"/>
    <w:rsid w:val="009D0C57"/>
    <w:rsid w:val="009D113D"/>
    <w:rsid w:val="009D12FE"/>
    <w:rsid w:val="009D1C83"/>
    <w:rsid w:val="009D3177"/>
    <w:rsid w:val="009D3A38"/>
    <w:rsid w:val="009D46BD"/>
    <w:rsid w:val="009D4945"/>
    <w:rsid w:val="009D5966"/>
    <w:rsid w:val="009D5E00"/>
    <w:rsid w:val="009D6338"/>
    <w:rsid w:val="009D6739"/>
    <w:rsid w:val="009D6A82"/>
    <w:rsid w:val="009D74B9"/>
    <w:rsid w:val="009D7681"/>
    <w:rsid w:val="009D7761"/>
    <w:rsid w:val="009D7AE4"/>
    <w:rsid w:val="009E0099"/>
    <w:rsid w:val="009E015D"/>
    <w:rsid w:val="009E06A8"/>
    <w:rsid w:val="009E11CC"/>
    <w:rsid w:val="009E1365"/>
    <w:rsid w:val="009E1A7C"/>
    <w:rsid w:val="009E1DF3"/>
    <w:rsid w:val="009E1F6C"/>
    <w:rsid w:val="009E288A"/>
    <w:rsid w:val="009E3692"/>
    <w:rsid w:val="009E3704"/>
    <w:rsid w:val="009E386F"/>
    <w:rsid w:val="009E4266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170"/>
    <w:rsid w:val="009F02C0"/>
    <w:rsid w:val="009F0411"/>
    <w:rsid w:val="009F1BAE"/>
    <w:rsid w:val="009F1CEF"/>
    <w:rsid w:val="009F35D4"/>
    <w:rsid w:val="009F415A"/>
    <w:rsid w:val="009F510E"/>
    <w:rsid w:val="009F57DA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580"/>
    <w:rsid w:val="00A04BEF"/>
    <w:rsid w:val="00A05973"/>
    <w:rsid w:val="00A05E47"/>
    <w:rsid w:val="00A05E4D"/>
    <w:rsid w:val="00A05F9D"/>
    <w:rsid w:val="00A0636F"/>
    <w:rsid w:val="00A074A1"/>
    <w:rsid w:val="00A074E4"/>
    <w:rsid w:val="00A0771E"/>
    <w:rsid w:val="00A07A60"/>
    <w:rsid w:val="00A07E6A"/>
    <w:rsid w:val="00A10530"/>
    <w:rsid w:val="00A1125A"/>
    <w:rsid w:val="00A11302"/>
    <w:rsid w:val="00A11442"/>
    <w:rsid w:val="00A11588"/>
    <w:rsid w:val="00A11632"/>
    <w:rsid w:val="00A11917"/>
    <w:rsid w:val="00A11C38"/>
    <w:rsid w:val="00A131E2"/>
    <w:rsid w:val="00A1386E"/>
    <w:rsid w:val="00A144F5"/>
    <w:rsid w:val="00A14C16"/>
    <w:rsid w:val="00A14C2D"/>
    <w:rsid w:val="00A14CC4"/>
    <w:rsid w:val="00A154AF"/>
    <w:rsid w:val="00A1562E"/>
    <w:rsid w:val="00A15FAF"/>
    <w:rsid w:val="00A15FCE"/>
    <w:rsid w:val="00A1609F"/>
    <w:rsid w:val="00A16673"/>
    <w:rsid w:val="00A16F18"/>
    <w:rsid w:val="00A17124"/>
    <w:rsid w:val="00A177A6"/>
    <w:rsid w:val="00A17EEF"/>
    <w:rsid w:val="00A20C12"/>
    <w:rsid w:val="00A21332"/>
    <w:rsid w:val="00A215B9"/>
    <w:rsid w:val="00A216CD"/>
    <w:rsid w:val="00A21C63"/>
    <w:rsid w:val="00A21FC6"/>
    <w:rsid w:val="00A22F40"/>
    <w:rsid w:val="00A23071"/>
    <w:rsid w:val="00A247CE"/>
    <w:rsid w:val="00A24A02"/>
    <w:rsid w:val="00A24EF6"/>
    <w:rsid w:val="00A2520A"/>
    <w:rsid w:val="00A25235"/>
    <w:rsid w:val="00A25493"/>
    <w:rsid w:val="00A25747"/>
    <w:rsid w:val="00A26836"/>
    <w:rsid w:val="00A26EF1"/>
    <w:rsid w:val="00A270C3"/>
    <w:rsid w:val="00A27516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5FD"/>
    <w:rsid w:val="00A35BD9"/>
    <w:rsid w:val="00A35DB6"/>
    <w:rsid w:val="00A35E2C"/>
    <w:rsid w:val="00A35E7F"/>
    <w:rsid w:val="00A36197"/>
    <w:rsid w:val="00A36831"/>
    <w:rsid w:val="00A36BCB"/>
    <w:rsid w:val="00A40833"/>
    <w:rsid w:val="00A40BC0"/>
    <w:rsid w:val="00A40ECB"/>
    <w:rsid w:val="00A40F19"/>
    <w:rsid w:val="00A418A3"/>
    <w:rsid w:val="00A421ED"/>
    <w:rsid w:val="00A421F5"/>
    <w:rsid w:val="00A425F5"/>
    <w:rsid w:val="00A42AAC"/>
    <w:rsid w:val="00A42EC8"/>
    <w:rsid w:val="00A44D29"/>
    <w:rsid w:val="00A44E75"/>
    <w:rsid w:val="00A45AB7"/>
    <w:rsid w:val="00A47038"/>
    <w:rsid w:val="00A47686"/>
    <w:rsid w:val="00A4770C"/>
    <w:rsid w:val="00A47A33"/>
    <w:rsid w:val="00A50789"/>
    <w:rsid w:val="00A51C7C"/>
    <w:rsid w:val="00A52D08"/>
    <w:rsid w:val="00A537F6"/>
    <w:rsid w:val="00A53D56"/>
    <w:rsid w:val="00A53F4E"/>
    <w:rsid w:val="00A542CF"/>
    <w:rsid w:val="00A54491"/>
    <w:rsid w:val="00A54AAF"/>
    <w:rsid w:val="00A54F17"/>
    <w:rsid w:val="00A55296"/>
    <w:rsid w:val="00A55756"/>
    <w:rsid w:val="00A55A32"/>
    <w:rsid w:val="00A55C1C"/>
    <w:rsid w:val="00A56197"/>
    <w:rsid w:val="00A56BBE"/>
    <w:rsid w:val="00A574C0"/>
    <w:rsid w:val="00A575D0"/>
    <w:rsid w:val="00A57730"/>
    <w:rsid w:val="00A579B3"/>
    <w:rsid w:val="00A60528"/>
    <w:rsid w:val="00A607B4"/>
    <w:rsid w:val="00A61786"/>
    <w:rsid w:val="00A619BC"/>
    <w:rsid w:val="00A620FC"/>
    <w:rsid w:val="00A6221A"/>
    <w:rsid w:val="00A641AD"/>
    <w:rsid w:val="00A648E3"/>
    <w:rsid w:val="00A64FD6"/>
    <w:rsid w:val="00A657DE"/>
    <w:rsid w:val="00A6584A"/>
    <w:rsid w:val="00A65D4D"/>
    <w:rsid w:val="00A65FF5"/>
    <w:rsid w:val="00A6636C"/>
    <w:rsid w:val="00A6643D"/>
    <w:rsid w:val="00A668B8"/>
    <w:rsid w:val="00A668E4"/>
    <w:rsid w:val="00A66A3C"/>
    <w:rsid w:val="00A671BA"/>
    <w:rsid w:val="00A67B70"/>
    <w:rsid w:val="00A70D4F"/>
    <w:rsid w:val="00A71B36"/>
    <w:rsid w:val="00A71DC2"/>
    <w:rsid w:val="00A7262F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A54"/>
    <w:rsid w:val="00A75FA0"/>
    <w:rsid w:val="00A767B3"/>
    <w:rsid w:val="00A76FDB"/>
    <w:rsid w:val="00A7731C"/>
    <w:rsid w:val="00A77918"/>
    <w:rsid w:val="00A77C6B"/>
    <w:rsid w:val="00A77E4A"/>
    <w:rsid w:val="00A807AB"/>
    <w:rsid w:val="00A8091E"/>
    <w:rsid w:val="00A810C2"/>
    <w:rsid w:val="00A819C3"/>
    <w:rsid w:val="00A81A58"/>
    <w:rsid w:val="00A8266F"/>
    <w:rsid w:val="00A8370A"/>
    <w:rsid w:val="00A844F5"/>
    <w:rsid w:val="00A84CBA"/>
    <w:rsid w:val="00A84FF1"/>
    <w:rsid w:val="00A8553D"/>
    <w:rsid w:val="00A860CA"/>
    <w:rsid w:val="00A86384"/>
    <w:rsid w:val="00A8782D"/>
    <w:rsid w:val="00A87A27"/>
    <w:rsid w:val="00A87C31"/>
    <w:rsid w:val="00A900E4"/>
    <w:rsid w:val="00A90E0A"/>
    <w:rsid w:val="00A92D5D"/>
    <w:rsid w:val="00A9388A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CFA"/>
    <w:rsid w:val="00AA0073"/>
    <w:rsid w:val="00AA09E3"/>
    <w:rsid w:val="00AA1FAE"/>
    <w:rsid w:val="00AA43C6"/>
    <w:rsid w:val="00AA44D9"/>
    <w:rsid w:val="00AA4A44"/>
    <w:rsid w:val="00AA64DC"/>
    <w:rsid w:val="00AA7FE6"/>
    <w:rsid w:val="00AB10AC"/>
    <w:rsid w:val="00AB285E"/>
    <w:rsid w:val="00AB2D21"/>
    <w:rsid w:val="00AB3D0C"/>
    <w:rsid w:val="00AB47AE"/>
    <w:rsid w:val="00AB5264"/>
    <w:rsid w:val="00AB6261"/>
    <w:rsid w:val="00AB6C3C"/>
    <w:rsid w:val="00AB7003"/>
    <w:rsid w:val="00AB70B3"/>
    <w:rsid w:val="00AB79A1"/>
    <w:rsid w:val="00AB7F7C"/>
    <w:rsid w:val="00AC0653"/>
    <w:rsid w:val="00AC0BA4"/>
    <w:rsid w:val="00AC0F0F"/>
    <w:rsid w:val="00AC136D"/>
    <w:rsid w:val="00AC1F8E"/>
    <w:rsid w:val="00AC281A"/>
    <w:rsid w:val="00AC2E87"/>
    <w:rsid w:val="00AC363E"/>
    <w:rsid w:val="00AC38D0"/>
    <w:rsid w:val="00AC4F35"/>
    <w:rsid w:val="00AC53DA"/>
    <w:rsid w:val="00AC5439"/>
    <w:rsid w:val="00AC635B"/>
    <w:rsid w:val="00AC6B03"/>
    <w:rsid w:val="00AC7026"/>
    <w:rsid w:val="00AC72C2"/>
    <w:rsid w:val="00AC7505"/>
    <w:rsid w:val="00AC7DDE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576E"/>
    <w:rsid w:val="00AD5BE2"/>
    <w:rsid w:val="00AD6658"/>
    <w:rsid w:val="00AD6930"/>
    <w:rsid w:val="00AD7661"/>
    <w:rsid w:val="00AD7A9D"/>
    <w:rsid w:val="00AD7BEE"/>
    <w:rsid w:val="00AE0474"/>
    <w:rsid w:val="00AE062E"/>
    <w:rsid w:val="00AE0F62"/>
    <w:rsid w:val="00AE17C3"/>
    <w:rsid w:val="00AE18CB"/>
    <w:rsid w:val="00AE2529"/>
    <w:rsid w:val="00AE289D"/>
    <w:rsid w:val="00AE2A27"/>
    <w:rsid w:val="00AE3632"/>
    <w:rsid w:val="00AE364B"/>
    <w:rsid w:val="00AE3A03"/>
    <w:rsid w:val="00AE3CD2"/>
    <w:rsid w:val="00AE3DA5"/>
    <w:rsid w:val="00AE3DBD"/>
    <w:rsid w:val="00AE516C"/>
    <w:rsid w:val="00AE5652"/>
    <w:rsid w:val="00AE658E"/>
    <w:rsid w:val="00AE673A"/>
    <w:rsid w:val="00AE6C80"/>
    <w:rsid w:val="00AE7A40"/>
    <w:rsid w:val="00AE7BE3"/>
    <w:rsid w:val="00AF0915"/>
    <w:rsid w:val="00AF10E5"/>
    <w:rsid w:val="00AF1391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5E6E"/>
    <w:rsid w:val="00AF69EF"/>
    <w:rsid w:val="00AF6A93"/>
    <w:rsid w:val="00AF7116"/>
    <w:rsid w:val="00AF75FC"/>
    <w:rsid w:val="00AF7E9A"/>
    <w:rsid w:val="00B000F6"/>
    <w:rsid w:val="00B0011F"/>
    <w:rsid w:val="00B0016B"/>
    <w:rsid w:val="00B016C2"/>
    <w:rsid w:val="00B01D37"/>
    <w:rsid w:val="00B03486"/>
    <w:rsid w:val="00B046AD"/>
    <w:rsid w:val="00B04BC3"/>
    <w:rsid w:val="00B05105"/>
    <w:rsid w:val="00B051D8"/>
    <w:rsid w:val="00B053A3"/>
    <w:rsid w:val="00B0542B"/>
    <w:rsid w:val="00B06199"/>
    <w:rsid w:val="00B068D5"/>
    <w:rsid w:val="00B1062A"/>
    <w:rsid w:val="00B1109F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D63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4890"/>
    <w:rsid w:val="00B3504A"/>
    <w:rsid w:val="00B3535C"/>
    <w:rsid w:val="00B35ADF"/>
    <w:rsid w:val="00B35E29"/>
    <w:rsid w:val="00B36898"/>
    <w:rsid w:val="00B36AAD"/>
    <w:rsid w:val="00B375A5"/>
    <w:rsid w:val="00B37734"/>
    <w:rsid w:val="00B401EA"/>
    <w:rsid w:val="00B402A8"/>
    <w:rsid w:val="00B4062B"/>
    <w:rsid w:val="00B40C97"/>
    <w:rsid w:val="00B40EE6"/>
    <w:rsid w:val="00B4187F"/>
    <w:rsid w:val="00B41B4D"/>
    <w:rsid w:val="00B41C89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558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501"/>
    <w:rsid w:val="00B55A4D"/>
    <w:rsid w:val="00B55D40"/>
    <w:rsid w:val="00B55DFD"/>
    <w:rsid w:val="00B55F3A"/>
    <w:rsid w:val="00B56BFE"/>
    <w:rsid w:val="00B57505"/>
    <w:rsid w:val="00B60A70"/>
    <w:rsid w:val="00B61046"/>
    <w:rsid w:val="00B61E5E"/>
    <w:rsid w:val="00B61EB9"/>
    <w:rsid w:val="00B622A9"/>
    <w:rsid w:val="00B628FD"/>
    <w:rsid w:val="00B63CAC"/>
    <w:rsid w:val="00B65B83"/>
    <w:rsid w:val="00B67241"/>
    <w:rsid w:val="00B675D8"/>
    <w:rsid w:val="00B67AB3"/>
    <w:rsid w:val="00B700DA"/>
    <w:rsid w:val="00B701C0"/>
    <w:rsid w:val="00B704AB"/>
    <w:rsid w:val="00B70AF3"/>
    <w:rsid w:val="00B70C69"/>
    <w:rsid w:val="00B71425"/>
    <w:rsid w:val="00B716F1"/>
    <w:rsid w:val="00B71BCC"/>
    <w:rsid w:val="00B71BDE"/>
    <w:rsid w:val="00B7288B"/>
    <w:rsid w:val="00B7296C"/>
    <w:rsid w:val="00B72D04"/>
    <w:rsid w:val="00B72D17"/>
    <w:rsid w:val="00B7306E"/>
    <w:rsid w:val="00B7332F"/>
    <w:rsid w:val="00B7373B"/>
    <w:rsid w:val="00B7447E"/>
    <w:rsid w:val="00B744E4"/>
    <w:rsid w:val="00B746F1"/>
    <w:rsid w:val="00B74B66"/>
    <w:rsid w:val="00B74D94"/>
    <w:rsid w:val="00B74E64"/>
    <w:rsid w:val="00B754D8"/>
    <w:rsid w:val="00B75D43"/>
    <w:rsid w:val="00B762DE"/>
    <w:rsid w:val="00B764D3"/>
    <w:rsid w:val="00B76CEF"/>
    <w:rsid w:val="00B76EF1"/>
    <w:rsid w:val="00B7723E"/>
    <w:rsid w:val="00B77C31"/>
    <w:rsid w:val="00B803A0"/>
    <w:rsid w:val="00B806DC"/>
    <w:rsid w:val="00B80958"/>
    <w:rsid w:val="00B81355"/>
    <w:rsid w:val="00B814C1"/>
    <w:rsid w:val="00B8150A"/>
    <w:rsid w:val="00B81E70"/>
    <w:rsid w:val="00B822C5"/>
    <w:rsid w:val="00B82AD4"/>
    <w:rsid w:val="00B85BAC"/>
    <w:rsid w:val="00B85C5A"/>
    <w:rsid w:val="00B85C6D"/>
    <w:rsid w:val="00B86729"/>
    <w:rsid w:val="00B86761"/>
    <w:rsid w:val="00B86B04"/>
    <w:rsid w:val="00B86E50"/>
    <w:rsid w:val="00B874EE"/>
    <w:rsid w:val="00B87543"/>
    <w:rsid w:val="00B8795C"/>
    <w:rsid w:val="00B90FB3"/>
    <w:rsid w:val="00B91364"/>
    <w:rsid w:val="00B914E0"/>
    <w:rsid w:val="00B914ED"/>
    <w:rsid w:val="00B9209E"/>
    <w:rsid w:val="00B9232D"/>
    <w:rsid w:val="00B92592"/>
    <w:rsid w:val="00B92715"/>
    <w:rsid w:val="00B92B73"/>
    <w:rsid w:val="00B92C91"/>
    <w:rsid w:val="00B92E00"/>
    <w:rsid w:val="00B935B6"/>
    <w:rsid w:val="00B93862"/>
    <w:rsid w:val="00B93B4B"/>
    <w:rsid w:val="00B93E05"/>
    <w:rsid w:val="00B9415E"/>
    <w:rsid w:val="00B95D2D"/>
    <w:rsid w:val="00B966C4"/>
    <w:rsid w:val="00BA0037"/>
    <w:rsid w:val="00BA0069"/>
    <w:rsid w:val="00BA050F"/>
    <w:rsid w:val="00BA1141"/>
    <w:rsid w:val="00BA1395"/>
    <w:rsid w:val="00BA1549"/>
    <w:rsid w:val="00BA258C"/>
    <w:rsid w:val="00BA28D2"/>
    <w:rsid w:val="00BA2BF1"/>
    <w:rsid w:val="00BA32E0"/>
    <w:rsid w:val="00BA3603"/>
    <w:rsid w:val="00BA4471"/>
    <w:rsid w:val="00BA5151"/>
    <w:rsid w:val="00BA5519"/>
    <w:rsid w:val="00BA678B"/>
    <w:rsid w:val="00BA6B4A"/>
    <w:rsid w:val="00BB0218"/>
    <w:rsid w:val="00BB0E0F"/>
    <w:rsid w:val="00BB150B"/>
    <w:rsid w:val="00BB19CD"/>
    <w:rsid w:val="00BB2709"/>
    <w:rsid w:val="00BB2B3A"/>
    <w:rsid w:val="00BB2FE0"/>
    <w:rsid w:val="00BB3D60"/>
    <w:rsid w:val="00BB4B3B"/>
    <w:rsid w:val="00BB525A"/>
    <w:rsid w:val="00BB5C92"/>
    <w:rsid w:val="00BB67C0"/>
    <w:rsid w:val="00BB6CE2"/>
    <w:rsid w:val="00BB77DC"/>
    <w:rsid w:val="00BC0007"/>
    <w:rsid w:val="00BC0871"/>
    <w:rsid w:val="00BC0F8F"/>
    <w:rsid w:val="00BC11DD"/>
    <w:rsid w:val="00BC2375"/>
    <w:rsid w:val="00BC23DF"/>
    <w:rsid w:val="00BC264C"/>
    <w:rsid w:val="00BC2D8F"/>
    <w:rsid w:val="00BC31D9"/>
    <w:rsid w:val="00BC32EA"/>
    <w:rsid w:val="00BC3740"/>
    <w:rsid w:val="00BC3DB7"/>
    <w:rsid w:val="00BC4773"/>
    <w:rsid w:val="00BC5413"/>
    <w:rsid w:val="00BC5FBC"/>
    <w:rsid w:val="00BC6741"/>
    <w:rsid w:val="00BC67E7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31D7"/>
    <w:rsid w:val="00BD494C"/>
    <w:rsid w:val="00BD4D98"/>
    <w:rsid w:val="00BD5796"/>
    <w:rsid w:val="00BD6005"/>
    <w:rsid w:val="00BD667F"/>
    <w:rsid w:val="00BD6B49"/>
    <w:rsid w:val="00BD6E28"/>
    <w:rsid w:val="00BD6EDB"/>
    <w:rsid w:val="00BD7530"/>
    <w:rsid w:val="00BD789F"/>
    <w:rsid w:val="00BD7AC0"/>
    <w:rsid w:val="00BD7EDD"/>
    <w:rsid w:val="00BE01A1"/>
    <w:rsid w:val="00BE05AA"/>
    <w:rsid w:val="00BE05F4"/>
    <w:rsid w:val="00BE0751"/>
    <w:rsid w:val="00BE238F"/>
    <w:rsid w:val="00BE310D"/>
    <w:rsid w:val="00BE3378"/>
    <w:rsid w:val="00BE3475"/>
    <w:rsid w:val="00BE4538"/>
    <w:rsid w:val="00BE4FEF"/>
    <w:rsid w:val="00BE5549"/>
    <w:rsid w:val="00BE5E3E"/>
    <w:rsid w:val="00BE659B"/>
    <w:rsid w:val="00BE6879"/>
    <w:rsid w:val="00BE6917"/>
    <w:rsid w:val="00BE6E7F"/>
    <w:rsid w:val="00BE6F7F"/>
    <w:rsid w:val="00BE7067"/>
    <w:rsid w:val="00BE7167"/>
    <w:rsid w:val="00BE744E"/>
    <w:rsid w:val="00BF053F"/>
    <w:rsid w:val="00BF0AFE"/>
    <w:rsid w:val="00BF0B2D"/>
    <w:rsid w:val="00BF11A1"/>
    <w:rsid w:val="00BF122D"/>
    <w:rsid w:val="00BF35D7"/>
    <w:rsid w:val="00BF3933"/>
    <w:rsid w:val="00BF4132"/>
    <w:rsid w:val="00BF4219"/>
    <w:rsid w:val="00BF5317"/>
    <w:rsid w:val="00BF5610"/>
    <w:rsid w:val="00BF5BB3"/>
    <w:rsid w:val="00BF6715"/>
    <w:rsid w:val="00BF671E"/>
    <w:rsid w:val="00C00311"/>
    <w:rsid w:val="00C00887"/>
    <w:rsid w:val="00C009EA"/>
    <w:rsid w:val="00C014A0"/>
    <w:rsid w:val="00C01F41"/>
    <w:rsid w:val="00C02235"/>
    <w:rsid w:val="00C027AA"/>
    <w:rsid w:val="00C02C65"/>
    <w:rsid w:val="00C02ED5"/>
    <w:rsid w:val="00C02FA8"/>
    <w:rsid w:val="00C03F94"/>
    <w:rsid w:val="00C04D2A"/>
    <w:rsid w:val="00C0507F"/>
    <w:rsid w:val="00C050DA"/>
    <w:rsid w:val="00C0535F"/>
    <w:rsid w:val="00C055BF"/>
    <w:rsid w:val="00C05B2A"/>
    <w:rsid w:val="00C10318"/>
    <w:rsid w:val="00C10AFB"/>
    <w:rsid w:val="00C1131D"/>
    <w:rsid w:val="00C127EF"/>
    <w:rsid w:val="00C12F75"/>
    <w:rsid w:val="00C13F17"/>
    <w:rsid w:val="00C13FDD"/>
    <w:rsid w:val="00C140EA"/>
    <w:rsid w:val="00C141D6"/>
    <w:rsid w:val="00C146FD"/>
    <w:rsid w:val="00C14752"/>
    <w:rsid w:val="00C149DD"/>
    <w:rsid w:val="00C1501B"/>
    <w:rsid w:val="00C15EB7"/>
    <w:rsid w:val="00C167A7"/>
    <w:rsid w:val="00C16AEB"/>
    <w:rsid w:val="00C16E07"/>
    <w:rsid w:val="00C17387"/>
    <w:rsid w:val="00C1798F"/>
    <w:rsid w:val="00C20210"/>
    <w:rsid w:val="00C209E4"/>
    <w:rsid w:val="00C20BE1"/>
    <w:rsid w:val="00C21B77"/>
    <w:rsid w:val="00C23071"/>
    <w:rsid w:val="00C23BA2"/>
    <w:rsid w:val="00C248CA"/>
    <w:rsid w:val="00C25520"/>
    <w:rsid w:val="00C25B43"/>
    <w:rsid w:val="00C272BA"/>
    <w:rsid w:val="00C27514"/>
    <w:rsid w:val="00C30B01"/>
    <w:rsid w:val="00C31AFB"/>
    <w:rsid w:val="00C3205E"/>
    <w:rsid w:val="00C3279B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0B99"/>
    <w:rsid w:val="00C40F00"/>
    <w:rsid w:val="00C412AB"/>
    <w:rsid w:val="00C42ACF"/>
    <w:rsid w:val="00C42E3F"/>
    <w:rsid w:val="00C43A94"/>
    <w:rsid w:val="00C43F2D"/>
    <w:rsid w:val="00C4478A"/>
    <w:rsid w:val="00C44BD3"/>
    <w:rsid w:val="00C44D27"/>
    <w:rsid w:val="00C45FF9"/>
    <w:rsid w:val="00C46061"/>
    <w:rsid w:val="00C46424"/>
    <w:rsid w:val="00C46903"/>
    <w:rsid w:val="00C46931"/>
    <w:rsid w:val="00C501CD"/>
    <w:rsid w:val="00C504BE"/>
    <w:rsid w:val="00C520BD"/>
    <w:rsid w:val="00C52204"/>
    <w:rsid w:val="00C527CA"/>
    <w:rsid w:val="00C52D7F"/>
    <w:rsid w:val="00C53076"/>
    <w:rsid w:val="00C5382D"/>
    <w:rsid w:val="00C5432C"/>
    <w:rsid w:val="00C54346"/>
    <w:rsid w:val="00C55399"/>
    <w:rsid w:val="00C55C62"/>
    <w:rsid w:val="00C55FC1"/>
    <w:rsid w:val="00C568E7"/>
    <w:rsid w:val="00C56D74"/>
    <w:rsid w:val="00C56E80"/>
    <w:rsid w:val="00C57A5D"/>
    <w:rsid w:val="00C57A70"/>
    <w:rsid w:val="00C57A97"/>
    <w:rsid w:val="00C60151"/>
    <w:rsid w:val="00C6034F"/>
    <w:rsid w:val="00C61259"/>
    <w:rsid w:val="00C61889"/>
    <w:rsid w:val="00C618D1"/>
    <w:rsid w:val="00C6202B"/>
    <w:rsid w:val="00C628CB"/>
    <w:rsid w:val="00C62ACF"/>
    <w:rsid w:val="00C62F14"/>
    <w:rsid w:val="00C62F91"/>
    <w:rsid w:val="00C6304B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1219"/>
    <w:rsid w:val="00C717F1"/>
    <w:rsid w:val="00C71C3E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58E3"/>
    <w:rsid w:val="00C76401"/>
    <w:rsid w:val="00C768DB"/>
    <w:rsid w:val="00C76D9B"/>
    <w:rsid w:val="00C77AA5"/>
    <w:rsid w:val="00C77BFB"/>
    <w:rsid w:val="00C8013D"/>
    <w:rsid w:val="00C80538"/>
    <w:rsid w:val="00C819A5"/>
    <w:rsid w:val="00C82707"/>
    <w:rsid w:val="00C8363A"/>
    <w:rsid w:val="00C83C26"/>
    <w:rsid w:val="00C84891"/>
    <w:rsid w:val="00C84D54"/>
    <w:rsid w:val="00C85000"/>
    <w:rsid w:val="00C85815"/>
    <w:rsid w:val="00C858BF"/>
    <w:rsid w:val="00C85D0D"/>
    <w:rsid w:val="00C87386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476"/>
    <w:rsid w:val="00C969AF"/>
    <w:rsid w:val="00C97D42"/>
    <w:rsid w:val="00C97F55"/>
    <w:rsid w:val="00CA0096"/>
    <w:rsid w:val="00CA0A5B"/>
    <w:rsid w:val="00CA12C0"/>
    <w:rsid w:val="00CA1758"/>
    <w:rsid w:val="00CA1C76"/>
    <w:rsid w:val="00CA2544"/>
    <w:rsid w:val="00CA3965"/>
    <w:rsid w:val="00CA487D"/>
    <w:rsid w:val="00CA5361"/>
    <w:rsid w:val="00CA5B65"/>
    <w:rsid w:val="00CA5B9C"/>
    <w:rsid w:val="00CA6499"/>
    <w:rsid w:val="00CA66AB"/>
    <w:rsid w:val="00CA6BF6"/>
    <w:rsid w:val="00CA7AAA"/>
    <w:rsid w:val="00CA7D26"/>
    <w:rsid w:val="00CA7D80"/>
    <w:rsid w:val="00CA7DDB"/>
    <w:rsid w:val="00CB0F6C"/>
    <w:rsid w:val="00CB1227"/>
    <w:rsid w:val="00CB144C"/>
    <w:rsid w:val="00CB1AEF"/>
    <w:rsid w:val="00CB2E03"/>
    <w:rsid w:val="00CB306D"/>
    <w:rsid w:val="00CB3509"/>
    <w:rsid w:val="00CB36AB"/>
    <w:rsid w:val="00CB46AD"/>
    <w:rsid w:val="00CB4B95"/>
    <w:rsid w:val="00CB4F78"/>
    <w:rsid w:val="00CB55EB"/>
    <w:rsid w:val="00CB5956"/>
    <w:rsid w:val="00CB6666"/>
    <w:rsid w:val="00CB6A6B"/>
    <w:rsid w:val="00CB722E"/>
    <w:rsid w:val="00CC003E"/>
    <w:rsid w:val="00CC0A42"/>
    <w:rsid w:val="00CC13B4"/>
    <w:rsid w:val="00CC154C"/>
    <w:rsid w:val="00CC2BE4"/>
    <w:rsid w:val="00CC2E75"/>
    <w:rsid w:val="00CC304D"/>
    <w:rsid w:val="00CC37D9"/>
    <w:rsid w:val="00CC38EA"/>
    <w:rsid w:val="00CC39E7"/>
    <w:rsid w:val="00CC3BFC"/>
    <w:rsid w:val="00CC4168"/>
    <w:rsid w:val="00CC46C7"/>
    <w:rsid w:val="00CC48DD"/>
    <w:rsid w:val="00CC49ED"/>
    <w:rsid w:val="00CC4CC3"/>
    <w:rsid w:val="00CC4D33"/>
    <w:rsid w:val="00CC4DC6"/>
    <w:rsid w:val="00CC5046"/>
    <w:rsid w:val="00CC5514"/>
    <w:rsid w:val="00CC58F5"/>
    <w:rsid w:val="00CC5F1C"/>
    <w:rsid w:val="00CC7099"/>
    <w:rsid w:val="00CC7355"/>
    <w:rsid w:val="00CC79F7"/>
    <w:rsid w:val="00CC7A8F"/>
    <w:rsid w:val="00CC7FAA"/>
    <w:rsid w:val="00CD067D"/>
    <w:rsid w:val="00CD06A5"/>
    <w:rsid w:val="00CD09C4"/>
    <w:rsid w:val="00CD1190"/>
    <w:rsid w:val="00CD28F8"/>
    <w:rsid w:val="00CD2E79"/>
    <w:rsid w:val="00CD3312"/>
    <w:rsid w:val="00CD38BD"/>
    <w:rsid w:val="00CD4620"/>
    <w:rsid w:val="00CD4DFD"/>
    <w:rsid w:val="00CD4E8B"/>
    <w:rsid w:val="00CD63C2"/>
    <w:rsid w:val="00CD7797"/>
    <w:rsid w:val="00CD7B2B"/>
    <w:rsid w:val="00CD7CC3"/>
    <w:rsid w:val="00CD7E10"/>
    <w:rsid w:val="00CE0819"/>
    <w:rsid w:val="00CE09C0"/>
    <w:rsid w:val="00CE20DE"/>
    <w:rsid w:val="00CE2188"/>
    <w:rsid w:val="00CE3402"/>
    <w:rsid w:val="00CE39A9"/>
    <w:rsid w:val="00CE3A87"/>
    <w:rsid w:val="00CE4243"/>
    <w:rsid w:val="00CE47AF"/>
    <w:rsid w:val="00CE4EA9"/>
    <w:rsid w:val="00CE563B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1C2D"/>
    <w:rsid w:val="00D01C89"/>
    <w:rsid w:val="00D02258"/>
    <w:rsid w:val="00D02E72"/>
    <w:rsid w:val="00D02F69"/>
    <w:rsid w:val="00D03D80"/>
    <w:rsid w:val="00D0401A"/>
    <w:rsid w:val="00D0495A"/>
    <w:rsid w:val="00D05647"/>
    <w:rsid w:val="00D056AD"/>
    <w:rsid w:val="00D06414"/>
    <w:rsid w:val="00D077C9"/>
    <w:rsid w:val="00D0794D"/>
    <w:rsid w:val="00D07B88"/>
    <w:rsid w:val="00D10064"/>
    <w:rsid w:val="00D10105"/>
    <w:rsid w:val="00D10F03"/>
    <w:rsid w:val="00D1107B"/>
    <w:rsid w:val="00D11654"/>
    <w:rsid w:val="00D119FF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1773F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764"/>
    <w:rsid w:val="00D41C90"/>
    <w:rsid w:val="00D4272A"/>
    <w:rsid w:val="00D42A24"/>
    <w:rsid w:val="00D43689"/>
    <w:rsid w:val="00D43D09"/>
    <w:rsid w:val="00D47691"/>
    <w:rsid w:val="00D478FA"/>
    <w:rsid w:val="00D47DF8"/>
    <w:rsid w:val="00D50183"/>
    <w:rsid w:val="00D50C00"/>
    <w:rsid w:val="00D51EBD"/>
    <w:rsid w:val="00D52ADF"/>
    <w:rsid w:val="00D5396E"/>
    <w:rsid w:val="00D542F9"/>
    <w:rsid w:val="00D54E28"/>
    <w:rsid w:val="00D55B9F"/>
    <w:rsid w:val="00D56065"/>
    <w:rsid w:val="00D5612E"/>
    <w:rsid w:val="00D56251"/>
    <w:rsid w:val="00D56D57"/>
    <w:rsid w:val="00D57128"/>
    <w:rsid w:val="00D5795C"/>
    <w:rsid w:val="00D6019F"/>
    <w:rsid w:val="00D60A81"/>
    <w:rsid w:val="00D60DB7"/>
    <w:rsid w:val="00D60E6C"/>
    <w:rsid w:val="00D61631"/>
    <w:rsid w:val="00D62405"/>
    <w:rsid w:val="00D6253B"/>
    <w:rsid w:val="00D62600"/>
    <w:rsid w:val="00D62A0A"/>
    <w:rsid w:val="00D62D16"/>
    <w:rsid w:val="00D63039"/>
    <w:rsid w:val="00D63B61"/>
    <w:rsid w:val="00D64406"/>
    <w:rsid w:val="00D65B21"/>
    <w:rsid w:val="00D66366"/>
    <w:rsid w:val="00D66736"/>
    <w:rsid w:val="00D668E1"/>
    <w:rsid w:val="00D66985"/>
    <w:rsid w:val="00D67830"/>
    <w:rsid w:val="00D67D24"/>
    <w:rsid w:val="00D67E78"/>
    <w:rsid w:val="00D7025C"/>
    <w:rsid w:val="00D70CD2"/>
    <w:rsid w:val="00D716AA"/>
    <w:rsid w:val="00D71DC6"/>
    <w:rsid w:val="00D731EE"/>
    <w:rsid w:val="00D73815"/>
    <w:rsid w:val="00D73C31"/>
    <w:rsid w:val="00D73C74"/>
    <w:rsid w:val="00D74A13"/>
    <w:rsid w:val="00D754E9"/>
    <w:rsid w:val="00D755D1"/>
    <w:rsid w:val="00D7560C"/>
    <w:rsid w:val="00D7566F"/>
    <w:rsid w:val="00D761A4"/>
    <w:rsid w:val="00D76AB2"/>
    <w:rsid w:val="00D76B48"/>
    <w:rsid w:val="00D76DF6"/>
    <w:rsid w:val="00D76E41"/>
    <w:rsid w:val="00D80455"/>
    <w:rsid w:val="00D804FA"/>
    <w:rsid w:val="00D806B6"/>
    <w:rsid w:val="00D810BA"/>
    <w:rsid w:val="00D81817"/>
    <w:rsid w:val="00D81C3F"/>
    <w:rsid w:val="00D828CB"/>
    <w:rsid w:val="00D82DFC"/>
    <w:rsid w:val="00D830E6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8FF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2EDA"/>
    <w:rsid w:val="00D92F2A"/>
    <w:rsid w:val="00D9337A"/>
    <w:rsid w:val="00D945CA"/>
    <w:rsid w:val="00D94C6E"/>
    <w:rsid w:val="00D94DD4"/>
    <w:rsid w:val="00D95063"/>
    <w:rsid w:val="00D95537"/>
    <w:rsid w:val="00D95E7C"/>
    <w:rsid w:val="00D961DE"/>
    <w:rsid w:val="00D96C72"/>
    <w:rsid w:val="00D9794C"/>
    <w:rsid w:val="00D97ED0"/>
    <w:rsid w:val="00DA1D5B"/>
    <w:rsid w:val="00DA1EEA"/>
    <w:rsid w:val="00DA20E0"/>
    <w:rsid w:val="00DA21CF"/>
    <w:rsid w:val="00DA2551"/>
    <w:rsid w:val="00DA2BC5"/>
    <w:rsid w:val="00DA3C1F"/>
    <w:rsid w:val="00DA3D0C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7A"/>
    <w:rsid w:val="00DB0C0D"/>
    <w:rsid w:val="00DB0D1B"/>
    <w:rsid w:val="00DB1F40"/>
    <w:rsid w:val="00DB20BA"/>
    <w:rsid w:val="00DB2239"/>
    <w:rsid w:val="00DB2EC7"/>
    <w:rsid w:val="00DB4382"/>
    <w:rsid w:val="00DB55A2"/>
    <w:rsid w:val="00DB5E72"/>
    <w:rsid w:val="00DB6346"/>
    <w:rsid w:val="00DC0299"/>
    <w:rsid w:val="00DC05C4"/>
    <w:rsid w:val="00DC069B"/>
    <w:rsid w:val="00DC0B3C"/>
    <w:rsid w:val="00DC13AE"/>
    <w:rsid w:val="00DC2061"/>
    <w:rsid w:val="00DC28CC"/>
    <w:rsid w:val="00DC2BCB"/>
    <w:rsid w:val="00DC31AA"/>
    <w:rsid w:val="00DC3765"/>
    <w:rsid w:val="00DC3936"/>
    <w:rsid w:val="00DC3967"/>
    <w:rsid w:val="00DC4E17"/>
    <w:rsid w:val="00DC50D1"/>
    <w:rsid w:val="00DC6293"/>
    <w:rsid w:val="00DC6608"/>
    <w:rsid w:val="00DC69F5"/>
    <w:rsid w:val="00DC71DC"/>
    <w:rsid w:val="00DC7A25"/>
    <w:rsid w:val="00DC7D17"/>
    <w:rsid w:val="00DC7EF7"/>
    <w:rsid w:val="00DD0C83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63B"/>
    <w:rsid w:val="00DD695A"/>
    <w:rsid w:val="00DD6B8E"/>
    <w:rsid w:val="00DD741C"/>
    <w:rsid w:val="00DD76E6"/>
    <w:rsid w:val="00DD7B46"/>
    <w:rsid w:val="00DD7DBD"/>
    <w:rsid w:val="00DE0DE8"/>
    <w:rsid w:val="00DE1034"/>
    <w:rsid w:val="00DE1712"/>
    <w:rsid w:val="00DE235B"/>
    <w:rsid w:val="00DE2DBA"/>
    <w:rsid w:val="00DE31DE"/>
    <w:rsid w:val="00DE4626"/>
    <w:rsid w:val="00DE4D6B"/>
    <w:rsid w:val="00DE54A9"/>
    <w:rsid w:val="00DE5C9E"/>
    <w:rsid w:val="00DE5CDC"/>
    <w:rsid w:val="00DE5F00"/>
    <w:rsid w:val="00DE699A"/>
    <w:rsid w:val="00DE73AC"/>
    <w:rsid w:val="00DE79FA"/>
    <w:rsid w:val="00DE7BA2"/>
    <w:rsid w:val="00DE7BC5"/>
    <w:rsid w:val="00DF09A8"/>
    <w:rsid w:val="00DF16FA"/>
    <w:rsid w:val="00DF2181"/>
    <w:rsid w:val="00DF3081"/>
    <w:rsid w:val="00DF3687"/>
    <w:rsid w:val="00DF3C49"/>
    <w:rsid w:val="00DF42E3"/>
    <w:rsid w:val="00DF544B"/>
    <w:rsid w:val="00DF5663"/>
    <w:rsid w:val="00DF6458"/>
    <w:rsid w:val="00DF65A4"/>
    <w:rsid w:val="00DF6745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588"/>
    <w:rsid w:val="00E066FB"/>
    <w:rsid w:val="00E06773"/>
    <w:rsid w:val="00E06E3D"/>
    <w:rsid w:val="00E06F87"/>
    <w:rsid w:val="00E07334"/>
    <w:rsid w:val="00E07D89"/>
    <w:rsid w:val="00E107CF"/>
    <w:rsid w:val="00E10E44"/>
    <w:rsid w:val="00E11027"/>
    <w:rsid w:val="00E1407C"/>
    <w:rsid w:val="00E14990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275"/>
    <w:rsid w:val="00E216E6"/>
    <w:rsid w:val="00E21BBE"/>
    <w:rsid w:val="00E21C90"/>
    <w:rsid w:val="00E22824"/>
    <w:rsid w:val="00E22CD3"/>
    <w:rsid w:val="00E23353"/>
    <w:rsid w:val="00E237F2"/>
    <w:rsid w:val="00E23B92"/>
    <w:rsid w:val="00E23C48"/>
    <w:rsid w:val="00E245B0"/>
    <w:rsid w:val="00E24B21"/>
    <w:rsid w:val="00E254DE"/>
    <w:rsid w:val="00E26DFE"/>
    <w:rsid w:val="00E3011A"/>
    <w:rsid w:val="00E30345"/>
    <w:rsid w:val="00E30660"/>
    <w:rsid w:val="00E3110B"/>
    <w:rsid w:val="00E3112C"/>
    <w:rsid w:val="00E31F18"/>
    <w:rsid w:val="00E31F5D"/>
    <w:rsid w:val="00E321D3"/>
    <w:rsid w:val="00E32E8D"/>
    <w:rsid w:val="00E32FBE"/>
    <w:rsid w:val="00E3473C"/>
    <w:rsid w:val="00E34938"/>
    <w:rsid w:val="00E34B44"/>
    <w:rsid w:val="00E350F6"/>
    <w:rsid w:val="00E3559C"/>
    <w:rsid w:val="00E3565C"/>
    <w:rsid w:val="00E35783"/>
    <w:rsid w:val="00E35F8F"/>
    <w:rsid w:val="00E36394"/>
    <w:rsid w:val="00E36F4B"/>
    <w:rsid w:val="00E37425"/>
    <w:rsid w:val="00E37D36"/>
    <w:rsid w:val="00E40101"/>
    <w:rsid w:val="00E40327"/>
    <w:rsid w:val="00E40B7B"/>
    <w:rsid w:val="00E412BC"/>
    <w:rsid w:val="00E41951"/>
    <w:rsid w:val="00E420E3"/>
    <w:rsid w:val="00E42382"/>
    <w:rsid w:val="00E424D8"/>
    <w:rsid w:val="00E427DA"/>
    <w:rsid w:val="00E4347A"/>
    <w:rsid w:val="00E4372F"/>
    <w:rsid w:val="00E43E0B"/>
    <w:rsid w:val="00E44028"/>
    <w:rsid w:val="00E45216"/>
    <w:rsid w:val="00E46F61"/>
    <w:rsid w:val="00E470F3"/>
    <w:rsid w:val="00E47DCF"/>
    <w:rsid w:val="00E5063B"/>
    <w:rsid w:val="00E524C7"/>
    <w:rsid w:val="00E52BE1"/>
    <w:rsid w:val="00E52D30"/>
    <w:rsid w:val="00E52D8E"/>
    <w:rsid w:val="00E5377A"/>
    <w:rsid w:val="00E5391A"/>
    <w:rsid w:val="00E5448A"/>
    <w:rsid w:val="00E54601"/>
    <w:rsid w:val="00E548E4"/>
    <w:rsid w:val="00E548E6"/>
    <w:rsid w:val="00E55749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6E2"/>
    <w:rsid w:val="00E60DBE"/>
    <w:rsid w:val="00E60FF5"/>
    <w:rsid w:val="00E6142C"/>
    <w:rsid w:val="00E619AD"/>
    <w:rsid w:val="00E61F0C"/>
    <w:rsid w:val="00E6372E"/>
    <w:rsid w:val="00E6390F"/>
    <w:rsid w:val="00E63F04"/>
    <w:rsid w:val="00E65289"/>
    <w:rsid w:val="00E66222"/>
    <w:rsid w:val="00E666F9"/>
    <w:rsid w:val="00E6775E"/>
    <w:rsid w:val="00E678B7"/>
    <w:rsid w:val="00E70DBA"/>
    <w:rsid w:val="00E711CF"/>
    <w:rsid w:val="00E714B8"/>
    <w:rsid w:val="00E71684"/>
    <w:rsid w:val="00E71BCB"/>
    <w:rsid w:val="00E720EC"/>
    <w:rsid w:val="00E721C9"/>
    <w:rsid w:val="00E732E1"/>
    <w:rsid w:val="00E735C1"/>
    <w:rsid w:val="00E73935"/>
    <w:rsid w:val="00E75E2F"/>
    <w:rsid w:val="00E7672B"/>
    <w:rsid w:val="00E767A0"/>
    <w:rsid w:val="00E774B3"/>
    <w:rsid w:val="00E77F8B"/>
    <w:rsid w:val="00E80A19"/>
    <w:rsid w:val="00E810E3"/>
    <w:rsid w:val="00E81170"/>
    <w:rsid w:val="00E815DE"/>
    <w:rsid w:val="00E8325A"/>
    <w:rsid w:val="00E83C08"/>
    <w:rsid w:val="00E843EB"/>
    <w:rsid w:val="00E84862"/>
    <w:rsid w:val="00E852DF"/>
    <w:rsid w:val="00E8532B"/>
    <w:rsid w:val="00E86F72"/>
    <w:rsid w:val="00E9033A"/>
    <w:rsid w:val="00E90442"/>
    <w:rsid w:val="00E90A30"/>
    <w:rsid w:val="00E90A64"/>
    <w:rsid w:val="00E9133A"/>
    <w:rsid w:val="00E913D1"/>
    <w:rsid w:val="00E91468"/>
    <w:rsid w:val="00E916BF"/>
    <w:rsid w:val="00E919B8"/>
    <w:rsid w:val="00E92B1A"/>
    <w:rsid w:val="00E92D81"/>
    <w:rsid w:val="00E93D62"/>
    <w:rsid w:val="00E94017"/>
    <w:rsid w:val="00E942C3"/>
    <w:rsid w:val="00E94439"/>
    <w:rsid w:val="00E948D3"/>
    <w:rsid w:val="00E950C8"/>
    <w:rsid w:val="00E9595B"/>
    <w:rsid w:val="00E95C0D"/>
    <w:rsid w:val="00E9691A"/>
    <w:rsid w:val="00E97E24"/>
    <w:rsid w:val="00EA1740"/>
    <w:rsid w:val="00EA1AAD"/>
    <w:rsid w:val="00EA20C7"/>
    <w:rsid w:val="00EA2119"/>
    <w:rsid w:val="00EA21B7"/>
    <w:rsid w:val="00EA2377"/>
    <w:rsid w:val="00EA265A"/>
    <w:rsid w:val="00EA2F74"/>
    <w:rsid w:val="00EA30ED"/>
    <w:rsid w:val="00EA312B"/>
    <w:rsid w:val="00EA350F"/>
    <w:rsid w:val="00EA3738"/>
    <w:rsid w:val="00EA3775"/>
    <w:rsid w:val="00EA3990"/>
    <w:rsid w:val="00EA3D2D"/>
    <w:rsid w:val="00EA3EDE"/>
    <w:rsid w:val="00EA4D22"/>
    <w:rsid w:val="00EA5611"/>
    <w:rsid w:val="00EA5A4B"/>
    <w:rsid w:val="00EA62EA"/>
    <w:rsid w:val="00EB0654"/>
    <w:rsid w:val="00EB0F10"/>
    <w:rsid w:val="00EB29C8"/>
    <w:rsid w:val="00EB2CD9"/>
    <w:rsid w:val="00EB2F18"/>
    <w:rsid w:val="00EB31B9"/>
    <w:rsid w:val="00EB3522"/>
    <w:rsid w:val="00EB3ABE"/>
    <w:rsid w:val="00EB40B9"/>
    <w:rsid w:val="00EB439E"/>
    <w:rsid w:val="00EB633A"/>
    <w:rsid w:val="00EB65DD"/>
    <w:rsid w:val="00EB7BF7"/>
    <w:rsid w:val="00EB7C48"/>
    <w:rsid w:val="00EB7DFD"/>
    <w:rsid w:val="00EC05F9"/>
    <w:rsid w:val="00EC0625"/>
    <w:rsid w:val="00EC0A75"/>
    <w:rsid w:val="00EC0FBB"/>
    <w:rsid w:val="00EC0FC0"/>
    <w:rsid w:val="00EC1929"/>
    <w:rsid w:val="00EC19B6"/>
    <w:rsid w:val="00EC1C1B"/>
    <w:rsid w:val="00EC484E"/>
    <w:rsid w:val="00EC52FD"/>
    <w:rsid w:val="00EC532B"/>
    <w:rsid w:val="00EC5482"/>
    <w:rsid w:val="00EC5513"/>
    <w:rsid w:val="00EC5691"/>
    <w:rsid w:val="00EC66F9"/>
    <w:rsid w:val="00EC7778"/>
    <w:rsid w:val="00EC7BB1"/>
    <w:rsid w:val="00ED12E4"/>
    <w:rsid w:val="00ED235B"/>
    <w:rsid w:val="00ED27EE"/>
    <w:rsid w:val="00ED32F2"/>
    <w:rsid w:val="00ED3384"/>
    <w:rsid w:val="00ED33B5"/>
    <w:rsid w:val="00ED34A2"/>
    <w:rsid w:val="00ED395C"/>
    <w:rsid w:val="00ED3D84"/>
    <w:rsid w:val="00ED3F74"/>
    <w:rsid w:val="00ED4BC8"/>
    <w:rsid w:val="00ED52B5"/>
    <w:rsid w:val="00ED5A93"/>
    <w:rsid w:val="00ED5BBC"/>
    <w:rsid w:val="00ED605E"/>
    <w:rsid w:val="00ED7504"/>
    <w:rsid w:val="00ED7F79"/>
    <w:rsid w:val="00ED7FA0"/>
    <w:rsid w:val="00EE0D97"/>
    <w:rsid w:val="00EE2E70"/>
    <w:rsid w:val="00EE3016"/>
    <w:rsid w:val="00EE435F"/>
    <w:rsid w:val="00EE4643"/>
    <w:rsid w:val="00EE4792"/>
    <w:rsid w:val="00EE47F3"/>
    <w:rsid w:val="00EE4FD6"/>
    <w:rsid w:val="00EE5CBC"/>
    <w:rsid w:val="00EE67C5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3BAD"/>
    <w:rsid w:val="00EF3F36"/>
    <w:rsid w:val="00EF4387"/>
    <w:rsid w:val="00EF61A2"/>
    <w:rsid w:val="00EF65CB"/>
    <w:rsid w:val="00EF726F"/>
    <w:rsid w:val="00EF78F1"/>
    <w:rsid w:val="00EF7E25"/>
    <w:rsid w:val="00EF7EC5"/>
    <w:rsid w:val="00F000B7"/>
    <w:rsid w:val="00F0087A"/>
    <w:rsid w:val="00F01341"/>
    <w:rsid w:val="00F01A14"/>
    <w:rsid w:val="00F01A5D"/>
    <w:rsid w:val="00F01EE8"/>
    <w:rsid w:val="00F0246F"/>
    <w:rsid w:val="00F024FE"/>
    <w:rsid w:val="00F02C78"/>
    <w:rsid w:val="00F02CDD"/>
    <w:rsid w:val="00F0459C"/>
    <w:rsid w:val="00F047F4"/>
    <w:rsid w:val="00F04E88"/>
    <w:rsid w:val="00F04F18"/>
    <w:rsid w:val="00F0603E"/>
    <w:rsid w:val="00F063F2"/>
    <w:rsid w:val="00F0652C"/>
    <w:rsid w:val="00F066B1"/>
    <w:rsid w:val="00F06CEE"/>
    <w:rsid w:val="00F06D6C"/>
    <w:rsid w:val="00F075D9"/>
    <w:rsid w:val="00F10AE0"/>
    <w:rsid w:val="00F121BC"/>
    <w:rsid w:val="00F122E8"/>
    <w:rsid w:val="00F12ED4"/>
    <w:rsid w:val="00F1315F"/>
    <w:rsid w:val="00F133B7"/>
    <w:rsid w:val="00F13BAA"/>
    <w:rsid w:val="00F13D31"/>
    <w:rsid w:val="00F13D81"/>
    <w:rsid w:val="00F149B9"/>
    <w:rsid w:val="00F14F78"/>
    <w:rsid w:val="00F166A2"/>
    <w:rsid w:val="00F167E0"/>
    <w:rsid w:val="00F16A3D"/>
    <w:rsid w:val="00F16E2C"/>
    <w:rsid w:val="00F17B8B"/>
    <w:rsid w:val="00F17CFE"/>
    <w:rsid w:val="00F20578"/>
    <w:rsid w:val="00F2082E"/>
    <w:rsid w:val="00F208AA"/>
    <w:rsid w:val="00F20D0A"/>
    <w:rsid w:val="00F2138C"/>
    <w:rsid w:val="00F21B72"/>
    <w:rsid w:val="00F21BD7"/>
    <w:rsid w:val="00F21E91"/>
    <w:rsid w:val="00F21F48"/>
    <w:rsid w:val="00F221CE"/>
    <w:rsid w:val="00F224EF"/>
    <w:rsid w:val="00F22520"/>
    <w:rsid w:val="00F22B7B"/>
    <w:rsid w:val="00F23137"/>
    <w:rsid w:val="00F232F6"/>
    <w:rsid w:val="00F240B8"/>
    <w:rsid w:val="00F24D09"/>
    <w:rsid w:val="00F2513A"/>
    <w:rsid w:val="00F2584A"/>
    <w:rsid w:val="00F262E1"/>
    <w:rsid w:val="00F26EB0"/>
    <w:rsid w:val="00F27485"/>
    <w:rsid w:val="00F27A20"/>
    <w:rsid w:val="00F30288"/>
    <w:rsid w:val="00F30B5D"/>
    <w:rsid w:val="00F3157A"/>
    <w:rsid w:val="00F3162B"/>
    <w:rsid w:val="00F3205C"/>
    <w:rsid w:val="00F32DA0"/>
    <w:rsid w:val="00F3365B"/>
    <w:rsid w:val="00F33864"/>
    <w:rsid w:val="00F338E3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93B"/>
    <w:rsid w:val="00F42CF1"/>
    <w:rsid w:val="00F42F3D"/>
    <w:rsid w:val="00F4400F"/>
    <w:rsid w:val="00F44F1A"/>
    <w:rsid w:val="00F45137"/>
    <w:rsid w:val="00F45CBB"/>
    <w:rsid w:val="00F45CD9"/>
    <w:rsid w:val="00F45FE6"/>
    <w:rsid w:val="00F46336"/>
    <w:rsid w:val="00F466B6"/>
    <w:rsid w:val="00F472FD"/>
    <w:rsid w:val="00F474EC"/>
    <w:rsid w:val="00F47FAD"/>
    <w:rsid w:val="00F50670"/>
    <w:rsid w:val="00F50E96"/>
    <w:rsid w:val="00F51703"/>
    <w:rsid w:val="00F518E5"/>
    <w:rsid w:val="00F5252A"/>
    <w:rsid w:val="00F53FCE"/>
    <w:rsid w:val="00F5490A"/>
    <w:rsid w:val="00F54E81"/>
    <w:rsid w:val="00F551B2"/>
    <w:rsid w:val="00F55444"/>
    <w:rsid w:val="00F55B2A"/>
    <w:rsid w:val="00F55D96"/>
    <w:rsid w:val="00F55DE5"/>
    <w:rsid w:val="00F56782"/>
    <w:rsid w:val="00F572B2"/>
    <w:rsid w:val="00F573A4"/>
    <w:rsid w:val="00F573C4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4FFA"/>
    <w:rsid w:val="00F65865"/>
    <w:rsid w:val="00F65DE9"/>
    <w:rsid w:val="00F6618C"/>
    <w:rsid w:val="00F668BE"/>
    <w:rsid w:val="00F673C4"/>
    <w:rsid w:val="00F67A54"/>
    <w:rsid w:val="00F67F87"/>
    <w:rsid w:val="00F70E74"/>
    <w:rsid w:val="00F71391"/>
    <w:rsid w:val="00F71A45"/>
    <w:rsid w:val="00F723D0"/>
    <w:rsid w:val="00F73045"/>
    <w:rsid w:val="00F73D57"/>
    <w:rsid w:val="00F73D5F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8C4"/>
    <w:rsid w:val="00F85A43"/>
    <w:rsid w:val="00F85B36"/>
    <w:rsid w:val="00F85CEB"/>
    <w:rsid w:val="00F85F9B"/>
    <w:rsid w:val="00F874D8"/>
    <w:rsid w:val="00F8770B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5451"/>
    <w:rsid w:val="00F95F93"/>
    <w:rsid w:val="00F97210"/>
    <w:rsid w:val="00F973CE"/>
    <w:rsid w:val="00FA0224"/>
    <w:rsid w:val="00FA03BD"/>
    <w:rsid w:val="00FA0C99"/>
    <w:rsid w:val="00FA0CC2"/>
    <w:rsid w:val="00FA1ADA"/>
    <w:rsid w:val="00FA1F6D"/>
    <w:rsid w:val="00FA22CA"/>
    <w:rsid w:val="00FA2336"/>
    <w:rsid w:val="00FA292F"/>
    <w:rsid w:val="00FA2E60"/>
    <w:rsid w:val="00FA3705"/>
    <w:rsid w:val="00FA42A2"/>
    <w:rsid w:val="00FA4459"/>
    <w:rsid w:val="00FA4767"/>
    <w:rsid w:val="00FA4D3B"/>
    <w:rsid w:val="00FA4FCF"/>
    <w:rsid w:val="00FA5FE1"/>
    <w:rsid w:val="00FA6578"/>
    <w:rsid w:val="00FA711C"/>
    <w:rsid w:val="00FA721E"/>
    <w:rsid w:val="00FA79EB"/>
    <w:rsid w:val="00FB015A"/>
    <w:rsid w:val="00FB01D6"/>
    <w:rsid w:val="00FB08C4"/>
    <w:rsid w:val="00FB0AFD"/>
    <w:rsid w:val="00FB0CCD"/>
    <w:rsid w:val="00FB0F5B"/>
    <w:rsid w:val="00FB18EA"/>
    <w:rsid w:val="00FB32BC"/>
    <w:rsid w:val="00FB3A2D"/>
    <w:rsid w:val="00FB3DE4"/>
    <w:rsid w:val="00FB4433"/>
    <w:rsid w:val="00FB488E"/>
    <w:rsid w:val="00FB54B6"/>
    <w:rsid w:val="00FB63A8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A3B"/>
    <w:rsid w:val="00FC2B67"/>
    <w:rsid w:val="00FC2B90"/>
    <w:rsid w:val="00FC2BBE"/>
    <w:rsid w:val="00FC3F2A"/>
    <w:rsid w:val="00FC3F47"/>
    <w:rsid w:val="00FC43F2"/>
    <w:rsid w:val="00FC4D53"/>
    <w:rsid w:val="00FC4DDB"/>
    <w:rsid w:val="00FC58C2"/>
    <w:rsid w:val="00FC5D60"/>
    <w:rsid w:val="00FC609D"/>
    <w:rsid w:val="00FC6979"/>
    <w:rsid w:val="00FC7322"/>
    <w:rsid w:val="00FC7D4E"/>
    <w:rsid w:val="00FD0168"/>
    <w:rsid w:val="00FD1E24"/>
    <w:rsid w:val="00FD1E65"/>
    <w:rsid w:val="00FD217F"/>
    <w:rsid w:val="00FD2615"/>
    <w:rsid w:val="00FD2A04"/>
    <w:rsid w:val="00FD2AE0"/>
    <w:rsid w:val="00FD2CE5"/>
    <w:rsid w:val="00FD3332"/>
    <w:rsid w:val="00FD4AC9"/>
    <w:rsid w:val="00FD514E"/>
    <w:rsid w:val="00FD5BBE"/>
    <w:rsid w:val="00FD6A86"/>
    <w:rsid w:val="00FD6EDD"/>
    <w:rsid w:val="00FD6F08"/>
    <w:rsid w:val="00FE0561"/>
    <w:rsid w:val="00FE087E"/>
    <w:rsid w:val="00FE08CF"/>
    <w:rsid w:val="00FE1527"/>
    <w:rsid w:val="00FE1E49"/>
    <w:rsid w:val="00FE392E"/>
    <w:rsid w:val="00FE3BC7"/>
    <w:rsid w:val="00FE3D5A"/>
    <w:rsid w:val="00FE3FE3"/>
    <w:rsid w:val="00FE4C58"/>
    <w:rsid w:val="00FE50F0"/>
    <w:rsid w:val="00FE543F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4A6A"/>
    <w:rsid w:val="00FF4DD0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9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9BF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2 heading,A_wyliczenie,K-P_odwolanie,Akapit z listą5,maz_wyliczenie,opis dzialania,Obiekt,BulletC,Akapit z listą31,NOWY,Akapit z listą32,Akapit z listą3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uiPriority w:val="99"/>
    <w:unhideWhenUsed/>
    <w:rsid w:val="00C4606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link w:val="Nagwek3"/>
    <w:uiPriority w:val="9"/>
    <w:semiHidden/>
    <w:rsid w:val="0057195E"/>
    <w:rPr>
      <w:rFonts w:ascii="Cambria" w:eastAsia="Times New Roman" w:hAnsi="Cambria" w:cs="Times New Roman"/>
      <w:b/>
      <w:bCs/>
      <w:color w:val="4F81BD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616F1A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545A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">
    <w:name w:val="Nierozpoznana wzmianka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1"/>
      </w:numPr>
    </w:pPr>
  </w:style>
  <w:style w:type="numbering" w:customStyle="1" w:styleId="WWNum61">
    <w:name w:val="WWNum61"/>
    <w:basedOn w:val="Bezlisty"/>
    <w:rsid w:val="00477E7E"/>
    <w:pPr>
      <w:numPr>
        <w:numId w:val="42"/>
      </w:numPr>
    </w:pPr>
  </w:style>
  <w:style w:type="numbering" w:customStyle="1" w:styleId="WWNum63">
    <w:name w:val="WWNum63"/>
    <w:basedOn w:val="Bezlisty"/>
    <w:rsid w:val="00477E7E"/>
    <w:pPr>
      <w:numPr>
        <w:numId w:val="43"/>
      </w:numPr>
    </w:pPr>
  </w:style>
  <w:style w:type="character" w:customStyle="1" w:styleId="AkapitzlistZnak">
    <w:name w:val="Akapit z listą Znak"/>
    <w:aliases w:val="normalny tekst Znak,L1 Znak,Numerowanie Znak,List Paragraph Znak,2 heading Znak,A_wyliczenie Znak,K-P_odwolanie Znak,Akapit z listą5 Znak,maz_wyliczenie Znak,opis dzialania Znak,Obiekt Znak,BulletC Znak,Akapit z listą31 Znak"/>
    <w:link w:val="Akapitzlist"/>
    <w:uiPriority w:val="34"/>
    <w:qFormat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TekstpodstawowyZnak">
    <w:name w:val="Tekst podstawowy Znak"/>
    <w:link w:val="Tekstpodstawowy"/>
    <w:qFormat/>
    <w:rsid w:val="00664533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66453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664533"/>
    <w:rPr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9"/>
    <w:qFormat/>
    <w:rsid w:val="005529BF"/>
    <w:rPr>
      <w:rFonts w:ascii="Calibri" w:eastAsia="Times New Roman" w:hAnsi="Calibri" w:cs="Times New Roman"/>
      <w:sz w:val="24"/>
      <w:szCs w:val="24"/>
      <w:lang w:eastAsia="en-US"/>
    </w:rPr>
  </w:style>
  <w:style w:type="character" w:styleId="Pogrubienie">
    <w:name w:val="Strong"/>
    <w:uiPriority w:val="22"/>
    <w:qFormat/>
    <w:rsid w:val="00EC0FBB"/>
    <w:rPr>
      <w:b/>
      <w:bCs/>
    </w:rPr>
  </w:style>
  <w:style w:type="paragraph" w:styleId="Bezodstpw">
    <w:name w:val="No Spacing"/>
    <w:uiPriority w:val="1"/>
    <w:qFormat/>
    <w:rsid w:val="00663610"/>
    <w:rPr>
      <w:rFonts w:eastAsia="Times New Roman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9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9BF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2 heading,A_wyliczenie,K-P_odwolanie,Akapit z listą5,maz_wyliczenie,opis dzialania,Obiekt,BulletC,Akapit z listą31,NOWY,Akapit z listą32,Akapit z listą3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uiPriority w:val="99"/>
    <w:unhideWhenUsed/>
    <w:rsid w:val="00C4606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link w:val="Nagwek3"/>
    <w:uiPriority w:val="9"/>
    <w:semiHidden/>
    <w:rsid w:val="0057195E"/>
    <w:rPr>
      <w:rFonts w:ascii="Cambria" w:eastAsia="Times New Roman" w:hAnsi="Cambria" w:cs="Times New Roman"/>
      <w:b/>
      <w:bCs/>
      <w:color w:val="4F81BD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616F1A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545A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">
    <w:name w:val="Nierozpoznana wzmianka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1"/>
      </w:numPr>
    </w:pPr>
  </w:style>
  <w:style w:type="numbering" w:customStyle="1" w:styleId="WWNum61">
    <w:name w:val="WWNum61"/>
    <w:basedOn w:val="Bezlisty"/>
    <w:rsid w:val="00477E7E"/>
    <w:pPr>
      <w:numPr>
        <w:numId w:val="42"/>
      </w:numPr>
    </w:pPr>
  </w:style>
  <w:style w:type="numbering" w:customStyle="1" w:styleId="WWNum63">
    <w:name w:val="WWNum63"/>
    <w:basedOn w:val="Bezlisty"/>
    <w:rsid w:val="00477E7E"/>
    <w:pPr>
      <w:numPr>
        <w:numId w:val="43"/>
      </w:numPr>
    </w:pPr>
  </w:style>
  <w:style w:type="character" w:customStyle="1" w:styleId="AkapitzlistZnak">
    <w:name w:val="Akapit z listą Znak"/>
    <w:aliases w:val="normalny tekst Znak,L1 Znak,Numerowanie Znak,List Paragraph Znak,2 heading Znak,A_wyliczenie Znak,K-P_odwolanie Znak,Akapit z listą5 Znak,maz_wyliczenie Znak,opis dzialania Znak,Obiekt Znak,BulletC Znak,Akapit z listą31 Znak"/>
    <w:link w:val="Akapitzlist"/>
    <w:uiPriority w:val="34"/>
    <w:qFormat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TekstpodstawowyZnak">
    <w:name w:val="Tekst podstawowy Znak"/>
    <w:link w:val="Tekstpodstawowy"/>
    <w:qFormat/>
    <w:rsid w:val="00664533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66453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664533"/>
    <w:rPr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9"/>
    <w:qFormat/>
    <w:rsid w:val="005529BF"/>
    <w:rPr>
      <w:rFonts w:ascii="Calibri" w:eastAsia="Times New Roman" w:hAnsi="Calibri" w:cs="Times New Roman"/>
      <w:sz w:val="24"/>
      <w:szCs w:val="24"/>
      <w:lang w:eastAsia="en-US"/>
    </w:rPr>
  </w:style>
  <w:style w:type="character" w:styleId="Pogrubienie">
    <w:name w:val="Strong"/>
    <w:uiPriority w:val="22"/>
    <w:qFormat/>
    <w:rsid w:val="00EC0FBB"/>
    <w:rPr>
      <w:b/>
      <w:bCs/>
    </w:rPr>
  </w:style>
  <w:style w:type="paragraph" w:styleId="Bezodstpw">
    <w:name w:val="No Spacing"/>
    <w:uiPriority w:val="1"/>
    <w:qFormat/>
    <w:rsid w:val="00663610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8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BC7E3-7C34-4DC0-A35F-E6EE9A61D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1500</Words>
  <Characters>9003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Lisiewicz</dc:creator>
  <cp:lastModifiedBy>Damian Szuszkiewicz</cp:lastModifiedBy>
  <cp:revision>18</cp:revision>
  <cp:lastPrinted>2020-07-16T10:54:00Z</cp:lastPrinted>
  <dcterms:created xsi:type="dcterms:W3CDTF">2025-02-07T11:44:00Z</dcterms:created>
  <dcterms:modified xsi:type="dcterms:W3CDTF">2025-02-19T11:15:00Z</dcterms:modified>
</cp:coreProperties>
</file>