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3032DB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72611"/>
      <w:bookmarkStart w:id="1" w:name="_GoBack"/>
      <w:bookmarkEnd w:id="1"/>
      <w:r w:rsidRPr="003032DB">
        <w:rPr>
          <w:rFonts w:ascii="Arial" w:hAnsi="Arial" w:cs="Arial"/>
          <w:sz w:val="20"/>
          <w:szCs w:val="20"/>
        </w:rPr>
        <w:t>Załącznik nr 1 do SWZ</w:t>
      </w:r>
    </w:p>
    <w:p w:rsidR="006364F4" w:rsidRPr="00DA7C66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7C66">
        <w:rPr>
          <w:rFonts w:ascii="Arial" w:hAnsi="Arial" w:cs="Arial"/>
          <w:sz w:val="20"/>
          <w:szCs w:val="20"/>
        </w:rPr>
        <w:t>UMiG-ZP.271.2.</w:t>
      </w:r>
      <w:r w:rsidR="008A5897">
        <w:rPr>
          <w:rFonts w:ascii="Arial" w:hAnsi="Arial" w:cs="Arial"/>
          <w:sz w:val="20"/>
          <w:szCs w:val="20"/>
        </w:rPr>
        <w:t>16</w:t>
      </w:r>
      <w:r w:rsidRPr="00DA7C66">
        <w:rPr>
          <w:rFonts w:ascii="Arial" w:hAnsi="Arial" w:cs="Arial"/>
          <w:sz w:val="20"/>
          <w:szCs w:val="20"/>
        </w:rPr>
        <w:t>.202</w:t>
      </w:r>
      <w:r w:rsidR="008A5897">
        <w:rPr>
          <w:rFonts w:ascii="Arial" w:hAnsi="Arial" w:cs="Arial"/>
          <w:sz w:val="20"/>
          <w:szCs w:val="20"/>
        </w:rPr>
        <w:t>4</w:t>
      </w:r>
    </w:p>
    <w:p w:rsidR="006B1A09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3B784D" w:rsidRPr="003032DB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032DB">
        <w:rPr>
          <w:rFonts w:ascii="Arial" w:hAnsi="Arial" w:cs="Arial"/>
          <w:b/>
          <w:bCs/>
          <w:sz w:val="20"/>
          <w:szCs w:val="20"/>
        </w:rPr>
        <w:t>FORMULARZ OFERTY</w:t>
      </w:r>
    </w:p>
    <w:p w:rsidR="006364F4" w:rsidRPr="003032DB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F2678" w:rsidRPr="003032DB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3032DB">
        <w:rPr>
          <w:rFonts w:ascii="Arial" w:hAnsi="Arial" w:cs="Arial"/>
          <w:sz w:val="20"/>
          <w:szCs w:val="20"/>
          <w:u w:val="single"/>
        </w:rPr>
        <w:t>Zamawiający</w:t>
      </w:r>
      <w:proofErr w:type="spellEnd"/>
      <w:r w:rsidRPr="003032DB">
        <w:rPr>
          <w:rFonts w:ascii="Arial" w:hAnsi="Arial" w:cs="Arial"/>
          <w:sz w:val="20"/>
          <w:szCs w:val="20"/>
          <w:u w:val="single"/>
        </w:rPr>
        <w:t>:</w:t>
      </w:r>
    </w:p>
    <w:p w:rsidR="00CF2678" w:rsidRPr="003032DB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Miasto i </w:t>
      </w:r>
      <w:proofErr w:type="spellStart"/>
      <w:r w:rsidRPr="003032DB">
        <w:rPr>
          <w:rFonts w:ascii="Arial" w:hAnsi="Arial" w:cs="Arial"/>
          <w:sz w:val="20"/>
          <w:szCs w:val="20"/>
        </w:rPr>
        <w:t>Gmina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Skępe</w:t>
      </w:r>
    </w:p>
    <w:p w:rsidR="00CF2678" w:rsidRPr="003032DB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ul. </w:t>
      </w:r>
      <w:r w:rsidR="006364F4" w:rsidRPr="003032DB">
        <w:rPr>
          <w:rFonts w:ascii="Arial" w:hAnsi="Arial" w:cs="Arial"/>
          <w:sz w:val="20"/>
          <w:szCs w:val="20"/>
        </w:rPr>
        <w:t>Kościelna 2</w:t>
      </w:r>
      <w:r w:rsidRPr="003032DB">
        <w:rPr>
          <w:rFonts w:ascii="Arial" w:hAnsi="Arial" w:cs="Arial"/>
          <w:sz w:val="20"/>
          <w:szCs w:val="20"/>
        </w:rPr>
        <w:t>,</w:t>
      </w:r>
      <w:r w:rsidR="006364F4" w:rsidRPr="003032DB">
        <w:rPr>
          <w:rFonts w:ascii="Arial" w:hAnsi="Arial" w:cs="Arial"/>
          <w:sz w:val="20"/>
          <w:szCs w:val="20"/>
        </w:rPr>
        <w:t xml:space="preserve"> 87-630 Skępe</w:t>
      </w:r>
    </w:p>
    <w:bookmarkEnd w:id="0"/>
    <w:p w:rsidR="00E52BE1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</w:p>
    <w:p w:rsidR="00DC069B" w:rsidRPr="003032DB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</w:rPr>
      </w:pPr>
    </w:p>
    <w:p w:rsidR="005B268A" w:rsidRPr="003032DB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032DB">
        <w:rPr>
          <w:rFonts w:ascii="Arial" w:hAnsi="Arial" w:cs="Arial"/>
          <w:sz w:val="20"/>
          <w:szCs w:val="20"/>
          <w:u w:val="single"/>
        </w:rPr>
        <w:t>Wykonawc</w:t>
      </w:r>
      <w:r w:rsidR="00CF2678" w:rsidRPr="003032DB">
        <w:rPr>
          <w:rFonts w:ascii="Arial" w:hAnsi="Arial" w:cs="Arial"/>
          <w:sz w:val="20"/>
          <w:szCs w:val="20"/>
          <w:u w:val="single"/>
        </w:rPr>
        <w:t>a:</w:t>
      </w:r>
    </w:p>
    <w:p w:rsidR="00CF2678" w:rsidRPr="003032DB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eastAsia="zh-CN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(pełna nazwa i adres siedziby Wykonawcy)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Województwo:   .................................................................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3032DB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3032DB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Nr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rachunku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bankowego</w:t>
            </w:r>
            <w:proofErr w:type="spellEnd"/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32DB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6B1A09" w:rsidRPr="003032DB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Numer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telefonu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: ........................</w:t>
      </w:r>
      <w:r w:rsidR="00E52BE1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..............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....... </w:t>
      </w:r>
      <w:r w:rsidR="003032DB">
        <w:rPr>
          <w:rFonts w:ascii="Arial" w:hAnsi="Arial" w:cs="Arial"/>
          <w:kern w:val="3"/>
          <w:sz w:val="20"/>
          <w:szCs w:val="20"/>
          <w:lang w:eastAsia="pl-PL" w:bidi="hi-IN"/>
        </w:rPr>
        <w:t>; e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-mail</w:t>
      </w:r>
      <w:r w:rsidR="00E52BE1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: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………………………………………………</w:t>
      </w:r>
    </w:p>
    <w:p w:rsidR="006B1A09" w:rsidRPr="003032DB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3032DB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eastAsia="pl-PL" w:bidi="hi-IN"/>
        </w:rPr>
      </w:pP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(w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przypadku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składania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oferty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przez podmioty występujące wspólnie podać nazwy (firmy) i dokładne adresy wszystkich </w:t>
      </w:r>
      <w:r w:rsidR="00772246"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podmiotów poprzez powielenie danych adresowych Wykonawcy</w:t>
      </w: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)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  <w:lang w:eastAsia="pl-PL"/>
        </w:rPr>
        <w:t>Ja (</w:t>
      </w:r>
      <w:r w:rsidR="00132470" w:rsidRPr="003032DB">
        <w:rPr>
          <w:rFonts w:ascii="Arial" w:hAnsi="Arial" w:cs="Arial"/>
          <w:sz w:val="20"/>
          <w:szCs w:val="20"/>
          <w:lang w:eastAsia="pl-PL"/>
        </w:rPr>
        <w:t>m</w:t>
      </w:r>
      <w:r w:rsidRPr="003032DB">
        <w:rPr>
          <w:rFonts w:ascii="Arial" w:hAnsi="Arial" w:cs="Arial"/>
          <w:sz w:val="20"/>
          <w:szCs w:val="20"/>
          <w:lang w:eastAsia="pl-PL"/>
        </w:rPr>
        <w:t>y) niżej podpisany(-ni)  .................................................................................................................................</w:t>
      </w:r>
    </w:p>
    <w:p w:rsidR="007D2A2B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3032DB">
        <w:rPr>
          <w:rFonts w:ascii="Arial" w:hAnsi="Arial" w:cs="Arial"/>
          <w:sz w:val="20"/>
          <w:szCs w:val="20"/>
          <w:lang w:eastAsia="pl-PL"/>
        </w:rPr>
        <w:t>działając w imieniu i na rzecz ww. Wykonawcy:</w:t>
      </w:r>
    </w:p>
    <w:p w:rsidR="00BC3DB7" w:rsidRPr="003032DB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75FA0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Na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podstawie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zamówienia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publicznego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prowadzonego w oparciu o art. </w:t>
      </w:r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132 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ustawy z dnia </w:t>
      </w:r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11 września 2019 r.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Prawo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bookmarkStart w:id="2" w:name="_Hlk63672718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(</w:t>
      </w:r>
      <w:r w:rsidR="002B26EB">
        <w:rPr>
          <w:rFonts w:ascii="Arial" w:hAnsi="Arial" w:cs="Arial"/>
          <w:kern w:val="3"/>
          <w:sz w:val="20"/>
          <w:szCs w:val="20"/>
          <w:lang w:eastAsia="pl-PL" w:bidi="hi-IN"/>
        </w:rPr>
        <w:t>t</w:t>
      </w:r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j. </w:t>
      </w:r>
      <w:r w:rsidR="006364F4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Dz.</w:t>
      </w:r>
      <w:r w:rsidR="00BE50F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U. z </w:t>
      </w:r>
      <w:r w:rsidR="002B26EB">
        <w:rPr>
          <w:rFonts w:ascii="Arial" w:hAnsi="Arial" w:cs="Arial"/>
          <w:kern w:val="3"/>
          <w:sz w:val="20"/>
          <w:szCs w:val="20"/>
          <w:lang w:eastAsia="pl-PL" w:bidi="hi-IN"/>
        </w:rPr>
        <w:t>2024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r.</w:t>
      </w:r>
      <w:r w:rsidR="006364F4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,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poz. </w:t>
      </w:r>
      <w:r w:rsidR="002B26EB">
        <w:rPr>
          <w:rFonts w:ascii="Arial" w:hAnsi="Arial" w:cs="Arial"/>
          <w:kern w:val="3"/>
          <w:sz w:val="20"/>
          <w:szCs w:val="20"/>
          <w:lang w:eastAsia="pl-PL" w:bidi="hi-IN"/>
        </w:rPr>
        <w:t>1320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) </w:t>
      </w:r>
      <w:bookmarkEnd w:id="2"/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zwanej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dalszej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treści „</w:t>
      </w:r>
      <w:proofErr w:type="spellStart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ustawą</w:t>
      </w:r>
      <w:proofErr w:type="spellEnd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”, w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trybie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>przetargu</w:t>
      </w:r>
      <w:proofErr w:type="spellEnd"/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>nieograniczonego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>wartości</w:t>
      </w:r>
      <w:proofErr w:type="spellEnd"/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873D6B" w:rsidRPr="00846B2A">
        <w:rPr>
          <w:sz w:val="24"/>
          <w:szCs w:val="24"/>
        </w:rPr>
        <w:t>przekraczającej</w:t>
      </w:r>
      <w:proofErr w:type="spellEnd"/>
      <w:r w:rsidR="00873D6B" w:rsidRPr="00846B2A">
        <w:rPr>
          <w:sz w:val="24"/>
          <w:szCs w:val="24"/>
        </w:rPr>
        <w:t xml:space="preserve"> </w:t>
      </w:r>
      <w:proofErr w:type="spellStart"/>
      <w:r w:rsidR="00873D6B" w:rsidRPr="00846B2A">
        <w:rPr>
          <w:sz w:val="24"/>
          <w:szCs w:val="24"/>
        </w:rPr>
        <w:t>progi</w:t>
      </w:r>
      <w:proofErr w:type="spellEnd"/>
      <w:r w:rsidR="00873D6B" w:rsidRPr="00846B2A">
        <w:rPr>
          <w:sz w:val="24"/>
          <w:szCs w:val="24"/>
        </w:rPr>
        <w:t xml:space="preserve"> </w:t>
      </w:r>
      <w:proofErr w:type="spellStart"/>
      <w:r w:rsidR="00873D6B" w:rsidRPr="00846B2A">
        <w:rPr>
          <w:sz w:val="24"/>
          <w:szCs w:val="24"/>
        </w:rPr>
        <w:t>unijne</w:t>
      </w:r>
      <w:proofErr w:type="spellEnd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o </w:t>
      </w:r>
      <w:proofErr w:type="spellStart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których</w:t>
      </w:r>
      <w:proofErr w:type="spellEnd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mowa</w:t>
      </w:r>
      <w:proofErr w:type="spellEnd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art. 3</w:t>
      </w:r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>ust</w:t>
      </w:r>
      <w:proofErr w:type="spellEnd"/>
      <w:r w:rsidR="00B15CFC">
        <w:rPr>
          <w:rFonts w:ascii="Arial" w:hAnsi="Arial" w:cs="Arial"/>
          <w:kern w:val="3"/>
          <w:sz w:val="20"/>
          <w:szCs w:val="20"/>
          <w:lang w:eastAsia="pl-PL" w:bidi="hi-IN"/>
        </w:rPr>
        <w:t>. 1 pkt 1</w:t>
      </w:r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na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A60528" w:rsidRPr="003032DB">
        <w:rPr>
          <w:rFonts w:ascii="Arial" w:hAnsi="Arial" w:cs="Arial"/>
          <w:sz w:val="20"/>
          <w:szCs w:val="20"/>
        </w:rPr>
        <w:t>wykonanie</w:t>
      </w:r>
      <w:proofErr w:type="spellEnd"/>
      <w:r w:rsid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15B2">
        <w:rPr>
          <w:rFonts w:ascii="Arial" w:hAnsi="Arial" w:cs="Arial"/>
          <w:sz w:val="20"/>
          <w:szCs w:val="20"/>
        </w:rPr>
        <w:t>zamówienia</w:t>
      </w:r>
      <w:proofErr w:type="spellEnd"/>
      <w:r w:rsidR="00CD15B2">
        <w:rPr>
          <w:rFonts w:ascii="Arial" w:hAnsi="Arial" w:cs="Arial"/>
          <w:sz w:val="20"/>
          <w:szCs w:val="20"/>
        </w:rPr>
        <w:t xml:space="preserve"> pn.</w:t>
      </w:r>
      <w:r w:rsidR="00A60528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35C8" w:rsidRPr="00AF35C8">
        <w:rPr>
          <w:rFonts w:ascii="Arial" w:hAnsi="Arial" w:cs="Arial"/>
          <w:sz w:val="20"/>
          <w:szCs w:val="20"/>
        </w:rPr>
        <w:t>Odbiór</w:t>
      </w:r>
      <w:proofErr w:type="spellEnd"/>
      <w:r w:rsidR="00AF35C8" w:rsidRPr="00AF35C8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AF35C8" w:rsidRPr="00AF35C8">
        <w:rPr>
          <w:rFonts w:ascii="Arial" w:hAnsi="Arial" w:cs="Arial"/>
          <w:sz w:val="20"/>
          <w:szCs w:val="20"/>
        </w:rPr>
        <w:t>zagospodarowanie</w:t>
      </w:r>
      <w:proofErr w:type="spellEnd"/>
      <w:r w:rsidR="00AF35C8" w:rsidRPr="00AF35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35C8" w:rsidRPr="00AF35C8">
        <w:rPr>
          <w:rFonts w:ascii="Arial" w:hAnsi="Arial" w:cs="Arial"/>
          <w:sz w:val="20"/>
          <w:szCs w:val="20"/>
        </w:rPr>
        <w:t>odpadów</w:t>
      </w:r>
      <w:proofErr w:type="spellEnd"/>
      <w:r w:rsidR="00AF35C8" w:rsidRPr="00AF35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35C8" w:rsidRPr="00AF35C8">
        <w:rPr>
          <w:rFonts w:ascii="Arial" w:hAnsi="Arial" w:cs="Arial"/>
          <w:sz w:val="20"/>
          <w:szCs w:val="20"/>
        </w:rPr>
        <w:t>komunalnych</w:t>
      </w:r>
      <w:proofErr w:type="spellEnd"/>
      <w:r w:rsidR="00AF35C8" w:rsidRPr="00AF35C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F35C8" w:rsidRPr="00AF35C8">
        <w:rPr>
          <w:rFonts w:ascii="Arial" w:hAnsi="Arial" w:cs="Arial"/>
          <w:sz w:val="20"/>
          <w:szCs w:val="20"/>
        </w:rPr>
        <w:t>terenu</w:t>
      </w:r>
      <w:proofErr w:type="spellEnd"/>
      <w:r w:rsidR="00AF35C8" w:rsidRPr="00AF35C8">
        <w:rPr>
          <w:rFonts w:ascii="Arial" w:hAnsi="Arial" w:cs="Arial"/>
          <w:sz w:val="20"/>
          <w:szCs w:val="20"/>
        </w:rPr>
        <w:t xml:space="preserve"> Miasta i Gminy Skępe</w:t>
      </w:r>
      <w:r w:rsidRPr="003032DB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3032D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zgodnie z ogłoszeniem o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zamówieniu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opublikowanym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>Dziennik</w:t>
      </w:r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>u</w:t>
      </w:r>
      <w:proofErr w:type="spellEnd"/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>Urzędowy</w:t>
      </w:r>
      <w:r w:rsidR="00873D6B">
        <w:rPr>
          <w:rFonts w:ascii="Arial" w:hAnsi="Arial" w:cs="Arial"/>
          <w:kern w:val="3"/>
          <w:sz w:val="20"/>
          <w:szCs w:val="20"/>
          <w:lang w:eastAsia="pl-PL" w:bidi="hi-IN"/>
        </w:rPr>
        <w:t>m</w:t>
      </w:r>
      <w:proofErr w:type="spellEnd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>Unii</w:t>
      </w:r>
      <w:proofErr w:type="spellEnd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873D6B" w:rsidRPr="00873D6B">
        <w:rPr>
          <w:rFonts w:ascii="Arial" w:hAnsi="Arial" w:cs="Arial"/>
          <w:kern w:val="3"/>
          <w:sz w:val="20"/>
          <w:szCs w:val="20"/>
          <w:lang w:eastAsia="pl-PL" w:bidi="hi-IN"/>
        </w:rPr>
        <w:t>Europejskiej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oraz</w:t>
      </w:r>
      <w:proofErr w:type="spellEnd"/>
      <w:r w:rsidR="00714BBF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14BBF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="00714BBF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 treścią </w:t>
      </w:r>
      <w:r w:rsidR="005739D1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SPECYFIKACJI</w:t>
      </w:r>
      <w:r w:rsidR="005739D1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4706E5" w:rsidRPr="003032DB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1CC9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1. </w:t>
      </w:r>
      <w:proofErr w:type="spellStart"/>
      <w:r w:rsidR="00FF7AB2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Oświadczam</w:t>
      </w:r>
      <w:proofErr w:type="spellEnd"/>
      <w:r w:rsidR="00FF7AB2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(-y)</w:t>
      </w:r>
      <w:r w:rsidR="00911CC9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911CC9" w:rsidRPr="003032DB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bookmarkStart w:id="3" w:name="_Hlk9242176"/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przedmiot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cenę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>:</w:t>
      </w:r>
    </w:p>
    <w:tbl>
      <w:tblPr>
        <w:tblW w:w="963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984"/>
        <w:gridCol w:w="1984"/>
        <w:gridCol w:w="1984"/>
      </w:tblGrid>
      <w:tr w:rsidR="00AF35C8" w:rsidRPr="003032DB" w:rsidTr="00AF35C8">
        <w:trPr>
          <w:cantSplit/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Lp</w:t>
            </w:r>
            <w:proofErr w:type="spellEnd"/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020D1B" w:rsidRPr="00AF35C8" w:rsidRDefault="00AF35C8" w:rsidP="00020D1B">
            <w:pPr>
              <w:pStyle w:val="Bezodstpw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Cena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jednostkowa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netto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w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zł</w:t>
            </w:r>
            <w:proofErr w:type="spellEnd"/>
          </w:p>
          <w:p w:rsidR="00AF35C8" w:rsidRPr="003032DB" w:rsidRDefault="00AF35C8" w:rsidP="00AF35C8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:rsidR="00020D1B" w:rsidRPr="00AF35C8" w:rsidRDefault="00020D1B" w:rsidP="00020D1B">
            <w:pPr>
              <w:pStyle w:val="Bezodstpw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Planowana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ilość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wywozu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w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okresie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realizacji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zamówienia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</w:p>
          <w:p w:rsidR="00AF35C8" w:rsidRDefault="00020D1B" w:rsidP="00020D1B">
            <w:pPr>
              <w:pStyle w:val="Bezodstpw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 Mg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auto"/>
            </w:tcBorders>
            <w:shd w:val="clear" w:color="auto" w:fill="F2F2F2"/>
          </w:tcPr>
          <w:p w:rsidR="00020D1B" w:rsidRPr="00AF35C8" w:rsidRDefault="00020D1B" w:rsidP="00020D1B">
            <w:pPr>
              <w:pStyle w:val="Bezodstpw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Razem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łączna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cena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netto</w:t>
            </w:r>
            <w:proofErr w:type="spellEnd"/>
          </w:p>
          <w:p w:rsidR="00AF35C8" w:rsidRDefault="00020D1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(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kol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. 3 x </w:t>
            </w:r>
            <w:proofErr w:type="spellStart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kol</w:t>
            </w:r>
            <w:proofErr w:type="spellEnd"/>
            <w:r w:rsidRPr="00AF35C8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 4) w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zł</w:t>
            </w:r>
            <w:proofErr w:type="spellEnd"/>
          </w:p>
        </w:tc>
      </w:tr>
      <w:tr w:rsidR="00AF35C8" w:rsidRPr="003032DB" w:rsidTr="00AF35C8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AF35C8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5C8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AF35C8" w:rsidRPr="003032DB" w:rsidTr="00020D1B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_Hlk9242194"/>
            <w:r w:rsidRPr="003032D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Odbieranie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zagospodarowanie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odpadów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komunalnych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zmieszanych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niesegregowanych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AF35C8" w:rsidRPr="00E15FA1" w:rsidRDefault="00BE50F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981,19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35C8" w:rsidRPr="00E15FA1" w:rsidRDefault="00AF35C8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AF35C8" w:rsidRPr="003032DB" w:rsidTr="00020D1B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35C8" w:rsidRPr="003032DB" w:rsidRDefault="00AF35C8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AF35C8" w:rsidRDefault="00AF35C8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Odbieranie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zagospodarowanie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odpadów</w:t>
            </w:r>
            <w:proofErr w:type="spellEnd"/>
            <w:r w:rsidRPr="00AF35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F35C8">
              <w:rPr>
                <w:rFonts w:ascii="Arial" w:hAnsi="Arial" w:cs="Arial"/>
                <w:bCs/>
                <w:sz w:val="20"/>
                <w:szCs w:val="20"/>
              </w:rPr>
              <w:t>segregowanych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F35C8" w:rsidRPr="003032DB" w:rsidRDefault="00AF35C8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AF35C8" w:rsidRPr="00E15FA1" w:rsidRDefault="00BE50F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1.004,32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35C8" w:rsidRPr="00E15FA1" w:rsidRDefault="00AF35C8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020D1B" w:rsidRPr="003032DB">
        <w:trPr>
          <w:trHeight w:val="325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20D1B" w:rsidRPr="00020D1B" w:rsidRDefault="00020D1B" w:rsidP="00020D1B">
            <w:pPr>
              <w:pStyle w:val="Bezodstpw"/>
              <w:spacing w:line="276" w:lineRule="auto"/>
              <w:jc w:val="right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Łącznie</w:t>
            </w:r>
            <w:proofErr w:type="spellEnd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netto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D1B" w:rsidRPr="003032DB" w:rsidRDefault="00020D1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020D1B" w:rsidRPr="003032DB">
        <w:trPr>
          <w:trHeight w:val="325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20D1B" w:rsidRPr="00020D1B" w:rsidRDefault="00020D1B" w:rsidP="00020D1B">
            <w:pPr>
              <w:pStyle w:val="Bezodstpw"/>
              <w:spacing w:line="276" w:lineRule="auto"/>
              <w:jc w:val="right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Vat 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D1B" w:rsidRPr="003032DB" w:rsidRDefault="00020D1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020D1B" w:rsidRPr="003032DB">
        <w:trPr>
          <w:trHeight w:val="325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20D1B" w:rsidRPr="00020D1B" w:rsidRDefault="00020D1B" w:rsidP="00020D1B">
            <w:pPr>
              <w:pStyle w:val="Bezodstpw"/>
              <w:spacing w:line="276" w:lineRule="auto"/>
              <w:jc w:val="right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Łącznie</w:t>
            </w:r>
            <w:proofErr w:type="spellEnd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020D1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brutto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020D1B" w:rsidRPr="003032DB" w:rsidRDefault="00020D1B" w:rsidP="00020D1B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</w:tbl>
    <w:bookmarkEnd w:id="3"/>
    <w:bookmarkEnd w:id="4"/>
    <w:p w:rsidR="00E5377A" w:rsidRPr="003032DB" w:rsidRDefault="006B1A09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 xml:space="preserve">2) </w:t>
      </w:r>
      <w:proofErr w:type="spellStart"/>
      <w:r w:rsidR="00E5377A" w:rsidRPr="003032DB">
        <w:rPr>
          <w:rFonts w:ascii="Arial" w:hAnsi="Arial" w:cs="Arial"/>
          <w:bCs/>
          <w:sz w:val="20"/>
          <w:szCs w:val="20"/>
        </w:rPr>
        <w:t>cena</w:t>
      </w:r>
      <w:proofErr w:type="spellEnd"/>
      <w:r w:rsidR="00E5377A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3032DB">
        <w:rPr>
          <w:rFonts w:ascii="Arial" w:hAnsi="Arial" w:cs="Arial"/>
          <w:bCs/>
          <w:sz w:val="20"/>
          <w:szCs w:val="20"/>
        </w:rPr>
        <w:t>została</w:t>
      </w:r>
      <w:proofErr w:type="spellEnd"/>
      <w:r w:rsidR="00E5377A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3032DB">
        <w:rPr>
          <w:rFonts w:ascii="Arial" w:hAnsi="Arial" w:cs="Arial"/>
          <w:bCs/>
          <w:sz w:val="20"/>
          <w:szCs w:val="20"/>
        </w:rPr>
        <w:t>określona</w:t>
      </w:r>
      <w:proofErr w:type="spellEnd"/>
      <w:r w:rsidR="00E5377A" w:rsidRPr="003032DB">
        <w:rPr>
          <w:rFonts w:ascii="Arial" w:hAnsi="Arial" w:cs="Arial"/>
          <w:bCs/>
          <w:sz w:val="20"/>
          <w:szCs w:val="20"/>
        </w:rPr>
        <w:t xml:space="preserve"> w </w:t>
      </w:r>
      <w:r w:rsidR="006364F4" w:rsidRPr="003032DB">
        <w:rPr>
          <w:rFonts w:ascii="Arial" w:hAnsi="Arial" w:cs="Arial"/>
          <w:bCs/>
          <w:sz w:val="20"/>
          <w:szCs w:val="20"/>
        </w:rPr>
        <w:t xml:space="preserve">oparciu </w:t>
      </w:r>
      <w:r w:rsidR="002D392D" w:rsidRPr="003032DB">
        <w:rPr>
          <w:rFonts w:ascii="Arial" w:hAnsi="Arial" w:cs="Arial"/>
          <w:bCs/>
          <w:sz w:val="20"/>
          <w:szCs w:val="20"/>
        </w:rPr>
        <w:t xml:space="preserve">wycenę dokonaną </w:t>
      </w:r>
      <w:r w:rsidR="006364F4" w:rsidRPr="003032DB">
        <w:rPr>
          <w:rFonts w:ascii="Arial" w:hAnsi="Arial" w:cs="Arial"/>
          <w:bCs/>
          <w:sz w:val="20"/>
          <w:szCs w:val="20"/>
        </w:rPr>
        <w:t xml:space="preserve">na podstawie opisu przedmiotu zamówienia, </w:t>
      </w:r>
    </w:p>
    <w:p w:rsidR="006B1A09" w:rsidRDefault="00067DD4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bookmarkStart w:id="5" w:name="_Hlk9242312"/>
      <w:r>
        <w:rPr>
          <w:rFonts w:ascii="Arial" w:hAnsi="Arial" w:cs="Arial"/>
          <w:bCs/>
          <w:sz w:val="20"/>
          <w:szCs w:val="20"/>
        </w:rPr>
        <w:lastRenderedPageBreak/>
        <w:t>3</w:t>
      </w:r>
      <w:r w:rsidR="006B1A09" w:rsidRPr="003032DB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020D1B" w:rsidRPr="00873D6B">
        <w:rPr>
          <w:rFonts w:ascii="Arial" w:hAnsi="Arial" w:cs="Arial"/>
          <w:b/>
          <w:sz w:val="20"/>
          <w:szCs w:val="20"/>
        </w:rPr>
        <w:t>deklaruję</w:t>
      </w:r>
      <w:proofErr w:type="spellEnd"/>
      <w:r w:rsidR="00020D1B" w:rsidRPr="00873D6B">
        <w:rPr>
          <w:rFonts w:ascii="Arial" w:hAnsi="Arial" w:cs="Arial"/>
          <w:b/>
          <w:sz w:val="20"/>
          <w:szCs w:val="20"/>
        </w:rPr>
        <w:t>(my) /</w:t>
      </w:r>
      <w:proofErr w:type="spellStart"/>
      <w:r w:rsidR="00020D1B" w:rsidRPr="00873D6B">
        <w:rPr>
          <w:rFonts w:ascii="Arial" w:hAnsi="Arial" w:cs="Arial"/>
          <w:b/>
          <w:sz w:val="20"/>
          <w:szCs w:val="20"/>
        </w:rPr>
        <w:t>nie</w:t>
      </w:r>
      <w:proofErr w:type="spellEnd"/>
      <w:r w:rsidR="00020D1B" w:rsidRPr="00873D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20D1B" w:rsidRPr="00873D6B">
        <w:rPr>
          <w:rFonts w:ascii="Arial" w:hAnsi="Arial" w:cs="Arial"/>
          <w:b/>
          <w:sz w:val="20"/>
          <w:szCs w:val="20"/>
        </w:rPr>
        <w:t>deklaruję</w:t>
      </w:r>
      <w:proofErr w:type="spellEnd"/>
      <w:r w:rsidR="00020D1B" w:rsidRPr="00873D6B">
        <w:rPr>
          <w:rFonts w:ascii="Arial" w:hAnsi="Arial" w:cs="Arial"/>
          <w:b/>
          <w:sz w:val="20"/>
          <w:szCs w:val="20"/>
        </w:rPr>
        <w:t>(my)</w:t>
      </w:r>
      <w:r w:rsidR="00873D6B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>
        <w:rPr>
          <w:rFonts w:ascii="Arial" w:hAnsi="Arial" w:cs="Arial"/>
          <w:sz w:val="20"/>
          <w:szCs w:val="20"/>
        </w:rPr>
        <w:t>p</w:t>
      </w:r>
      <w:r w:rsidR="00A810F3">
        <w:rPr>
          <w:rFonts w:ascii="Arial" w:hAnsi="Arial" w:cs="Arial"/>
          <w:sz w:val="20"/>
          <w:szCs w:val="20"/>
        </w:rPr>
        <w:t>r</w:t>
      </w:r>
      <w:r w:rsidR="00020D1B" w:rsidRPr="00020D1B">
        <w:rPr>
          <w:rFonts w:ascii="Arial" w:hAnsi="Arial" w:cs="Arial"/>
          <w:sz w:val="20"/>
          <w:szCs w:val="20"/>
        </w:rPr>
        <w:t>zeprowadzenie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akcji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promujących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selektywną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zbiórkę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odpadów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komunalnych</w:t>
      </w:r>
      <w:proofErr w:type="spellEnd"/>
      <w:r w:rsidR="00020D1B" w:rsidRPr="00020D1B">
        <w:t xml:space="preserve"> </w:t>
      </w:r>
      <w:r w:rsidR="00020D1B" w:rsidRPr="00020D1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placówkach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oświatowych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zlokalizowanych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na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D1B" w:rsidRPr="00020D1B">
        <w:rPr>
          <w:rFonts w:ascii="Arial" w:hAnsi="Arial" w:cs="Arial"/>
          <w:sz w:val="20"/>
          <w:szCs w:val="20"/>
        </w:rPr>
        <w:t>terenie</w:t>
      </w:r>
      <w:proofErr w:type="spellEnd"/>
      <w:r w:rsidR="00020D1B" w:rsidRPr="00020D1B">
        <w:rPr>
          <w:rFonts w:ascii="Arial" w:hAnsi="Arial" w:cs="Arial"/>
          <w:sz w:val="20"/>
          <w:szCs w:val="20"/>
        </w:rPr>
        <w:t xml:space="preserve"> Miasta i Gminy Skępe</w:t>
      </w:r>
      <w:bookmarkEnd w:id="5"/>
      <w:r w:rsidR="001B1BC3" w:rsidRPr="003032DB">
        <w:rPr>
          <w:rFonts w:ascii="Arial" w:hAnsi="Arial" w:cs="Arial"/>
          <w:sz w:val="20"/>
          <w:szCs w:val="20"/>
        </w:rPr>
        <w:t>,</w:t>
      </w:r>
      <w:bookmarkStart w:id="6" w:name="_Hlk9242377"/>
    </w:p>
    <w:p w:rsidR="00020D1B" w:rsidRPr="003032DB" w:rsidRDefault="00020D1B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proofErr w:type="spellStart"/>
      <w:r>
        <w:rPr>
          <w:rFonts w:ascii="Arial" w:hAnsi="Arial" w:cs="Arial"/>
          <w:sz w:val="20"/>
          <w:szCs w:val="20"/>
        </w:rPr>
        <w:t>oferuję</w:t>
      </w:r>
      <w:proofErr w:type="spellEnd"/>
      <w:r>
        <w:rPr>
          <w:rFonts w:ascii="Arial" w:hAnsi="Arial" w:cs="Arial"/>
          <w:sz w:val="20"/>
          <w:szCs w:val="20"/>
        </w:rPr>
        <w:t xml:space="preserve">(my) </w:t>
      </w:r>
      <w:proofErr w:type="spellStart"/>
      <w:r>
        <w:rPr>
          <w:rFonts w:ascii="Arial" w:hAnsi="Arial" w:cs="Arial"/>
          <w:sz w:val="20"/>
          <w:szCs w:val="20"/>
        </w:rPr>
        <w:t>termin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płatności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: </w:t>
      </w:r>
      <w:r w:rsidRPr="00EE4FD8">
        <w:rPr>
          <w:rFonts w:ascii="Arial" w:hAnsi="Arial" w:cs="Arial"/>
          <w:b/>
          <w:bCs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dni</w:t>
      </w:r>
      <w:proofErr w:type="spellEnd"/>
      <w:r w:rsidRPr="003032DB">
        <w:rPr>
          <w:rFonts w:ascii="Arial" w:hAnsi="Arial" w:cs="Arial"/>
          <w:b/>
          <w:sz w:val="20"/>
          <w:szCs w:val="20"/>
        </w:rPr>
        <w:t xml:space="preserve"> / </w:t>
      </w:r>
      <w:r>
        <w:rPr>
          <w:rFonts w:ascii="Arial" w:hAnsi="Arial" w:cs="Arial"/>
          <w:b/>
          <w:sz w:val="20"/>
          <w:szCs w:val="20"/>
        </w:rPr>
        <w:t xml:space="preserve">21 </w:t>
      </w:r>
      <w:proofErr w:type="spellStart"/>
      <w:r>
        <w:rPr>
          <w:rFonts w:ascii="Arial" w:hAnsi="Arial" w:cs="Arial"/>
          <w:b/>
          <w:sz w:val="20"/>
          <w:szCs w:val="20"/>
        </w:rPr>
        <w:t>dni</w:t>
      </w:r>
      <w:proofErr w:type="spellEnd"/>
      <w:r w:rsidRPr="003032DB">
        <w:rPr>
          <w:rFonts w:ascii="Arial" w:hAnsi="Arial" w:cs="Arial"/>
          <w:b/>
          <w:sz w:val="20"/>
          <w:szCs w:val="20"/>
        </w:rPr>
        <w:t xml:space="preserve"> / </w:t>
      </w:r>
      <w:r>
        <w:rPr>
          <w:rFonts w:ascii="Arial" w:hAnsi="Arial" w:cs="Arial"/>
          <w:b/>
          <w:sz w:val="20"/>
          <w:szCs w:val="20"/>
        </w:rPr>
        <w:t xml:space="preserve">30 </w:t>
      </w:r>
      <w:proofErr w:type="spellStart"/>
      <w:r>
        <w:rPr>
          <w:rFonts w:ascii="Arial" w:hAnsi="Arial" w:cs="Arial"/>
          <w:b/>
          <w:sz w:val="20"/>
          <w:szCs w:val="20"/>
        </w:rPr>
        <w:t>dni</w:t>
      </w:r>
      <w:proofErr w:type="spellEnd"/>
      <w:r w:rsidRPr="006F2B6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032DB">
        <w:rPr>
          <w:rFonts w:ascii="Arial" w:hAnsi="Arial" w:cs="Arial"/>
          <w:bCs/>
          <w:sz w:val="20"/>
          <w:szCs w:val="20"/>
        </w:rPr>
        <w:t xml:space="preserve"> </w:t>
      </w:r>
      <w:r w:rsidRPr="003032DB">
        <w:rPr>
          <w:rFonts w:ascii="Arial" w:hAnsi="Arial" w:cs="Arial"/>
          <w:sz w:val="20"/>
          <w:szCs w:val="20"/>
        </w:rPr>
        <w:t xml:space="preserve">licząc </w:t>
      </w:r>
      <w:proofErr w:type="spellStart"/>
      <w:r w:rsidRPr="003032DB">
        <w:rPr>
          <w:rFonts w:ascii="Arial" w:hAnsi="Arial" w:cs="Arial"/>
          <w:sz w:val="20"/>
          <w:szCs w:val="20"/>
        </w:rPr>
        <w:t>od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 w:cs="Arial"/>
          <w:sz w:val="20"/>
          <w:szCs w:val="20"/>
        </w:rPr>
        <w:t>dnia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DA3">
        <w:rPr>
          <w:rFonts w:ascii="Arial" w:hAnsi="Arial" w:cs="Arial"/>
          <w:sz w:val="20"/>
          <w:szCs w:val="20"/>
        </w:rPr>
        <w:t>wpływu</w:t>
      </w:r>
      <w:proofErr w:type="spellEnd"/>
      <w:r w:rsidRPr="005F6DA3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5F6DA3">
        <w:rPr>
          <w:rFonts w:ascii="Arial" w:hAnsi="Arial" w:cs="Arial"/>
          <w:sz w:val="20"/>
          <w:szCs w:val="20"/>
        </w:rPr>
        <w:t>Zamawiającego</w:t>
      </w:r>
      <w:proofErr w:type="spellEnd"/>
      <w:r w:rsidRPr="005F6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DA3">
        <w:rPr>
          <w:rFonts w:ascii="Arial" w:hAnsi="Arial" w:cs="Arial"/>
          <w:sz w:val="20"/>
          <w:szCs w:val="20"/>
        </w:rPr>
        <w:t>faktury</w:t>
      </w:r>
      <w:proofErr w:type="spellEnd"/>
      <w:r w:rsidRPr="005F6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DA3">
        <w:rPr>
          <w:rFonts w:ascii="Arial" w:hAnsi="Arial" w:cs="Arial"/>
          <w:sz w:val="20"/>
          <w:szCs w:val="20"/>
        </w:rPr>
        <w:t>lub</w:t>
      </w:r>
      <w:proofErr w:type="spellEnd"/>
      <w:r w:rsidRPr="005F6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DA3">
        <w:rPr>
          <w:rFonts w:ascii="Arial" w:hAnsi="Arial" w:cs="Arial"/>
          <w:sz w:val="20"/>
          <w:szCs w:val="20"/>
        </w:rPr>
        <w:t>rachunku</w:t>
      </w:r>
      <w:proofErr w:type="spellEnd"/>
    </w:p>
    <w:bookmarkEnd w:id="6"/>
    <w:p w:rsidR="00020D1B" w:rsidRPr="00020D1B" w:rsidRDefault="00020D1B" w:rsidP="00020D1B">
      <w:pPr>
        <w:pStyle w:val="Akapitzlist"/>
        <w:spacing w:after="6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020D1B">
        <w:rPr>
          <w:rFonts w:ascii="Arial" w:eastAsia="Times New Roman" w:hAnsi="Arial" w:cs="Arial"/>
          <w:sz w:val="20"/>
          <w:szCs w:val="20"/>
          <w:lang w:eastAsia="pl-PL"/>
        </w:rPr>
        <w:t>Oświadczamy, że odebrane od właścicieli</w:t>
      </w:r>
      <w:r w:rsidRPr="00020D1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20D1B">
        <w:rPr>
          <w:rFonts w:ascii="Arial" w:eastAsia="Times New Roman" w:hAnsi="Arial" w:cs="Arial"/>
          <w:sz w:val="20"/>
          <w:szCs w:val="20"/>
          <w:lang w:eastAsia="pl-PL"/>
        </w:rPr>
        <w:t>nieruchomości będą przekazywane do następujących instalacji do przetwarzania odpadów komunalnych (dotyczy odpadów zmieszanych, segregowanych i bioodpadów)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401"/>
        <w:gridCol w:w="4817"/>
      </w:tblGrid>
      <w:tr w:rsidR="00020D1B" w:rsidRPr="00020D1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</w:pPr>
            <w:proofErr w:type="spellStart"/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  <w:t>Lp</w:t>
            </w:r>
            <w:proofErr w:type="spellEnd"/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</w:pPr>
            <w:proofErr w:type="spellStart"/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  <w:t>Rodzaje</w:t>
            </w:r>
            <w:proofErr w:type="spellEnd"/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val="en-US" w:bidi="en-US"/>
              </w:rPr>
              <w:t>odpadów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b/>
                <w:sz w:val="20"/>
                <w:szCs w:val="20"/>
                <w:lang w:bidi="en-US"/>
              </w:rPr>
            </w:pPr>
            <w:r w:rsidRPr="00020D1B">
              <w:rPr>
                <w:rFonts w:ascii="Arial" w:eastAsia="Lucida Sans Unicode" w:hAnsi="Arial" w:cs="Arial"/>
                <w:b/>
                <w:sz w:val="20"/>
                <w:szCs w:val="20"/>
                <w:lang w:bidi="en-US"/>
              </w:rPr>
              <w:t>Instalacje do przetwarzania odpadów komunalnych (nazwa, adres)</w:t>
            </w:r>
          </w:p>
        </w:tc>
      </w:tr>
      <w:tr w:rsidR="00020D1B" w:rsidRPr="00020D1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</w:pPr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>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</w:pPr>
            <w:proofErr w:type="spellStart"/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>Zmieszane</w:t>
            </w:r>
            <w:proofErr w:type="spellEnd"/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>odpady</w:t>
            </w:r>
            <w:proofErr w:type="spellEnd"/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>komunalne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</w:pPr>
          </w:p>
        </w:tc>
      </w:tr>
      <w:tr w:rsidR="00020D1B" w:rsidRPr="00020D1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</w:pPr>
            <w:r w:rsidRPr="00020D1B"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  <w:t>2.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bidi="en-US"/>
              </w:rPr>
            </w:pPr>
            <w:r w:rsidRPr="00020D1B">
              <w:rPr>
                <w:rFonts w:ascii="Arial" w:eastAsia="Lucida Sans Unicode" w:hAnsi="Arial" w:cs="Arial"/>
                <w:sz w:val="20"/>
                <w:szCs w:val="20"/>
                <w:lang w:bidi="en-US"/>
              </w:rPr>
              <w:t>Segregowane odpady komunalne i bioodpady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1B" w:rsidRPr="00020D1B" w:rsidRDefault="00020D1B" w:rsidP="00020D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Lucida Sans Unicode" w:hAnsi="Arial" w:cs="Arial"/>
                <w:sz w:val="20"/>
                <w:szCs w:val="20"/>
                <w:lang w:val="en-US" w:bidi="en-US"/>
              </w:rPr>
            </w:pPr>
          </w:p>
        </w:tc>
      </w:tr>
    </w:tbl>
    <w:p w:rsidR="000576F2" w:rsidRPr="003032DB" w:rsidRDefault="00020D1B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B1A09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dotyczące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podwykonawstwa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>:</w:t>
      </w:r>
    </w:p>
    <w:p w:rsidR="000576F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r w:rsidR="000576F2" w:rsidRPr="003032DB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0E447F" w:rsidRPr="003032DB">
        <w:rPr>
          <w:rFonts w:ascii="Arial" w:hAnsi="Arial" w:cs="Arial"/>
          <w:sz w:val="20"/>
          <w:szCs w:val="20"/>
        </w:rPr>
        <w:t>(y)</w:t>
      </w:r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sam</w:t>
      </w:r>
      <w:proofErr w:type="spellEnd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(-a)(-i)</w:t>
      </w:r>
      <w:r w:rsidR="000576F2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następujące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części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zamówienia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powierzę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(ymy)</w:t>
      </w:r>
      <w:r w:rsidR="000576F2" w:rsidRPr="003032DB">
        <w:rPr>
          <w:rFonts w:ascii="Arial" w:hAnsi="Arial" w:cs="Arial"/>
          <w:sz w:val="20"/>
          <w:szCs w:val="20"/>
        </w:rPr>
        <w:t xml:space="preserve"> </w:t>
      </w:r>
      <w:r w:rsidR="002F2102" w:rsidRPr="003032DB">
        <w:rPr>
          <w:rFonts w:ascii="Arial" w:hAnsi="Arial" w:cs="Arial"/>
          <w:sz w:val="20"/>
          <w:szCs w:val="20"/>
        </w:rPr>
        <w:t>p</w:t>
      </w:r>
      <w:r w:rsidR="000576F2" w:rsidRPr="003032DB">
        <w:rPr>
          <w:rFonts w:ascii="Arial" w:hAnsi="Arial" w:cs="Arial"/>
          <w:sz w:val="20"/>
          <w:szCs w:val="20"/>
        </w:rPr>
        <w:t>odwykonawcom</w:t>
      </w:r>
      <w:r w:rsidR="001A4CA0" w:rsidRPr="003032DB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3032DB" w:rsidTr="00062834">
        <w:tc>
          <w:tcPr>
            <w:tcW w:w="567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Hlk9242693"/>
            <w:r w:rsidRPr="003032D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062834" w:rsidRPr="003032DB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34" w:rsidRPr="003032DB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p w:rsidR="00200675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r w:rsidR="00107341" w:rsidRPr="003032DB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(y)</w:t>
      </w:r>
      <w:r w:rsidR="00107341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udziałem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podwykonawców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, na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których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zasoby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powołuję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</w:t>
      </w:r>
      <w:r w:rsidRPr="003032DB">
        <w:rPr>
          <w:rFonts w:ascii="Arial" w:hAnsi="Arial" w:cs="Arial"/>
          <w:sz w:val="20"/>
          <w:szCs w:val="20"/>
        </w:rPr>
        <w:t>e</w:t>
      </w:r>
      <w:r w:rsidR="00062834" w:rsidRPr="003032DB">
        <w:rPr>
          <w:rFonts w:ascii="Arial" w:hAnsi="Arial" w:cs="Arial"/>
          <w:sz w:val="20"/>
          <w:szCs w:val="20"/>
        </w:rPr>
        <w:t>my)</w:t>
      </w:r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na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zasadach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określonych w art. </w:t>
      </w:r>
      <w:r w:rsidR="00CA1C76" w:rsidRPr="003032DB">
        <w:rPr>
          <w:rFonts w:ascii="Arial" w:hAnsi="Arial" w:cs="Arial"/>
          <w:sz w:val="20"/>
          <w:szCs w:val="20"/>
        </w:rPr>
        <w:t>118</w:t>
      </w:r>
      <w:r w:rsidR="00107341" w:rsidRPr="003032DB">
        <w:rPr>
          <w:rFonts w:ascii="Arial" w:hAnsi="Arial" w:cs="Arial"/>
          <w:sz w:val="20"/>
          <w:szCs w:val="20"/>
        </w:rPr>
        <w:t xml:space="preserve"> </w:t>
      </w:r>
      <w:r w:rsidR="00CA1C76" w:rsidRPr="003032DB">
        <w:rPr>
          <w:rFonts w:ascii="Arial" w:hAnsi="Arial" w:cs="Arial"/>
          <w:sz w:val="20"/>
          <w:szCs w:val="20"/>
        </w:rPr>
        <w:t>u</w:t>
      </w:r>
      <w:r w:rsidR="00107341" w:rsidRPr="003032DB">
        <w:rPr>
          <w:rFonts w:ascii="Arial" w:hAnsi="Arial" w:cs="Arial"/>
          <w:sz w:val="20"/>
          <w:szCs w:val="20"/>
        </w:rPr>
        <w:t>stawy</w:t>
      </w:r>
      <w:r w:rsidR="00CA1C76" w:rsidRPr="003032DB">
        <w:rPr>
          <w:rFonts w:ascii="Arial" w:hAnsi="Arial" w:cs="Arial"/>
          <w:sz w:val="20"/>
          <w:szCs w:val="20"/>
        </w:rPr>
        <w:t xml:space="preserve"> PZP</w:t>
      </w:r>
      <w:r w:rsidR="00107341" w:rsidRPr="003032DB">
        <w:rPr>
          <w:rFonts w:ascii="Arial" w:hAnsi="Arial" w:cs="Arial"/>
          <w:sz w:val="20"/>
          <w:szCs w:val="20"/>
        </w:rPr>
        <w:t xml:space="preserve">, w celu wykazania spełniania warunków udziału </w:t>
      </w:r>
      <w:r w:rsidR="00062834" w:rsidRPr="003032DB">
        <w:rPr>
          <w:rFonts w:ascii="Arial" w:hAnsi="Arial" w:cs="Arial"/>
          <w:sz w:val="20"/>
          <w:szCs w:val="20"/>
        </w:rPr>
        <w:br/>
      </w:r>
      <w:r w:rsidR="00107341" w:rsidRPr="003032DB">
        <w:rPr>
          <w:rFonts w:ascii="Arial" w:hAnsi="Arial" w:cs="Arial"/>
          <w:sz w:val="20"/>
          <w:szCs w:val="20"/>
        </w:rPr>
        <w:t xml:space="preserve">w postępowaniu, o których mowa w art. </w:t>
      </w:r>
      <w:r w:rsidR="00CA1C76" w:rsidRPr="003032DB">
        <w:rPr>
          <w:rFonts w:ascii="Arial" w:hAnsi="Arial" w:cs="Arial"/>
          <w:sz w:val="20"/>
          <w:szCs w:val="20"/>
        </w:rPr>
        <w:t>112</w:t>
      </w:r>
      <w:r w:rsidR="00107341" w:rsidRPr="003032DB">
        <w:rPr>
          <w:rFonts w:ascii="Arial" w:hAnsi="Arial" w:cs="Arial"/>
          <w:sz w:val="20"/>
          <w:szCs w:val="20"/>
        </w:rPr>
        <w:t xml:space="preserve"> ust. </w:t>
      </w:r>
      <w:r w:rsidR="00CA1C76" w:rsidRPr="003032DB">
        <w:rPr>
          <w:rFonts w:ascii="Arial" w:hAnsi="Arial" w:cs="Arial"/>
          <w:sz w:val="20"/>
          <w:szCs w:val="20"/>
        </w:rPr>
        <w:t>2</w:t>
      </w:r>
      <w:r w:rsidR="004544FC" w:rsidRPr="003032DB">
        <w:rPr>
          <w:rFonts w:ascii="Arial" w:hAnsi="Arial" w:cs="Arial"/>
          <w:sz w:val="20"/>
          <w:szCs w:val="20"/>
        </w:rPr>
        <w:t xml:space="preserve"> </w:t>
      </w:r>
      <w:r w:rsidR="00CA1C76" w:rsidRPr="003032DB">
        <w:rPr>
          <w:rFonts w:ascii="Arial" w:hAnsi="Arial" w:cs="Arial"/>
          <w:sz w:val="20"/>
          <w:szCs w:val="20"/>
        </w:rPr>
        <w:t>u</w:t>
      </w:r>
      <w:r w:rsidR="00107341" w:rsidRPr="003032DB">
        <w:rPr>
          <w:rFonts w:ascii="Arial" w:hAnsi="Arial" w:cs="Arial"/>
          <w:sz w:val="20"/>
          <w:szCs w:val="20"/>
        </w:rPr>
        <w:t>stawy</w:t>
      </w:r>
      <w:r w:rsidR="00CA1C76" w:rsidRPr="003032DB">
        <w:rPr>
          <w:rFonts w:ascii="Arial" w:hAnsi="Arial" w:cs="Arial"/>
          <w:sz w:val="20"/>
          <w:szCs w:val="20"/>
        </w:rPr>
        <w:t xml:space="preserve"> PZP</w:t>
      </w:r>
      <w:r w:rsidR="00107341" w:rsidRPr="003032DB">
        <w:rPr>
          <w:rFonts w:ascii="Arial" w:hAnsi="Arial" w:cs="Arial"/>
          <w:sz w:val="20"/>
          <w:szCs w:val="20"/>
          <w:vertAlign w:val="superscript"/>
        </w:rPr>
        <w:footnoteReference w:id="4"/>
      </w:r>
      <w:r w:rsidR="00107341" w:rsidRPr="003032DB">
        <w:rPr>
          <w:rFonts w:ascii="Arial" w:hAnsi="Arial" w:cs="Arial"/>
          <w:sz w:val="20"/>
          <w:szCs w:val="20"/>
        </w:rPr>
        <w:t xml:space="preserve"> (nazwa/firma podwykonawców):</w:t>
      </w:r>
      <w:r w:rsidR="00184EFC" w:rsidRPr="003032DB">
        <w:rPr>
          <w:rFonts w:ascii="Arial" w:hAnsi="Arial" w:cs="Arial"/>
          <w:sz w:val="20"/>
          <w:szCs w:val="20"/>
        </w:rPr>
        <w:t xml:space="preserve"> </w:t>
      </w:r>
    </w:p>
    <w:p w:rsidR="00184EFC" w:rsidRPr="003032DB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>…………………………………</w:t>
      </w:r>
      <w:r w:rsidR="00200675" w:rsidRPr="003032DB">
        <w:rPr>
          <w:rFonts w:ascii="Arial" w:hAnsi="Arial" w:cs="Arial"/>
          <w:bCs/>
          <w:sz w:val="20"/>
          <w:szCs w:val="20"/>
        </w:rPr>
        <w:t>…………………………</w:t>
      </w:r>
      <w:r w:rsidR="006F2C9C" w:rsidRPr="003032DB">
        <w:rPr>
          <w:rFonts w:ascii="Arial" w:hAnsi="Arial" w:cs="Arial"/>
          <w:bCs/>
          <w:sz w:val="20"/>
          <w:szCs w:val="20"/>
        </w:rPr>
        <w:t>……………………….</w:t>
      </w:r>
      <w:r w:rsidR="00200675" w:rsidRPr="003032DB">
        <w:rPr>
          <w:rFonts w:ascii="Arial" w:hAnsi="Arial" w:cs="Arial"/>
          <w:bCs/>
          <w:sz w:val="20"/>
          <w:szCs w:val="20"/>
        </w:rPr>
        <w:t>………………………</w:t>
      </w:r>
      <w:r w:rsidR="00476D06" w:rsidRPr="003032DB">
        <w:rPr>
          <w:rFonts w:ascii="Arial" w:hAnsi="Arial" w:cs="Arial"/>
          <w:bCs/>
          <w:sz w:val="20"/>
          <w:szCs w:val="20"/>
        </w:rPr>
        <w:t>…………</w:t>
      </w:r>
    </w:p>
    <w:p w:rsidR="00CA1C76" w:rsidRPr="003032DB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…………………………………………………………………………………….…………………………………</w:t>
      </w:r>
    </w:p>
    <w:p w:rsidR="006B1A09" w:rsidRPr="003032DB" w:rsidRDefault="00020D1B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</w:t>
      </w:r>
      <w:r w:rsidR="006B1A09" w:rsidRPr="003032DB">
        <w:rPr>
          <w:rFonts w:ascii="Arial" w:hAnsi="Arial" w:cs="Arial"/>
          <w:bCs/>
          <w:sz w:val="20"/>
          <w:szCs w:val="20"/>
        </w:rPr>
        <w:t>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3032DB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</w:rPr>
      </w:pPr>
      <w:r w:rsidRPr="003032DB">
        <w:rPr>
          <w:rFonts w:ascii="Arial" w:hAnsi="Arial" w:cs="Arial"/>
          <w:bCs/>
          <w:sz w:val="12"/>
          <w:szCs w:val="12"/>
        </w:rPr>
        <w:t>(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wypełniają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Wykonawcy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składający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ofertę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wspólną)</w:t>
      </w:r>
    </w:p>
    <w:p w:rsidR="005B268A" w:rsidRPr="003032DB" w:rsidRDefault="00020D1B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6B1A09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F79AC" w:rsidRPr="003032DB">
        <w:rPr>
          <w:rFonts w:ascii="Arial" w:hAnsi="Arial" w:cs="Arial"/>
          <w:sz w:val="20"/>
          <w:szCs w:val="20"/>
        </w:rPr>
        <w:t>Oświadczam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(y)</w:t>
      </w:r>
      <w:r w:rsidR="009F79AC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9AC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9F79AC" w:rsidRPr="003032DB">
        <w:rPr>
          <w:rFonts w:ascii="Arial" w:hAnsi="Arial" w:cs="Arial"/>
          <w:sz w:val="20"/>
          <w:szCs w:val="20"/>
        </w:rPr>
        <w:t>:</w:t>
      </w:r>
    </w:p>
    <w:p w:rsidR="00A1130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62834" w:rsidRPr="003032DB">
        <w:rPr>
          <w:rFonts w:ascii="Arial" w:hAnsi="Arial" w:cs="Arial"/>
          <w:sz w:val="20"/>
          <w:szCs w:val="20"/>
        </w:rPr>
        <w:t>u</w:t>
      </w:r>
      <w:r w:rsidR="00A11302" w:rsidRPr="003032DB">
        <w:rPr>
          <w:rFonts w:ascii="Arial" w:hAnsi="Arial" w:cs="Arial"/>
          <w:sz w:val="20"/>
          <w:szCs w:val="20"/>
        </w:rPr>
        <w:t>zyskałem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3032DB">
        <w:rPr>
          <w:rFonts w:ascii="Arial" w:hAnsi="Arial" w:cs="Arial"/>
          <w:sz w:val="20"/>
          <w:szCs w:val="20"/>
        </w:rPr>
        <w:t>łam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)</w:t>
      </w:r>
      <w:r w:rsidR="00A11302" w:rsidRPr="003032DB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liśmy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konieczne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przygotowania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>,</w:t>
      </w:r>
    </w:p>
    <w:p w:rsidR="006C7DF9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zapoznałem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>(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łam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>)(-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liśmy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treścią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SPECYFIKACJI WARUNKÓW ZAMÓWIENIA i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wnoszę(-simy) do niej zastrzeżeń oraz zdobyłem(łam)(-liśmy) wszelkie informacje niezbędne do właściwego opracowania oferty oraz do należytego wykonania przedmiotu zamówienia,</w:t>
      </w:r>
    </w:p>
    <w:p w:rsidR="00A1130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3) </w:t>
      </w:r>
      <w:r w:rsidR="00A11302" w:rsidRPr="003032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cenie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zostały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uwzględnione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wszystkie koszty wykonania i realizacji przyszłego świadczenia umownego,</w:t>
      </w:r>
    </w:p>
    <w:p w:rsidR="00A11302" w:rsidRPr="00DA7C66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4)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zamówienie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przyjmuję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(-emy) do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realizacji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bez zastrzeżeń i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zakres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r w:rsidR="00067DD4">
        <w:rPr>
          <w:rFonts w:ascii="Arial" w:hAnsi="Arial" w:cs="Arial"/>
          <w:sz w:val="20"/>
          <w:szCs w:val="20"/>
        </w:rPr>
        <w:t>usługi</w:t>
      </w:r>
      <w:r w:rsidR="00E349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>
        <w:rPr>
          <w:rFonts w:ascii="Arial" w:hAnsi="Arial" w:cs="Arial"/>
          <w:sz w:val="20"/>
          <w:szCs w:val="20"/>
        </w:rPr>
        <w:t>wynikający</w:t>
      </w:r>
      <w:proofErr w:type="spellEnd"/>
      <w:r w:rsidR="00E34938">
        <w:rPr>
          <w:rFonts w:ascii="Arial" w:hAnsi="Arial" w:cs="Arial"/>
          <w:sz w:val="20"/>
          <w:szCs w:val="20"/>
        </w:rPr>
        <w:t xml:space="preserve"> </w:t>
      </w:r>
      <w:r w:rsidR="00A11302" w:rsidRPr="003032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przedmiotu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należytą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starannością</w:t>
      </w:r>
      <w:proofErr w:type="spellEnd"/>
      <w:r w:rsidR="00E34938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według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obowiązujących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przepisów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prawnych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za oferowaną cenę,</w:t>
      </w:r>
    </w:p>
    <w:p w:rsidR="00C97F55" w:rsidRPr="00C739A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DA7C66">
        <w:rPr>
          <w:rFonts w:ascii="Arial" w:hAnsi="Arial" w:cs="Arial"/>
          <w:sz w:val="20"/>
          <w:szCs w:val="20"/>
          <w:lang w:eastAsia="pl-PL"/>
        </w:rPr>
        <w:t xml:space="preserve">5) </w:t>
      </w:r>
      <w:proofErr w:type="spellStart"/>
      <w:r w:rsidR="00C97F55" w:rsidRPr="00DA7C66">
        <w:rPr>
          <w:rFonts w:ascii="Arial" w:hAnsi="Arial" w:cs="Arial"/>
          <w:sz w:val="20"/>
          <w:szCs w:val="20"/>
          <w:lang w:eastAsia="pl-PL"/>
        </w:rPr>
        <w:t>uważam</w:t>
      </w:r>
      <w:proofErr w:type="spellEnd"/>
      <w:r w:rsidR="00C97F55" w:rsidRPr="00DA7C66">
        <w:rPr>
          <w:rFonts w:ascii="Arial" w:hAnsi="Arial" w:cs="Arial"/>
          <w:sz w:val="20"/>
          <w:szCs w:val="20"/>
          <w:lang w:eastAsia="pl-PL"/>
        </w:rPr>
        <w:t xml:space="preserve">(-y) </w:t>
      </w:r>
      <w:proofErr w:type="spellStart"/>
      <w:r w:rsidR="00C97F55" w:rsidRPr="00DA7C66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  <w:r w:rsidR="00C97F55" w:rsidRPr="00DA7C66">
        <w:rPr>
          <w:rFonts w:ascii="Arial" w:hAnsi="Arial" w:cs="Arial"/>
          <w:sz w:val="20"/>
          <w:szCs w:val="20"/>
          <w:lang w:eastAsia="pl-PL"/>
        </w:rPr>
        <w:t xml:space="preserve"> za </w:t>
      </w:r>
      <w:proofErr w:type="spellStart"/>
      <w:r w:rsidR="00C97F55" w:rsidRPr="00DA7C66">
        <w:rPr>
          <w:rFonts w:ascii="Arial" w:hAnsi="Arial" w:cs="Arial"/>
          <w:sz w:val="20"/>
          <w:szCs w:val="20"/>
          <w:lang w:eastAsia="pl-PL"/>
        </w:rPr>
        <w:t>związanego</w:t>
      </w:r>
      <w:proofErr w:type="spellEnd"/>
      <w:r w:rsidR="00C97F55" w:rsidRPr="00DA7C66">
        <w:rPr>
          <w:rFonts w:ascii="Arial" w:hAnsi="Arial" w:cs="Arial"/>
          <w:sz w:val="20"/>
          <w:szCs w:val="20"/>
          <w:lang w:eastAsia="pl-PL"/>
        </w:rPr>
        <w:t>(-ą</w:t>
      </w:r>
      <w:r w:rsidR="00C97F55" w:rsidRPr="00C739AE">
        <w:rPr>
          <w:rFonts w:ascii="Arial" w:hAnsi="Arial" w:cs="Arial"/>
          <w:sz w:val="20"/>
          <w:szCs w:val="20"/>
          <w:lang w:eastAsia="pl-PL"/>
        </w:rPr>
        <w:t>)(-ych</w:t>
      </w:r>
      <w:r w:rsidR="00C97F55" w:rsidRPr="00BE50FB">
        <w:rPr>
          <w:rFonts w:ascii="Arial" w:hAnsi="Arial" w:cs="Arial"/>
          <w:sz w:val="20"/>
          <w:szCs w:val="20"/>
          <w:lang w:eastAsia="pl-PL"/>
        </w:rPr>
        <w:t xml:space="preserve">) złożoną </w:t>
      </w:r>
      <w:proofErr w:type="spellStart"/>
      <w:r w:rsidR="00C97F55" w:rsidRPr="00BE50FB">
        <w:rPr>
          <w:rFonts w:ascii="Arial" w:hAnsi="Arial" w:cs="Arial"/>
          <w:sz w:val="20"/>
          <w:szCs w:val="20"/>
          <w:lang w:eastAsia="pl-PL"/>
        </w:rPr>
        <w:t>ofertą</w:t>
      </w:r>
      <w:proofErr w:type="spellEnd"/>
      <w:r w:rsidR="00C97F55" w:rsidRPr="00BE50FB">
        <w:rPr>
          <w:rFonts w:ascii="Arial" w:hAnsi="Arial" w:cs="Arial"/>
          <w:sz w:val="20"/>
          <w:szCs w:val="20"/>
          <w:lang w:eastAsia="pl-PL"/>
        </w:rPr>
        <w:t xml:space="preserve"> przez </w:t>
      </w:r>
      <w:proofErr w:type="spellStart"/>
      <w:r w:rsidR="00C97F55" w:rsidRPr="00BE50FB">
        <w:rPr>
          <w:rFonts w:ascii="Arial" w:hAnsi="Arial" w:cs="Arial"/>
          <w:sz w:val="20"/>
          <w:szCs w:val="20"/>
          <w:lang w:eastAsia="pl-PL"/>
        </w:rPr>
        <w:t>okres</w:t>
      </w:r>
      <w:proofErr w:type="spellEnd"/>
      <w:r w:rsidR="00C97F55" w:rsidRPr="00BE50F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15CFC" w:rsidRPr="00BE50FB">
        <w:rPr>
          <w:rFonts w:ascii="Arial" w:hAnsi="Arial" w:cs="Arial"/>
          <w:sz w:val="20"/>
          <w:szCs w:val="20"/>
          <w:lang w:eastAsia="pl-PL"/>
        </w:rPr>
        <w:t>90</w:t>
      </w:r>
      <w:r w:rsidR="00C97F55" w:rsidRPr="00BE50FB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C97F55" w:rsidRPr="00BE50FB">
        <w:rPr>
          <w:rFonts w:ascii="Arial" w:hAnsi="Arial" w:cs="Arial"/>
          <w:sz w:val="20"/>
          <w:szCs w:val="20"/>
          <w:lang w:eastAsia="pl-PL"/>
        </w:rPr>
        <w:t>dni</w:t>
      </w:r>
      <w:proofErr w:type="spellEnd"/>
      <w:r w:rsidR="00C97F55" w:rsidRPr="00BE50FB">
        <w:rPr>
          <w:rFonts w:ascii="Arial" w:hAnsi="Arial" w:cs="Arial"/>
          <w:bCs/>
          <w:sz w:val="20"/>
          <w:szCs w:val="20"/>
          <w:lang w:eastAsia="pl-PL"/>
        </w:rPr>
        <w:t>,</w:t>
      </w:r>
      <w:r w:rsidR="00C97F55" w:rsidRPr="00BE50FB">
        <w:rPr>
          <w:rFonts w:ascii="Arial" w:hAnsi="Arial" w:cs="Arial"/>
          <w:sz w:val="20"/>
          <w:szCs w:val="20"/>
        </w:rPr>
        <w:t xml:space="preserve"> licząc od upływu terminu do składania ofert </w:t>
      </w:r>
      <w:proofErr w:type="spellStart"/>
      <w:r w:rsidR="00C97F55" w:rsidRPr="00BE50FB">
        <w:rPr>
          <w:rFonts w:ascii="Arial" w:hAnsi="Arial" w:cs="Arial"/>
          <w:sz w:val="20"/>
          <w:szCs w:val="20"/>
        </w:rPr>
        <w:t>wraz</w:t>
      </w:r>
      <w:proofErr w:type="spellEnd"/>
      <w:r w:rsidR="00C97F55" w:rsidRPr="00BE50F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C97F55" w:rsidRPr="00BE50FB">
        <w:rPr>
          <w:rFonts w:ascii="Arial" w:hAnsi="Arial" w:cs="Arial"/>
          <w:sz w:val="20"/>
          <w:szCs w:val="20"/>
        </w:rPr>
        <w:t>tym</w:t>
      </w:r>
      <w:proofErr w:type="spellEnd"/>
      <w:r w:rsidR="00C97F55" w:rsidRPr="00BE50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BE50FB">
        <w:rPr>
          <w:rFonts w:ascii="Arial" w:hAnsi="Arial" w:cs="Arial"/>
          <w:sz w:val="20"/>
          <w:szCs w:val="20"/>
        </w:rPr>
        <w:t>dniem</w:t>
      </w:r>
      <w:proofErr w:type="spellEnd"/>
      <w:r w:rsidRPr="00BE50FB">
        <w:rPr>
          <w:rFonts w:ascii="Arial" w:hAnsi="Arial" w:cs="Arial"/>
          <w:sz w:val="20"/>
          <w:szCs w:val="20"/>
        </w:rPr>
        <w:t xml:space="preserve"> tj. do </w:t>
      </w:r>
      <w:proofErr w:type="spellStart"/>
      <w:r w:rsidRPr="00BE50FB">
        <w:rPr>
          <w:rFonts w:ascii="Arial" w:hAnsi="Arial" w:cs="Arial"/>
          <w:sz w:val="20"/>
          <w:szCs w:val="20"/>
        </w:rPr>
        <w:t>dnia</w:t>
      </w:r>
      <w:proofErr w:type="spellEnd"/>
      <w:r w:rsidRPr="00BE50FB">
        <w:rPr>
          <w:rFonts w:ascii="Arial" w:hAnsi="Arial" w:cs="Arial"/>
          <w:sz w:val="20"/>
          <w:szCs w:val="20"/>
        </w:rPr>
        <w:t xml:space="preserve"> </w:t>
      </w:r>
      <w:r w:rsidR="00BE50FB" w:rsidRPr="00BE50FB">
        <w:rPr>
          <w:rFonts w:ascii="Arial" w:hAnsi="Arial" w:cs="Arial"/>
          <w:sz w:val="20"/>
          <w:szCs w:val="20"/>
        </w:rPr>
        <w:t>08</w:t>
      </w:r>
      <w:r w:rsidR="003E734D" w:rsidRPr="00BE50FB">
        <w:rPr>
          <w:rFonts w:ascii="Arial" w:hAnsi="Arial" w:cs="Arial"/>
          <w:sz w:val="20"/>
          <w:szCs w:val="20"/>
        </w:rPr>
        <w:t>.</w:t>
      </w:r>
      <w:r w:rsidR="00BE50FB" w:rsidRPr="00BE50FB">
        <w:rPr>
          <w:rFonts w:ascii="Arial" w:hAnsi="Arial" w:cs="Arial"/>
          <w:sz w:val="20"/>
          <w:szCs w:val="20"/>
        </w:rPr>
        <w:t>03</w:t>
      </w:r>
      <w:r w:rsidR="003E734D" w:rsidRPr="00BE50FB">
        <w:rPr>
          <w:rFonts w:ascii="Arial" w:hAnsi="Arial" w:cs="Arial"/>
          <w:sz w:val="20"/>
          <w:szCs w:val="20"/>
        </w:rPr>
        <w:t>.</w:t>
      </w:r>
      <w:r w:rsidR="006C7C1C" w:rsidRPr="00BE50FB">
        <w:rPr>
          <w:rFonts w:ascii="Arial" w:hAnsi="Arial" w:cs="Arial"/>
          <w:sz w:val="20"/>
          <w:szCs w:val="20"/>
        </w:rPr>
        <w:t>2024</w:t>
      </w:r>
      <w:r w:rsidRPr="00BE50FB">
        <w:rPr>
          <w:rFonts w:ascii="Arial" w:hAnsi="Arial" w:cs="Arial"/>
          <w:sz w:val="20"/>
          <w:szCs w:val="20"/>
        </w:rPr>
        <w:t xml:space="preserve"> r.</w:t>
      </w:r>
      <w:r w:rsidR="00C97F55" w:rsidRPr="00BE50FB">
        <w:rPr>
          <w:rFonts w:ascii="Arial" w:hAnsi="Arial" w:cs="Arial"/>
          <w:sz w:val="20"/>
          <w:szCs w:val="20"/>
        </w:rPr>
        <w:t>,</w:t>
      </w:r>
    </w:p>
    <w:p w:rsidR="00A11302" w:rsidRPr="004C3ECD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C739AE">
        <w:rPr>
          <w:rFonts w:ascii="Arial" w:hAnsi="Arial" w:cs="Arial"/>
          <w:sz w:val="20"/>
          <w:szCs w:val="20"/>
        </w:rPr>
        <w:t xml:space="preserve">6) </w:t>
      </w:r>
      <w:proofErr w:type="spellStart"/>
      <w:r w:rsidR="00A11302" w:rsidRPr="00C739AE">
        <w:rPr>
          <w:rFonts w:ascii="Arial" w:hAnsi="Arial" w:cs="Arial"/>
          <w:sz w:val="20"/>
          <w:szCs w:val="20"/>
        </w:rPr>
        <w:t>zawart</w:t>
      </w:r>
      <w:r w:rsidR="00E34938" w:rsidRPr="00C739AE">
        <w:rPr>
          <w:rFonts w:ascii="Arial" w:hAnsi="Arial" w:cs="Arial"/>
          <w:sz w:val="20"/>
          <w:szCs w:val="20"/>
        </w:rPr>
        <w:t>e</w:t>
      </w:r>
      <w:proofErr w:type="spellEnd"/>
      <w:r w:rsidR="00A11302" w:rsidRPr="00C739AE">
        <w:rPr>
          <w:rFonts w:ascii="Arial" w:hAnsi="Arial" w:cs="Arial"/>
          <w:sz w:val="20"/>
          <w:szCs w:val="20"/>
        </w:rPr>
        <w:t xml:space="preserve"> w </w:t>
      </w:r>
      <w:r w:rsidR="007A28D9" w:rsidRPr="00C739AE">
        <w:rPr>
          <w:rFonts w:ascii="Arial" w:hAnsi="Arial" w:cs="Arial"/>
          <w:sz w:val="20"/>
          <w:szCs w:val="20"/>
        </w:rPr>
        <w:t xml:space="preserve">SPECYFIKACJI WARUNKÓW ZAMÓWIENIA </w:t>
      </w:r>
      <w:proofErr w:type="spellStart"/>
      <w:r w:rsidR="00E34938" w:rsidRPr="00C739AE">
        <w:rPr>
          <w:rFonts w:ascii="Arial" w:hAnsi="Arial" w:cs="Arial"/>
          <w:sz w:val="20"/>
          <w:szCs w:val="20"/>
        </w:rPr>
        <w:t>Istotne</w:t>
      </w:r>
      <w:proofErr w:type="spellEnd"/>
      <w:r w:rsidR="00E34938" w:rsidRPr="00C739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C739AE">
        <w:rPr>
          <w:rFonts w:ascii="Arial" w:hAnsi="Arial" w:cs="Arial"/>
          <w:sz w:val="20"/>
          <w:szCs w:val="20"/>
        </w:rPr>
        <w:t>postanowienia</w:t>
      </w:r>
      <w:proofErr w:type="spellEnd"/>
      <w:r w:rsidR="00E34938" w:rsidRPr="00C739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C739AE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C739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C739AE">
        <w:rPr>
          <w:rFonts w:ascii="Arial" w:hAnsi="Arial" w:cs="Arial"/>
          <w:sz w:val="20"/>
          <w:szCs w:val="20"/>
        </w:rPr>
        <w:t>został</w:t>
      </w:r>
      <w:r w:rsidR="00E34938" w:rsidRPr="00C739AE">
        <w:rPr>
          <w:rFonts w:ascii="Arial" w:hAnsi="Arial" w:cs="Arial"/>
          <w:sz w:val="20"/>
          <w:szCs w:val="20"/>
        </w:rPr>
        <w:t>y</w:t>
      </w:r>
      <w:proofErr w:type="spellEnd"/>
      <w:r w:rsidR="00A11302" w:rsidRPr="00C739AE">
        <w:rPr>
          <w:rFonts w:ascii="Arial" w:hAnsi="Arial" w:cs="Arial"/>
          <w:sz w:val="20"/>
          <w:szCs w:val="20"/>
        </w:rPr>
        <w:t xml:space="preserve"> przez</w:t>
      </w:r>
      <w:r w:rsidR="00C97F55" w:rsidRPr="00C739AE">
        <w:rPr>
          <w:rFonts w:ascii="Arial" w:hAnsi="Arial" w:cs="Arial"/>
          <w:sz w:val="20"/>
          <w:szCs w:val="20"/>
        </w:rPr>
        <w:t>(e)</w:t>
      </w:r>
      <w:r w:rsidR="00A11302" w:rsidRPr="00C739AE">
        <w:rPr>
          <w:rFonts w:ascii="Arial" w:hAnsi="Arial" w:cs="Arial"/>
          <w:sz w:val="20"/>
          <w:szCs w:val="20"/>
        </w:rPr>
        <w:t xml:space="preserve"> </w:t>
      </w:r>
      <w:r w:rsidR="00C97F55" w:rsidRPr="00C739AE">
        <w:rPr>
          <w:rFonts w:ascii="Arial" w:hAnsi="Arial" w:cs="Arial"/>
          <w:sz w:val="20"/>
          <w:szCs w:val="20"/>
        </w:rPr>
        <w:t>nas (mnie)</w:t>
      </w:r>
      <w:r w:rsidR="00A11302" w:rsidRPr="00C739AE">
        <w:rPr>
          <w:rFonts w:ascii="Arial" w:hAnsi="Arial" w:cs="Arial"/>
          <w:sz w:val="20"/>
          <w:szCs w:val="20"/>
        </w:rPr>
        <w:t xml:space="preserve"> zaakceptowany i w razie wybrania naszej</w:t>
      </w:r>
      <w:r w:rsidR="00C97F55" w:rsidRPr="00DA7C66">
        <w:rPr>
          <w:rFonts w:ascii="Arial" w:hAnsi="Arial" w:cs="Arial"/>
          <w:sz w:val="20"/>
          <w:szCs w:val="20"/>
        </w:rPr>
        <w:t>(mojej)</w:t>
      </w:r>
      <w:r w:rsidR="00A11302" w:rsidRPr="00DA7C66">
        <w:rPr>
          <w:rFonts w:ascii="Arial" w:hAnsi="Arial" w:cs="Arial"/>
          <w:sz w:val="20"/>
          <w:szCs w:val="20"/>
        </w:rPr>
        <w:t xml:space="preserve"> oferty zobowiązuj</w:t>
      </w:r>
      <w:r w:rsidR="00C97F55" w:rsidRPr="00DA7C66">
        <w:rPr>
          <w:rFonts w:ascii="Arial" w:hAnsi="Arial" w:cs="Arial"/>
          <w:sz w:val="20"/>
          <w:szCs w:val="20"/>
        </w:rPr>
        <w:t>emy(</w:t>
      </w:r>
      <w:r w:rsidR="00A11302" w:rsidRPr="00DA7C66">
        <w:rPr>
          <w:rFonts w:ascii="Arial" w:hAnsi="Arial" w:cs="Arial"/>
          <w:sz w:val="20"/>
          <w:szCs w:val="20"/>
        </w:rPr>
        <w:t>ę</w:t>
      </w:r>
      <w:r w:rsidR="00C97F55" w:rsidRPr="00DA7C66">
        <w:rPr>
          <w:rFonts w:ascii="Arial" w:hAnsi="Arial" w:cs="Arial"/>
          <w:sz w:val="20"/>
          <w:szCs w:val="20"/>
        </w:rPr>
        <w:t>)</w:t>
      </w:r>
      <w:r w:rsidR="00A11302" w:rsidRPr="00DA7C66">
        <w:rPr>
          <w:rFonts w:ascii="Arial" w:hAnsi="Arial" w:cs="Arial"/>
          <w:sz w:val="20"/>
          <w:szCs w:val="20"/>
        </w:rPr>
        <w:t xml:space="preserve"> się do jej podpisania w miejscu i terminie określonym przez Zamawiającego</w:t>
      </w:r>
      <w:r w:rsidR="00A11302" w:rsidRPr="004C3ECD">
        <w:rPr>
          <w:rFonts w:ascii="Arial" w:hAnsi="Arial" w:cs="Arial"/>
          <w:sz w:val="20"/>
          <w:szCs w:val="20"/>
        </w:rPr>
        <w:t xml:space="preserve"> oraz do wniesienia zabezpieczenia należytego wykonania umowy,</w:t>
      </w:r>
    </w:p>
    <w:p w:rsidR="00AD6658" w:rsidRPr="003032DB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7</w:t>
      </w:r>
      <w:r w:rsidR="002D6C8C" w:rsidRPr="003032DB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wypełniłem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3032DB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 xml:space="preserve">) </w:t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obowiązki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informacyjne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przewidziane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w art. 13 lub art. 14 RODO</w:t>
      </w:r>
      <w:r w:rsidR="00A11302" w:rsidRPr="003032DB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="00A11302" w:rsidRPr="003032DB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pozyskałem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3032DB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)</w:t>
      </w:r>
      <w:r w:rsidR="00254109" w:rsidRPr="003032DB">
        <w:rPr>
          <w:rFonts w:ascii="Arial" w:hAnsi="Arial" w:cs="Arial"/>
          <w:bCs/>
          <w:sz w:val="20"/>
          <w:szCs w:val="20"/>
        </w:rPr>
        <w:br/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w celu ubiegania się o udzielenie zamówienia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publicznego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niniejszym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postępowaniu</w:t>
      </w:r>
      <w:proofErr w:type="spellEnd"/>
      <w:r w:rsidR="00AD6658" w:rsidRPr="003032DB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="00A11302" w:rsidRPr="003032DB">
        <w:rPr>
          <w:rFonts w:ascii="Arial" w:hAnsi="Arial" w:cs="Arial"/>
          <w:bCs/>
          <w:sz w:val="20"/>
          <w:szCs w:val="20"/>
        </w:rPr>
        <w:t>.</w:t>
      </w:r>
    </w:p>
    <w:p w:rsidR="00535ED9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95F93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</w:t>
      </w:r>
      <w:r w:rsidR="00535ED9" w:rsidRPr="003032DB">
        <w:rPr>
          <w:rFonts w:ascii="Arial" w:hAnsi="Arial" w:cs="Arial"/>
          <w:sz w:val="20"/>
          <w:szCs w:val="20"/>
        </w:rPr>
        <w:t>świadczam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>(y)</w:t>
      </w:r>
      <w:r w:rsidR="00535ED9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>(-y)/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>(-y)</w:t>
      </w:r>
      <w:r w:rsidR="00535ED9" w:rsidRPr="003032DB">
        <w:rPr>
          <w:rFonts w:ascii="Arial" w:hAnsi="Arial" w:cs="Arial"/>
          <w:sz w:val="20"/>
          <w:szCs w:val="20"/>
          <w:vertAlign w:val="superscript"/>
        </w:rPr>
        <w:footnoteReference w:id="7"/>
      </w:r>
      <w:r w:rsidR="00535ED9" w:rsidRPr="003032DB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niżej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wymienione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dokumenty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składające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ofertę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stanowiące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 w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rozumieniu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przepisów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zwalczaniu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nieuczciwej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lastRenderedPageBreak/>
        <w:t>konkurencji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mogą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być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ogólnie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udostępnione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udostępniane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wykonawca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zobowiązany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wykazać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iż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zastrzeżone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stanowią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>) …………………………………………………</w:t>
      </w:r>
      <w:r w:rsidR="003E734D" w:rsidRPr="003032DB">
        <w:rPr>
          <w:rFonts w:ascii="Arial" w:hAnsi="Arial" w:cs="Arial"/>
          <w:sz w:val="20"/>
          <w:szCs w:val="20"/>
        </w:rPr>
        <w:t xml:space="preserve"> </w:t>
      </w:r>
      <w:r w:rsidR="00F95F93" w:rsidRPr="003032DB">
        <w:rPr>
          <w:rFonts w:ascii="Arial" w:hAnsi="Arial" w:cs="Arial"/>
          <w:sz w:val="20"/>
          <w:szCs w:val="20"/>
        </w:rPr>
        <w:t>…</w:t>
      </w:r>
      <w:r w:rsidR="00535ED9" w:rsidRPr="003032DB">
        <w:rPr>
          <w:rFonts w:ascii="Arial" w:hAnsi="Arial" w:cs="Arial"/>
          <w:sz w:val="20"/>
          <w:szCs w:val="20"/>
        </w:rPr>
        <w:t>……………………………………………………………………….………………</w:t>
      </w:r>
      <w:r w:rsidR="00F95F93" w:rsidRPr="003032DB">
        <w:rPr>
          <w:rFonts w:ascii="Arial" w:hAnsi="Arial" w:cs="Arial"/>
          <w:sz w:val="20"/>
          <w:szCs w:val="20"/>
        </w:rPr>
        <w:t>……………….</w:t>
      </w:r>
      <w:r w:rsidR="00535ED9" w:rsidRPr="003032DB">
        <w:rPr>
          <w:rFonts w:ascii="Arial" w:hAnsi="Arial" w:cs="Arial"/>
          <w:sz w:val="20"/>
          <w:szCs w:val="20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="00535ED9" w:rsidRPr="003032DB">
        <w:rPr>
          <w:rFonts w:ascii="Arial" w:hAnsi="Arial" w:cs="Arial"/>
          <w:sz w:val="20"/>
          <w:szCs w:val="20"/>
        </w:rPr>
        <w:t>…</w:t>
      </w:r>
    </w:p>
    <w:p w:rsidR="003E734D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E734D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informuję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w</w:t>
      </w:r>
      <w:r w:rsidR="00F73045" w:rsidRPr="003032DB">
        <w:rPr>
          <w:rFonts w:ascii="Arial" w:hAnsi="Arial" w:cs="Arial"/>
          <w:sz w:val="20"/>
          <w:szCs w:val="20"/>
        </w:rPr>
        <w:t>y</w:t>
      </w:r>
      <w:r w:rsidR="003E734D" w:rsidRPr="003032DB">
        <w:rPr>
          <w:rFonts w:ascii="Arial" w:hAnsi="Arial" w:cs="Arial"/>
          <w:sz w:val="20"/>
          <w:szCs w:val="20"/>
        </w:rPr>
        <w:t>bór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mojej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naszej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będzie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będzie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3032DB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="00F73045" w:rsidRPr="003032DB">
        <w:rPr>
          <w:rFonts w:ascii="Arial" w:hAnsi="Arial" w:cs="Arial"/>
          <w:sz w:val="20"/>
          <w:szCs w:val="20"/>
        </w:rPr>
        <w:t xml:space="preserve"> </w:t>
      </w:r>
      <w:r w:rsidR="003E734D" w:rsidRPr="003032DB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powstania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Zamawiającego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obowiązku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podatkowego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>.</w:t>
      </w:r>
    </w:p>
    <w:p w:rsidR="006112BF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6112BF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obowiązku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podatkowym</w:t>
      </w:r>
      <w:proofErr w:type="spellEnd"/>
      <w:r w:rsidR="006112BF" w:rsidRPr="003032DB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="006112BF" w:rsidRPr="003032D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Nazwa (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rodzaj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usługi,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których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dostawa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świadczenie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prowadziły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powstania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obowiązku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podatkowego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2DB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wartość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usługi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objętego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obowiązkiem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podatkowym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kwoty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BF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towarów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która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wiedzą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Wykonawcy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będzie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miała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5ED9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F95F93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o</w:t>
      </w:r>
      <w:r w:rsidR="00535ED9" w:rsidRPr="003032DB">
        <w:rPr>
          <w:rFonts w:ascii="Arial" w:hAnsi="Arial" w:cs="Arial"/>
          <w:sz w:val="20"/>
          <w:szCs w:val="20"/>
        </w:rPr>
        <w:t>świadczam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bCs/>
          <w:sz w:val="20"/>
          <w:szCs w:val="20"/>
        </w:rPr>
        <w:t>jestem</w:t>
      </w:r>
      <w:proofErr w:type="spellEnd"/>
      <w:r w:rsidR="00535ED9" w:rsidRPr="003032DB">
        <w:rPr>
          <w:rFonts w:ascii="Arial" w:hAnsi="Arial" w:cs="Arial"/>
          <w:bCs/>
          <w:sz w:val="20"/>
          <w:szCs w:val="20"/>
        </w:rPr>
        <w:t>(-</w:t>
      </w:r>
      <w:proofErr w:type="spellStart"/>
      <w:r w:rsidR="00535ED9" w:rsidRPr="003032DB">
        <w:rPr>
          <w:rFonts w:ascii="Arial" w:hAnsi="Arial" w:cs="Arial"/>
          <w:bCs/>
          <w:sz w:val="20"/>
          <w:szCs w:val="20"/>
        </w:rPr>
        <w:t>śmy</w:t>
      </w:r>
      <w:proofErr w:type="spellEnd"/>
      <w:r w:rsidR="00535ED9" w:rsidRPr="003032DB">
        <w:rPr>
          <w:rFonts w:ascii="Arial" w:hAnsi="Arial" w:cs="Arial"/>
          <w:bCs/>
          <w:sz w:val="20"/>
          <w:szCs w:val="20"/>
        </w:rPr>
        <w:t>)</w:t>
      </w:r>
      <w:r w:rsidR="00F95F93" w:rsidRPr="003032DB">
        <w:rPr>
          <w:rFonts w:ascii="Arial" w:hAnsi="Arial" w:cs="Arial"/>
          <w:sz w:val="20"/>
          <w:szCs w:val="20"/>
        </w:rPr>
        <w:t xml:space="preserve">   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mikro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/ </w:t>
      </w:r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małym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średnim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przedsiębiorstwem</w:t>
      </w:r>
      <w:proofErr w:type="spellEnd"/>
      <w:r w:rsidR="00F73045" w:rsidRPr="003032DB">
        <w:rPr>
          <w:rStyle w:val="Odwoanieprzypisudolnego"/>
          <w:rFonts w:ascii="Arial" w:hAnsi="Arial" w:cs="Arial"/>
          <w:sz w:val="20"/>
          <w:szCs w:val="20"/>
        </w:rPr>
        <w:footnoteReference w:id="10"/>
      </w:r>
    </w:p>
    <w:p w:rsidR="00535ED9" w:rsidRPr="003032DB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Zgodnie z art. 7 ust. 1 pkt 2 i pkt 3 ustawy z dnia 6 marca 2018 r.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prawo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przedsiębiorców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(</w:t>
      </w:r>
      <w:bookmarkStart w:id="8" w:name="_Hlk33182752"/>
      <w:r w:rsidRPr="003032DB">
        <w:rPr>
          <w:rFonts w:ascii="Arial" w:hAnsi="Arial" w:cs="Arial"/>
          <w:i/>
          <w:sz w:val="16"/>
          <w:szCs w:val="16"/>
        </w:rPr>
        <w:t>Dz. U. z 20</w:t>
      </w:r>
      <w:r w:rsidR="00AE5652" w:rsidRPr="003032DB">
        <w:rPr>
          <w:rFonts w:ascii="Arial" w:hAnsi="Arial" w:cs="Arial"/>
          <w:i/>
          <w:sz w:val="16"/>
          <w:szCs w:val="16"/>
        </w:rPr>
        <w:t>21</w:t>
      </w:r>
      <w:r w:rsidRPr="003032DB">
        <w:rPr>
          <w:rFonts w:ascii="Arial" w:hAnsi="Arial" w:cs="Arial"/>
          <w:i/>
          <w:sz w:val="16"/>
          <w:szCs w:val="16"/>
        </w:rPr>
        <w:t xml:space="preserve"> r. </w:t>
      </w:r>
      <w:r w:rsidR="004C44F5" w:rsidRPr="003032DB">
        <w:rPr>
          <w:rFonts w:ascii="Arial" w:hAnsi="Arial" w:cs="Arial"/>
          <w:i/>
          <w:sz w:val="16"/>
          <w:szCs w:val="16"/>
        </w:rPr>
        <w:br/>
      </w:r>
      <w:r w:rsidRPr="003032DB">
        <w:rPr>
          <w:rFonts w:ascii="Arial" w:hAnsi="Arial" w:cs="Arial"/>
          <w:i/>
          <w:sz w:val="16"/>
          <w:szCs w:val="16"/>
        </w:rPr>
        <w:t xml:space="preserve">poz. </w:t>
      </w:r>
      <w:r w:rsidR="00AE5652" w:rsidRPr="003032DB">
        <w:rPr>
          <w:rFonts w:ascii="Arial" w:hAnsi="Arial" w:cs="Arial"/>
          <w:i/>
          <w:sz w:val="16"/>
          <w:szCs w:val="16"/>
        </w:rPr>
        <w:t>162</w:t>
      </w:r>
      <w:bookmarkEnd w:id="8"/>
      <w:r w:rsidRPr="003032DB">
        <w:rPr>
          <w:rFonts w:ascii="Arial" w:hAnsi="Arial" w:cs="Arial"/>
          <w:i/>
          <w:sz w:val="16"/>
          <w:szCs w:val="16"/>
        </w:rPr>
        <w:t>):</w:t>
      </w:r>
    </w:p>
    <w:p w:rsidR="00AE5652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3032DB">
        <w:rPr>
          <w:rFonts w:ascii="Arial" w:hAnsi="Arial" w:cs="Arial"/>
          <w:i/>
          <w:sz w:val="16"/>
          <w:szCs w:val="16"/>
          <w:u w:val="single"/>
        </w:rPr>
        <w:t>mikroprzedsiębiorcę</w:t>
      </w:r>
      <w:proofErr w:type="spellEnd"/>
      <w:r w:rsidRPr="003032DB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się</w:t>
      </w:r>
      <w:proofErr w:type="spellEnd"/>
      <w:r w:rsidRPr="003032DB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roku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lat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>:</w:t>
      </w:r>
    </w:p>
    <w:p w:rsidR="00AE5652" w:rsidRPr="003032DB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niż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AE5652" w:rsidRPr="003032DB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ze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i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oraz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lub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sumy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jego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na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tych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lat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euro </w:t>
      </w:r>
    </w:p>
    <w:p w:rsidR="00535ED9" w:rsidRPr="003032DB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3032DB">
        <w:rPr>
          <w:rFonts w:ascii="Arial" w:hAnsi="Arial" w:cs="Arial"/>
          <w:i/>
          <w:sz w:val="16"/>
          <w:szCs w:val="16"/>
          <w:u w:val="single"/>
        </w:rPr>
        <w:t>małego</w:t>
      </w:r>
      <w:proofErr w:type="spellEnd"/>
      <w:r w:rsidRPr="003032DB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się przedsiębiorcę, który w co najmniej jednym z dwóch ostatnich lat obrotowych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spełnia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>:</w:t>
      </w:r>
    </w:p>
    <w:p w:rsidR="00535ED9" w:rsidRPr="003032DB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niż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3032DB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3032DB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jest mikroprzedsiębiorcą.</w:t>
      </w:r>
    </w:p>
    <w:p w:rsidR="00535ED9" w:rsidRPr="003032DB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  <w:u w:val="single"/>
        </w:rPr>
        <w:t>Za średniego przedsiębiorcę</w:t>
      </w:r>
      <w:r w:rsidRPr="003032DB">
        <w:rPr>
          <w:rFonts w:ascii="Arial" w:hAnsi="Arial" w:cs="Arial"/>
          <w:i/>
          <w:sz w:val="16"/>
          <w:szCs w:val="16"/>
        </w:rPr>
        <w:t xml:space="preserve"> uważa się przedsiębiorcę, który w co najmniej jednym z dwóch ostatnich lat obrotowych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>:</w:t>
      </w:r>
    </w:p>
    <w:p w:rsidR="00535ED9" w:rsidRPr="003032DB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niż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250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3032DB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3032DB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3032DB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nie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jest mikroprzedsiębiorcą ani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małym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032DB">
        <w:rPr>
          <w:rFonts w:ascii="Arial" w:hAnsi="Arial" w:cs="Arial"/>
          <w:i/>
          <w:sz w:val="16"/>
          <w:szCs w:val="16"/>
        </w:rPr>
        <w:t>przedsiębiorcą</w:t>
      </w:r>
      <w:proofErr w:type="spellEnd"/>
      <w:r w:rsidRPr="003032DB">
        <w:rPr>
          <w:rFonts w:ascii="Arial" w:hAnsi="Arial" w:cs="Arial"/>
          <w:i/>
          <w:sz w:val="16"/>
          <w:szCs w:val="16"/>
        </w:rPr>
        <w:t>.</w:t>
      </w:r>
    </w:p>
    <w:p w:rsidR="00AE5652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AE5652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Ofertę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D1E" w:rsidRPr="003032DB">
        <w:rPr>
          <w:rFonts w:ascii="Arial" w:hAnsi="Arial" w:cs="Arial"/>
          <w:sz w:val="20"/>
          <w:szCs w:val="20"/>
        </w:rPr>
        <w:t>wraz</w:t>
      </w:r>
      <w:proofErr w:type="spellEnd"/>
      <w:r w:rsidR="006C4D1E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4D1E" w:rsidRPr="003032DB">
        <w:rPr>
          <w:rFonts w:ascii="Arial" w:hAnsi="Arial" w:cs="Arial"/>
          <w:sz w:val="20"/>
          <w:szCs w:val="20"/>
        </w:rPr>
        <w:t>załącznikami</w:t>
      </w:r>
      <w:proofErr w:type="spellEnd"/>
      <w:r w:rsidR="006C4D1E" w:rsidRPr="003032DB">
        <w:rPr>
          <w:rFonts w:ascii="Arial" w:hAnsi="Arial" w:cs="Arial"/>
          <w:sz w:val="20"/>
          <w:szCs w:val="20"/>
        </w:rPr>
        <w:t xml:space="preserve"> </w:t>
      </w:r>
      <w:r w:rsidR="00924BC9" w:rsidRPr="003032DB">
        <w:rPr>
          <w:rFonts w:ascii="Arial" w:hAnsi="Arial" w:cs="Arial"/>
          <w:sz w:val="20"/>
          <w:szCs w:val="20"/>
        </w:rPr>
        <w:t xml:space="preserve">składam na kolejno ponumerowanych stronach. </w:t>
      </w:r>
      <w:r w:rsidR="006C4D1E" w:rsidRPr="003032DB">
        <w:rPr>
          <w:rFonts w:ascii="Arial" w:hAnsi="Arial" w:cs="Arial"/>
          <w:sz w:val="20"/>
          <w:szCs w:val="20"/>
        </w:rPr>
        <w:t xml:space="preserve">Oferta wraz z załącznikami </w:t>
      </w:r>
      <w:r w:rsidR="00605340" w:rsidRPr="003032DB">
        <w:rPr>
          <w:rFonts w:ascii="Arial" w:hAnsi="Arial" w:cs="Arial"/>
          <w:sz w:val="20"/>
          <w:szCs w:val="20"/>
        </w:rPr>
        <w:t>składa</w:t>
      </w:r>
      <w:r w:rsidR="006C4D1E" w:rsidRPr="003032DB">
        <w:rPr>
          <w:rFonts w:ascii="Arial" w:hAnsi="Arial" w:cs="Arial"/>
          <w:sz w:val="20"/>
          <w:szCs w:val="20"/>
        </w:rPr>
        <w:t xml:space="preserve"> </w:t>
      </w:r>
      <w:r w:rsidR="00924BC9" w:rsidRPr="003032DB">
        <w:rPr>
          <w:rFonts w:ascii="Arial" w:hAnsi="Arial" w:cs="Arial"/>
          <w:sz w:val="20"/>
          <w:szCs w:val="20"/>
        </w:rPr>
        <w:t xml:space="preserve"> się z ………. </w:t>
      </w:r>
      <w:proofErr w:type="spellStart"/>
      <w:r w:rsidR="00A11442" w:rsidRPr="003032DB">
        <w:rPr>
          <w:rFonts w:ascii="Arial" w:hAnsi="Arial" w:cs="Arial"/>
          <w:sz w:val="20"/>
          <w:szCs w:val="20"/>
        </w:rPr>
        <w:t>s</w:t>
      </w:r>
      <w:r w:rsidR="00924BC9" w:rsidRPr="003032DB">
        <w:rPr>
          <w:rFonts w:ascii="Arial" w:hAnsi="Arial" w:cs="Arial"/>
          <w:sz w:val="20"/>
          <w:szCs w:val="20"/>
        </w:rPr>
        <w:t>tron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>.</w:t>
      </w:r>
    </w:p>
    <w:p w:rsidR="00924BC9" w:rsidRPr="003032DB" w:rsidRDefault="00A8229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AE5652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Załącznikami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niniejszego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formularza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stanowiącymi integralną część oferty są oświadczenia, dokumenty i załączniki </w:t>
      </w:r>
      <w:r w:rsidR="0080249B" w:rsidRPr="003032DB">
        <w:rPr>
          <w:rFonts w:ascii="Arial" w:hAnsi="Arial" w:cs="Arial"/>
          <w:sz w:val="20"/>
          <w:szCs w:val="20"/>
        </w:rPr>
        <w:t>wymienione poniżej</w:t>
      </w:r>
      <w:r w:rsidR="00924BC9" w:rsidRPr="003032DB">
        <w:rPr>
          <w:rFonts w:ascii="Arial" w:hAnsi="Arial" w:cs="Arial"/>
          <w:sz w:val="20"/>
          <w:szCs w:val="20"/>
        </w:rPr>
        <w:t>:</w:t>
      </w:r>
    </w:p>
    <w:p w:rsidR="00924BC9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3032DB">
        <w:rPr>
          <w:rFonts w:ascii="Arial" w:hAnsi="Arial"/>
          <w:sz w:val="20"/>
          <w:szCs w:val="20"/>
        </w:rPr>
        <w:t>Oświadczenie</w:t>
      </w:r>
      <w:proofErr w:type="spellEnd"/>
      <w:r w:rsidRPr="003032DB">
        <w:rPr>
          <w:rFonts w:ascii="Arial" w:hAnsi="Arial"/>
          <w:sz w:val="20"/>
          <w:szCs w:val="20"/>
        </w:rPr>
        <w:t>/</w:t>
      </w:r>
      <w:proofErr w:type="spellStart"/>
      <w:r w:rsidRPr="003032DB">
        <w:rPr>
          <w:rFonts w:ascii="Arial" w:hAnsi="Arial"/>
          <w:sz w:val="20"/>
          <w:szCs w:val="20"/>
        </w:rPr>
        <w:t>oświ</w:t>
      </w:r>
      <w:r w:rsidR="005874CA">
        <w:rPr>
          <w:rFonts w:ascii="Arial" w:hAnsi="Arial"/>
          <w:sz w:val="20"/>
          <w:szCs w:val="20"/>
        </w:rPr>
        <w:t>a</w:t>
      </w:r>
      <w:r w:rsidRPr="003032DB">
        <w:rPr>
          <w:rFonts w:ascii="Arial" w:hAnsi="Arial"/>
          <w:sz w:val="20"/>
          <w:szCs w:val="20"/>
        </w:rPr>
        <w:t>dczenia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Wykonawcy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składane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na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podstawie</w:t>
      </w:r>
      <w:proofErr w:type="spellEnd"/>
      <w:r w:rsidRPr="003032DB">
        <w:rPr>
          <w:rFonts w:ascii="Arial" w:hAnsi="Arial"/>
          <w:sz w:val="20"/>
          <w:szCs w:val="20"/>
        </w:rPr>
        <w:t xml:space="preserve"> art. 125 </w:t>
      </w:r>
      <w:proofErr w:type="spellStart"/>
      <w:r w:rsidRPr="003032DB">
        <w:rPr>
          <w:rFonts w:ascii="Arial" w:hAnsi="Arial"/>
          <w:sz w:val="20"/>
          <w:szCs w:val="20"/>
        </w:rPr>
        <w:t>ust</w:t>
      </w:r>
      <w:proofErr w:type="spellEnd"/>
      <w:r w:rsidRPr="003032DB">
        <w:rPr>
          <w:rFonts w:ascii="Arial" w:hAnsi="Arial"/>
          <w:sz w:val="20"/>
          <w:szCs w:val="20"/>
        </w:rPr>
        <w:t xml:space="preserve">. 1 </w:t>
      </w:r>
      <w:proofErr w:type="spellStart"/>
      <w:r w:rsidRPr="003032DB">
        <w:rPr>
          <w:rFonts w:ascii="Arial" w:hAnsi="Arial"/>
          <w:sz w:val="20"/>
          <w:szCs w:val="20"/>
        </w:rPr>
        <w:t>ustawy</w:t>
      </w:r>
      <w:proofErr w:type="spellEnd"/>
      <w:r w:rsidRPr="003032DB">
        <w:rPr>
          <w:rFonts w:ascii="Arial" w:hAnsi="Arial"/>
          <w:sz w:val="20"/>
          <w:szCs w:val="20"/>
        </w:rPr>
        <w:t xml:space="preserve"> PZP </w:t>
      </w:r>
      <w:proofErr w:type="spellStart"/>
      <w:r w:rsidRPr="003032DB">
        <w:rPr>
          <w:rFonts w:ascii="Arial" w:hAnsi="Arial"/>
          <w:sz w:val="20"/>
          <w:szCs w:val="20"/>
        </w:rPr>
        <w:t>dotyczące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spełnienia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warunków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udziału</w:t>
      </w:r>
      <w:proofErr w:type="spellEnd"/>
      <w:r w:rsidRPr="003032DB">
        <w:rPr>
          <w:rFonts w:ascii="Arial" w:hAnsi="Arial"/>
          <w:sz w:val="20"/>
          <w:szCs w:val="20"/>
        </w:rPr>
        <w:t xml:space="preserve"> w </w:t>
      </w:r>
      <w:proofErr w:type="spellStart"/>
      <w:r w:rsidRPr="003032DB">
        <w:rPr>
          <w:rFonts w:ascii="Arial" w:hAnsi="Arial"/>
          <w:sz w:val="20"/>
          <w:szCs w:val="20"/>
        </w:rPr>
        <w:t>postępowaniu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oraz</w:t>
      </w:r>
      <w:proofErr w:type="spellEnd"/>
      <w:r w:rsidRPr="003032DB">
        <w:rPr>
          <w:rFonts w:ascii="Arial" w:hAnsi="Arial"/>
          <w:sz w:val="20"/>
          <w:szCs w:val="20"/>
        </w:rPr>
        <w:t xml:space="preserve"> o </w:t>
      </w:r>
      <w:proofErr w:type="spellStart"/>
      <w:r w:rsidRPr="003032DB">
        <w:rPr>
          <w:rFonts w:ascii="Arial" w:hAnsi="Arial"/>
          <w:sz w:val="20"/>
          <w:szCs w:val="20"/>
        </w:rPr>
        <w:t>braku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podstaw</w:t>
      </w:r>
      <w:proofErr w:type="spellEnd"/>
      <w:r w:rsidRPr="003032DB">
        <w:rPr>
          <w:rFonts w:ascii="Arial" w:hAnsi="Arial"/>
          <w:sz w:val="20"/>
          <w:szCs w:val="20"/>
        </w:rPr>
        <w:t xml:space="preserve"> do </w:t>
      </w:r>
      <w:proofErr w:type="spellStart"/>
      <w:r w:rsidRPr="003032DB">
        <w:rPr>
          <w:rFonts w:ascii="Arial" w:hAnsi="Arial"/>
          <w:sz w:val="20"/>
          <w:szCs w:val="20"/>
        </w:rPr>
        <w:t>wykluczenia</w:t>
      </w:r>
      <w:proofErr w:type="spellEnd"/>
      <w:r w:rsidRPr="003032DB">
        <w:rPr>
          <w:rFonts w:ascii="Arial" w:hAnsi="Arial"/>
          <w:sz w:val="20"/>
          <w:szCs w:val="20"/>
        </w:rPr>
        <w:t xml:space="preserve"> z </w:t>
      </w:r>
      <w:proofErr w:type="spellStart"/>
      <w:r w:rsidRPr="003032DB">
        <w:rPr>
          <w:rFonts w:ascii="Arial" w:hAnsi="Arial"/>
          <w:sz w:val="20"/>
          <w:szCs w:val="20"/>
        </w:rPr>
        <w:t>postępowania</w:t>
      </w:r>
      <w:proofErr w:type="spellEnd"/>
    </w:p>
    <w:p w:rsidR="002A1A70" w:rsidRPr="003032DB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r w:rsidR="00924BC9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873D6B" w:rsidRDefault="00873D6B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873D6B" w:rsidRPr="003032DB" w:rsidRDefault="00873D6B" w:rsidP="00873D6B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3032DB">
        <w:rPr>
          <w:rFonts w:ascii="Arial" w:hAnsi="Arial" w:cs="Arial"/>
          <w:sz w:val="20"/>
          <w:szCs w:val="20"/>
        </w:rPr>
        <w:t>) ………………………………………………………………………….</w:t>
      </w:r>
    </w:p>
    <w:p w:rsidR="00873D6B" w:rsidRDefault="00873D6B" w:rsidP="00E9033A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  <w:bookmarkStart w:id="9" w:name="_Hlk63672798"/>
    </w:p>
    <w:p w:rsidR="00873D6B" w:rsidRDefault="00873D6B" w:rsidP="00E9033A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AE5652" w:rsidRPr="003032DB" w:rsidRDefault="0080249B" w:rsidP="00E9033A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  <w:r w:rsidRPr="003032DB">
        <w:rPr>
          <w:rFonts w:ascii="Arial" w:hAnsi="Arial" w:cs="Arial"/>
          <w:sz w:val="20"/>
          <w:szCs w:val="20"/>
          <w:lang w:eastAsia="pl-PL"/>
        </w:rPr>
        <w:t>..............................</w:t>
      </w:r>
      <w:r w:rsidR="00AE5652" w:rsidRPr="003032DB">
        <w:rPr>
          <w:rFonts w:ascii="Arial" w:hAnsi="Arial" w:cs="Arial"/>
          <w:sz w:val="20"/>
          <w:szCs w:val="20"/>
          <w:lang w:eastAsia="pl-PL"/>
        </w:rPr>
        <w:t>.......</w:t>
      </w:r>
      <w:r w:rsidRPr="003032DB">
        <w:rPr>
          <w:rFonts w:ascii="Arial" w:hAnsi="Arial" w:cs="Arial"/>
          <w:sz w:val="20"/>
          <w:szCs w:val="20"/>
          <w:lang w:eastAsia="pl-PL"/>
        </w:rPr>
        <w:t>......................</w:t>
      </w:r>
    </w:p>
    <w:p w:rsidR="0080249B" w:rsidRPr="003032DB" w:rsidRDefault="005874CA" w:rsidP="00E9033A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  <w:r w:rsidRPr="005874CA">
        <w:rPr>
          <w:rFonts w:ascii="Arial" w:hAnsi="Arial" w:cs="Arial"/>
          <w:sz w:val="20"/>
          <w:szCs w:val="20"/>
          <w:lang w:eastAsia="pl-PL"/>
        </w:rPr>
        <w:t xml:space="preserve">Data; </w:t>
      </w:r>
      <w:proofErr w:type="spellStart"/>
      <w:r w:rsidRPr="005874CA">
        <w:rPr>
          <w:rFonts w:ascii="Arial" w:hAnsi="Arial" w:cs="Arial"/>
          <w:sz w:val="20"/>
          <w:szCs w:val="20"/>
          <w:lang w:eastAsia="pl-PL"/>
        </w:rPr>
        <w:t>kwalifikowany</w:t>
      </w:r>
      <w:proofErr w:type="spellEnd"/>
      <w:r w:rsidRPr="005874CA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5874CA">
        <w:rPr>
          <w:rFonts w:ascii="Arial" w:hAnsi="Arial" w:cs="Arial"/>
          <w:sz w:val="20"/>
          <w:szCs w:val="20"/>
          <w:lang w:eastAsia="pl-PL"/>
        </w:rPr>
        <w:t>podpis</w:t>
      </w:r>
      <w:proofErr w:type="spellEnd"/>
      <w:r w:rsidRPr="005874CA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5874CA">
        <w:rPr>
          <w:rFonts w:ascii="Arial" w:hAnsi="Arial" w:cs="Arial"/>
          <w:sz w:val="20"/>
          <w:szCs w:val="20"/>
          <w:lang w:eastAsia="pl-PL"/>
        </w:rPr>
        <w:t>elektroniczny</w:t>
      </w:r>
      <w:proofErr w:type="spellEnd"/>
    </w:p>
    <w:p w:rsidR="0080249B" w:rsidRPr="003032DB" w:rsidRDefault="0080249B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80249B" w:rsidRPr="003032DB" w:rsidRDefault="0080249B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D76E6" w:rsidRPr="003032DB" w:rsidRDefault="0080249B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            </w:t>
      </w:r>
      <w:r w:rsidR="00AE5652" w:rsidRPr="003032DB">
        <w:rPr>
          <w:rFonts w:ascii="Arial" w:hAnsi="Arial" w:cs="Arial"/>
          <w:sz w:val="20"/>
          <w:szCs w:val="20"/>
        </w:rPr>
        <w:t xml:space="preserve">    </w:t>
      </w:r>
      <w:r w:rsidRPr="003032DB">
        <w:rPr>
          <w:rFonts w:ascii="Arial" w:hAnsi="Arial" w:cs="Arial"/>
          <w:sz w:val="20"/>
          <w:szCs w:val="20"/>
        </w:rPr>
        <w:t xml:space="preserve"> miejscowość i data                          </w:t>
      </w:r>
      <w:bookmarkEnd w:id="9"/>
    </w:p>
    <w:sectPr w:rsidR="00DD76E6" w:rsidRPr="003032DB" w:rsidSect="00357D23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84" w:rsidRDefault="00726584" w:rsidP="00597E0F">
      <w:pPr>
        <w:spacing w:after="0" w:line="240" w:lineRule="auto"/>
      </w:pPr>
      <w:r>
        <w:separator/>
      </w:r>
    </w:p>
  </w:endnote>
  <w:endnote w:type="continuationSeparator" w:id="0">
    <w:p w:rsidR="00726584" w:rsidRDefault="0072658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84" w:rsidRDefault="00726584" w:rsidP="00597E0F">
      <w:pPr>
        <w:spacing w:after="0" w:line="240" w:lineRule="auto"/>
      </w:pPr>
      <w:r>
        <w:separator/>
      </w:r>
    </w:p>
  </w:footnote>
  <w:footnote w:type="continuationSeparator" w:id="0">
    <w:p w:rsidR="00726584" w:rsidRDefault="00726584" w:rsidP="00597E0F">
      <w:pPr>
        <w:spacing w:after="0" w:line="240" w:lineRule="auto"/>
      </w:pPr>
      <w:r>
        <w:continuationSeparator/>
      </w:r>
    </w:p>
  </w:footnote>
  <w:footnote w:id="1">
    <w:p w:rsidR="00873D6B" w:rsidRPr="00873D6B" w:rsidRDefault="00873D6B">
      <w:pPr>
        <w:pStyle w:val="Tekstprzypisudolnego"/>
        <w:rPr>
          <w:sz w:val="12"/>
          <w:szCs w:val="12"/>
        </w:rPr>
      </w:pPr>
      <w:r w:rsidRPr="00873D6B">
        <w:rPr>
          <w:rStyle w:val="Odwoanieprzypisudolnego"/>
          <w:sz w:val="12"/>
          <w:szCs w:val="12"/>
        </w:rPr>
        <w:footnoteRef/>
      </w:r>
      <w:r w:rsidRPr="00873D6B">
        <w:rPr>
          <w:sz w:val="12"/>
          <w:szCs w:val="12"/>
        </w:rPr>
        <w:t xml:space="preserve"> </w:t>
      </w:r>
      <w:r>
        <w:rPr>
          <w:sz w:val="12"/>
          <w:szCs w:val="12"/>
        </w:rPr>
        <w:t>Niepotrzebne skreślić,</w:t>
      </w:r>
    </w:p>
  </w:footnote>
  <w:footnote w:id="2">
    <w:p w:rsidR="00020D1B" w:rsidRPr="00873D6B" w:rsidRDefault="00020D1B" w:rsidP="00020D1B">
      <w:pPr>
        <w:pStyle w:val="Tekstprzypisudolnego"/>
        <w:rPr>
          <w:sz w:val="12"/>
          <w:szCs w:val="12"/>
        </w:rPr>
      </w:pPr>
      <w:r w:rsidRPr="00873D6B">
        <w:rPr>
          <w:rStyle w:val="Odwoanieprzypisudolnego"/>
          <w:sz w:val="12"/>
          <w:szCs w:val="12"/>
        </w:rPr>
        <w:footnoteRef/>
      </w:r>
      <w:r w:rsidRPr="00873D6B">
        <w:rPr>
          <w:sz w:val="12"/>
          <w:szCs w:val="12"/>
        </w:rPr>
        <w:t xml:space="preserve"> właściwe zaznaczyć</w:t>
      </w:r>
    </w:p>
  </w:footnote>
  <w:footnote w:id="3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73D6B">
        <w:rPr>
          <w:rStyle w:val="Odwoanieprzypisudolnego"/>
          <w:sz w:val="12"/>
          <w:szCs w:val="12"/>
        </w:rPr>
        <w:footnoteRef/>
      </w:r>
      <w:r w:rsidRPr="00873D6B">
        <w:rPr>
          <w:sz w:val="12"/>
          <w:szCs w:val="12"/>
        </w:rPr>
        <w:t xml:space="preserve"> niepotrzebne skreślić – w</w:t>
      </w:r>
      <w:r w:rsidRPr="00891B08">
        <w:rPr>
          <w:sz w:val="12"/>
          <w:szCs w:val="12"/>
        </w:rPr>
        <w:t xml:space="preserve"> przypadku wykonywania części zamówienia przez podwykonawców należy wskazać część zamówienia, której wykonanie Wykonawca zamierza powierzyć podwykonawcom.</w:t>
      </w:r>
    </w:p>
  </w:footnote>
  <w:footnote w:id="4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5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7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8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9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10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9EF12BA"/>
    <w:multiLevelType w:val="hybridMultilevel"/>
    <w:tmpl w:val="FF2A933A"/>
    <w:lvl w:ilvl="0" w:tplc="91D8A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7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1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6"/>
  </w:num>
  <w:num w:numId="35">
    <w:abstractNumId w:val="57"/>
  </w:num>
  <w:num w:numId="36">
    <w:abstractNumId w:val="40"/>
  </w:num>
  <w:num w:numId="37">
    <w:abstractNumId w:val="80"/>
  </w:num>
  <w:num w:numId="38">
    <w:abstractNumId w:val="70"/>
  </w:num>
  <w:num w:numId="39">
    <w:abstractNumId w:val="36"/>
  </w:num>
  <w:num w:numId="40">
    <w:abstractNumId w:val="88"/>
  </w:num>
  <w:num w:numId="41">
    <w:abstractNumId w:val="82"/>
  </w:num>
  <w:num w:numId="42">
    <w:abstractNumId w:val="45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4"/>
  </w:num>
  <w:num w:numId="48">
    <w:abstractNumId w:val="58"/>
  </w:num>
  <w:num w:numId="49">
    <w:abstractNumId w:val="38"/>
  </w:num>
  <w:num w:numId="50">
    <w:abstractNumId w:val="53"/>
  </w:num>
  <w:num w:numId="51">
    <w:abstractNumId w:val="90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7"/>
  </w:num>
  <w:num w:numId="59">
    <w:abstractNumId w:val="63"/>
  </w:num>
  <w:num w:numId="60">
    <w:abstractNumId w:val="74"/>
  </w:num>
  <w:num w:numId="61">
    <w:abstractNumId w:val="92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5"/>
  </w:num>
  <w:num w:numId="72">
    <w:abstractNumId w:val="50"/>
  </w:num>
  <w:num w:numId="73">
    <w:abstractNumId w:val="89"/>
  </w:num>
  <w:num w:numId="74">
    <w:abstractNumId w:val="4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0D1B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C6C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DD4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13F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C02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6EB"/>
    <w:rsid w:val="002B2737"/>
    <w:rsid w:val="002B3580"/>
    <w:rsid w:val="002B3C86"/>
    <w:rsid w:val="002B3DDD"/>
    <w:rsid w:val="002B3F2E"/>
    <w:rsid w:val="002B4256"/>
    <w:rsid w:val="002B42E5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016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60A3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23E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4EBE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ECD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01B"/>
    <w:rsid w:val="005864EB"/>
    <w:rsid w:val="005867EB"/>
    <w:rsid w:val="005874CA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569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D1E"/>
    <w:rsid w:val="006C5546"/>
    <w:rsid w:val="006C6242"/>
    <w:rsid w:val="006C638D"/>
    <w:rsid w:val="006C6704"/>
    <w:rsid w:val="006C6819"/>
    <w:rsid w:val="006C6F68"/>
    <w:rsid w:val="006C7C1C"/>
    <w:rsid w:val="006C7DBF"/>
    <w:rsid w:val="006C7DF9"/>
    <w:rsid w:val="006D02C6"/>
    <w:rsid w:val="006D075A"/>
    <w:rsid w:val="006D0972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58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5B26"/>
    <w:rsid w:val="0078643D"/>
    <w:rsid w:val="00786B8E"/>
    <w:rsid w:val="00786D0F"/>
    <w:rsid w:val="007872E6"/>
    <w:rsid w:val="00787613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873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504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233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351F"/>
    <w:rsid w:val="00873D6B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897"/>
    <w:rsid w:val="008A5CC1"/>
    <w:rsid w:val="008A5E86"/>
    <w:rsid w:val="008A6034"/>
    <w:rsid w:val="008A6459"/>
    <w:rsid w:val="008A6647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10FC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1AF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3FF0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6DE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7B3"/>
    <w:rsid w:val="00A76FDB"/>
    <w:rsid w:val="00A7731C"/>
    <w:rsid w:val="00A77918"/>
    <w:rsid w:val="00A77C6B"/>
    <w:rsid w:val="00A77E4A"/>
    <w:rsid w:val="00A807AB"/>
    <w:rsid w:val="00A810C2"/>
    <w:rsid w:val="00A810F3"/>
    <w:rsid w:val="00A819C3"/>
    <w:rsid w:val="00A81A58"/>
    <w:rsid w:val="00A8229D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FFD"/>
    <w:rsid w:val="00AF2DE3"/>
    <w:rsid w:val="00AF35C8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15CFC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0B2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6005"/>
    <w:rsid w:val="00BD667F"/>
    <w:rsid w:val="00BD6B49"/>
    <w:rsid w:val="00BD6E28"/>
    <w:rsid w:val="00BD6EDB"/>
    <w:rsid w:val="00BD7530"/>
    <w:rsid w:val="00BD789F"/>
    <w:rsid w:val="00BD7AC0"/>
    <w:rsid w:val="00BE01A1"/>
    <w:rsid w:val="00BE05AA"/>
    <w:rsid w:val="00BE05F4"/>
    <w:rsid w:val="00BE0751"/>
    <w:rsid w:val="00BE310D"/>
    <w:rsid w:val="00BE3475"/>
    <w:rsid w:val="00BE4538"/>
    <w:rsid w:val="00BE4FEF"/>
    <w:rsid w:val="00BE50FB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764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DF0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7CC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9AE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5B2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36E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C66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5FA1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412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207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755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D6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  <w:style w:type="character" w:customStyle="1" w:styleId="Nagwek2Znak">
    <w:name w:val="Nagłówek 2 Znak"/>
    <w:link w:val="Nagwek2"/>
    <w:uiPriority w:val="9"/>
    <w:semiHidden/>
    <w:rsid w:val="00873D6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3D6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  <w:style w:type="character" w:customStyle="1" w:styleId="Nagwek2Znak">
    <w:name w:val="Nagłówek 2 Znak"/>
    <w:link w:val="Nagwek2"/>
    <w:uiPriority w:val="9"/>
    <w:semiHidden/>
    <w:rsid w:val="00873D6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0C84-F9CE-455B-A7E1-1C37EB93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2</cp:revision>
  <cp:lastPrinted>2023-12-20T06:49:00Z</cp:lastPrinted>
  <dcterms:created xsi:type="dcterms:W3CDTF">2024-11-07T15:59:00Z</dcterms:created>
  <dcterms:modified xsi:type="dcterms:W3CDTF">2024-11-07T15:59:00Z</dcterms:modified>
</cp:coreProperties>
</file>