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B16D2" w14:textId="4E4460E1" w:rsidR="00C970EC" w:rsidRPr="00974FF7" w:rsidRDefault="00642BD7" w:rsidP="00B85585">
      <w:pPr>
        <w:pStyle w:val="Tekstpodstawowy"/>
        <w:spacing w:after="0"/>
        <w:jc w:val="center"/>
        <w:rPr>
          <w:rFonts w:ascii="Arial" w:hAnsi="Arial" w:cs="Arial"/>
          <w:b/>
          <w:sz w:val="22"/>
          <w:szCs w:val="22"/>
        </w:rPr>
      </w:pPr>
      <w:r w:rsidRPr="00974FF7">
        <w:rPr>
          <w:rFonts w:ascii="Arial" w:hAnsi="Arial" w:cs="Arial"/>
          <w:b/>
          <w:sz w:val="22"/>
          <w:szCs w:val="22"/>
        </w:rPr>
        <w:t>Projektowane postanowienia umowy</w:t>
      </w:r>
    </w:p>
    <w:p w14:paraId="220FF6D1" w14:textId="77777777" w:rsidR="00FA705B" w:rsidRPr="00974FF7" w:rsidRDefault="00FA705B" w:rsidP="00B85585">
      <w:pPr>
        <w:pStyle w:val="Tekstpodstawowy"/>
        <w:spacing w:after="0"/>
        <w:jc w:val="center"/>
        <w:rPr>
          <w:rFonts w:ascii="Arial" w:hAnsi="Arial" w:cs="Arial"/>
          <w:b/>
          <w:sz w:val="22"/>
          <w:szCs w:val="22"/>
        </w:rPr>
      </w:pPr>
    </w:p>
    <w:p w14:paraId="1F211CA5" w14:textId="4B47AF7C" w:rsidR="004F607A" w:rsidRPr="00974FF7" w:rsidRDefault="00341F21" w:rsidP="00B85585">
      <w:pPr>
        <w:pStyle w:val="Tekstpodstawowy"/>
        <w:spacing w:after="0"/>
        <w:jc w:val="center"/>
        <w:rPr>
          <w:rFonts w:ascii="Arial" w:hAnsi="Arial" w:cs="Arial"/>
          <w:b/>
          <w:sz w:val="22"/>
          <w:szCs w:val="22"/>
        </w:rPr>
      </w:pPr>
      <w:r w:rsidRPr="00974FF7">
        <w:rPr>
          <w:rFonts w:ascii="Arial" w:hAnsi="Arial" w:cs="Arial"/>
          <w:b/>
          <w:sz w:val="22"/>
          <w:szCs w:val="22"/>
        </w:rPr>
        <w:t>Umowa nr…</w:t>
      </w:r>
      <w:r w:rsidR="00D12577">
        <w:rPr>
          <w:rFonts w:ascii="Arial" w:hAnsi="Arial" w:cs="Arial"/>
          <w:b/>
          <w:sz w:val="22"/>
          <w:szCs w:val="22"/>
        </w:rPr>
        <w:t>..</w:t>
      </w:r>
      <w:r w:rsidRPr="00974FF7">
        <w:rPr>
          <w:rFonts w:ascii="Arial" w:hAnsi="Arial" w:cs="Arial"/>
          <w:b/>
          <w:sz w:val="22"/>
          <w:szCs w:val="22"/>
        </w:rPr>
        <w:t>…INFRA/202</w:t>
      </w:r>
      <w:r w:rsidR="00215387">
        <w:rPr>
          <w:rFonts w:ascii="Arial" w:hAnsi="Arial" w:cs="Arial"/>
          <w:b/>
          <w:sz w:val="22"/>
          <w:szCs w:val="22"/>
        </w:rPr>
        <w:t>5</w:t>
      </w:r>
    </w:p>
    <w:p w14:paraId="0909B089" w14:textId="77777777" w:rsidR="00FA705B" w:rsidRPr="00974FF7" w:rsidRDefault="00FA705B" w:rsidP="00B85585">
      <w:pPr>
        <w:pStyle w:val="Tekstpodstawowy"/>
        <w:spacing w:after="0"/>
        <w:jc w:val="center"/>
        <w:rPr>
          <w:rFonts w:ascii="Arial" w:hAnsi="Arial" w:cs="Arial"/>
          <w:b/>
          <w:i/>
          <w:sz w:val="22"/>
          <w:szCs w:val="22"/>
        </w:rPr>
      </w:pPr>
    </w:p>
    <w:p w14:paraId="18E5FB09" w14:textId="77777777" w:rsidR="002B529F" w:rsidRPr="00974FF7" w:rsidRDefault="002B529F" w:rsidP="00B85585">
      <w:pPr>
        <w:pStyle w:val="Tekstpodstawowy"/>
        <w:spacing w:after="0"/>
        <w:jc w:val="both"/>
        <w:rPr>
          <w:rFonts w:ascii="Arial" w:hAnsi="Arial" w:cs="Arial"/>
          <w:sz w:val="22"/>
          <w:szCs w:val="22"/>
        </w:rPr>
      </w:pPr>
    </w:p>
    <w:p w14:paraId="49DC4004" w14:textId="7796AAE6" w:rsidR="00C808E8" w:rsidRPr="00974FF7" w:rsidRDefault="00A37790" w:rsidP="00B85585">
      <w:pPr>
        <w:pStyle w:val="Tekstpodstawowy"/>
        <w:spacing w:after="0"/>
        <w:jc w:val="both"/>
        <w:rPr>
          <w:rFonts w:ascii="Arial" w:hAnsi="Arial" w:cs="Arial"/>
          <w:sz w:val="22"/>
          <w:szCs w:val="22"/>
        </w:rPr>
      </w:pPr>
      <w:r w:rsidRPr="00974FF7">
        <w:rPr>
          <w:rFonts w:ascii="Arial" w:hAnsi="Arial" w:cs="Arial"/>
          <w:sz w:val="22"/>
          <w:szCs w:val="22"/>
        </w:rPr>
        <w:t>W dniu ………………</w:t>
      </w:r>
      <w:r w:rsidR="00C808E8" w:rsidRPr="00974FF7">
        <w:rPr>
          <w:rFonts w:ascii="Arial" w:hAnsi="Arial" w:cs="Arial"/>
          <w:sz w:val="22"/>
          <w:szCs w:val="22"/>
        </w:rPr>
        <w:t xml:space="preserve"> </w:t>
      </w:r>
      <w:r w:rsidR="00477653" w:rsidRPr="00974FF7">
        <w:rPr>
          <w:rFonts w:ascii="Arial" w:hAnsi="Arial" w:cs="Arial"/>
          <w:sz w:val="22"/>
          <w:szCs w:val="22"/>
        </w:rPr>
        <w:t>202</w:t>
      </w:r>
      <w:r w:rsidR="00215387">
        <w:rPr>
          <w:rFonts w:ascii="Arial" w:hAnsi="Arial" w:cs="Arial"/>
          <w:sz w:val="22"/>
          <w:szCs w:val="22"/>
        </w:rPr>
        <w:t>5</w:t>
      </w:r>
      <w:r w:rsidR="00542406" w:rsidRPr="00974FF7">
        <w:rPr>
          <w:rFonts w:ascii="Arial" w:hAnsi="Arial" w:cs="Arial"/>
          <w:sz w:val="22"/>
          <w:szCs w:val="22"/>
        </w:rPr>
        <w:t xml:space="preserve"> </w:t>
      </w:r>
      <w:r w:rsidRPr="00974FF7">
        <w:rPr>
          <w:rFonts w:ascii="Arial" w:hAnsi="Arial" w:cs="Arial"/>
          <w:sz w:val="22"/>
          <w:szCs w:val="22"/>
        </w:rPr>
        <w:t>r. w Gliwicach</w:t>
      </w:r>
      <w:r w:rsidR="0036604B" w:rsidRPr="00974FF7">
        <w:rPr>
          <w:rFonts w:ascii="Arial" w:hAnsi="Arial" w:cs="Arial"/>
          <w:sz w:val="22"/>
          <w:szCs w:val="22"/>
        </w:rPr>
        <w:t>,</w:t>
      </w:r>
      <w:r w:rsidR="00C970EC" w:rsidRPr="00974FF7">
        <w:rPr>
          <w:rFonts w:ascii="Arial" w:hAnsi="Arial" w:cs="Arial"/>
          <w:sz w:val="22"/>
          <w:szCs w:val="22"/>
        </w:rPr>
        <w:t xml:space="preserve"> pomiędzy</w:t>
      </w:r>
      <w:r w:rsidR="0036604B" w:rsidRPr="00974FF7">
        <w:rPr>
          <w:rFonts w:ascii="Arial" w:hAnsi="Arial" w:cs="Arial"/>
          <w:sz w:val="22"/>
          <w:szCs w:val="22"/>
        </w:rPr>
        <w:t>:</w:t>
      </w:r>
    </w:p>
    <w:p w14:paraId="2190B8B0" w14:textId="77777777" w:rsidR="0036604B" w:rsidRPr="00974FF7" w:rsidRDefault="005E4706" w:rsidP="00B85585">
      <w:pPr>
        <w:pStyle w:val="Tekstpodstawowy"/>
        <w:spacing w:after="0"/>
        <w:jc w:val="both"/>
        <w:rPr>
          <w:rFonts w:ascii="Arial" w:hAnsi="Arial" w:cs="Arial"/>
          <w:b/>
          <w:sz w:val="22"/>
          <w:szCs w:val="22"/>
        </w:rPr>
      </w:pPr>
      <w:r w:rsidRPr="00974FF7">
        <w:rPr>
          <w:rFonts w:ascii="Arial" w:hAnsi="Arial" w:cs="Arial"/>
          <w:b/>
          <w:sz w:val="22"/>
          <w:szCs w:val="22"/>
        </w:rPr>
        <w:t xml:space="preserve">Skarb Państwa - </w:t>
      </w:r>
      <w:r w:rsidR="000D508C" w:rsidRPr="00974FF7">
        <w:rPr>
          <w:rFonts w:ascii="Arial" w:hAnsi="Arial" w:cs="Arial"/>
          <w:b/>
          <w:sz w:val="22"/>
          <w:szCs w:val="22"/>
        </w:rPr>
        <w:t>4 Wojskowy Oddział Gospodarczy</w:t>
      </w:r>
    </w:p>
    <w:p w14:paraId="480A0C9B" w14:textId="77777777" w:rsidR="0036604B" w:rsidRPr="00974FF7" w:rsidRDefault="00C970EC" w:rsidP="00B85585">
      <w:pPr>
        <w:pStyle w:val="Tekstpodstawowy"/>
        <w:spacing w:after="0"/>
        <w:jc w:val="both"/>
        <w:rPr>
          <w:rFonts w:ascii="Arial" w:hAnsi="Arial" w:cs="Arial"/>
          <w:sz w:val="22"/>
          <w:szCs w:val="22"/>
          <w:lang w:val="en-US"/>
        </w:rPr>
      </w:pPr>
      <w:r w:rsidRPr="00974FF7">
        <w:rPr>
          <w:rFonts w:ascii="Arial" w:hAnsi="Arial" w:cs="Arial"/>
          <w:sz w:val="22"/>
          <w:szCs w:val="22"/>
        </w:rPr>
        <w:t xml:space="preserve">z siedzibą przy ul. </w:t>
      </w:r>
      <w:r w:rsidRPr="00974FF7">
        <w:rPr>
          <w:rFonts w:ascii="Arial" w:hAnsi="Arial" w:cs="Arial"/>
          <w:sz w:val="22"/>
          <w:szCs w:val="22"/>
          <w:lang w:val="en-US"/>
        </w:rPr>
        <w:t>Gen. Andersa 47, 44</w:t>
      </w:r>
      <w:r w:rsidR="0036604B" w:rsidRPr="00974FF7">
        <w:rPr>
          <w:rFonts w:ascii="Arial" w:hAnsi="Arial" w:cs="Arial"/>
          <w:sz w:val="22"/>
          <w:szCs w:val="22"/>
          <w:lang w:val="en-US"/>
        </w:rPr>
        <w:t>-</w:t>
      </w:r>
      <w:r w:rsidRPr="00974FF7">
        <w:rPr>
          <w:rFonts w:ascii="Arial" w:hAnsi="Arial" w:cs="Arial"/>
          <w:sz w:val="22"/>
          <w:szCs w:val="22"/>
          <w:lang w:val="en-US"/>
        </w:rPr>
        <w:t>121 Gliwice</w:t>
      </w:r>
      <w:r w:rsidR="0036604B" w:rsidRPr="00974FF7">
        <w:rPr>
          <w:rFonts w:ascii="Arial" w:hAnsi="Arial" w:cs="Arial"/>
          <w:sz w:val="22"/>
          <w:szCs w:val="22"/>
          <w:lang w:val="en-US"/>
        </w:rPr>
        <w:t>,</w:t>
      </w:r>
    </w:p>
    <w:p w14:paraId="449279E3" w14:textId="77777777" w:rsidR="00C970EC" w:rsidRPr="00974FF7" w:rsidRDefault="00C970EC" w:rsidP="00B85585">
      <w:pPr>
        <w:pStyle w:val="Tekstpodstawowy"/>
        <w:spacing w:after="0"/>
        <w:jc w:val="both"/>
        <w:rPr>
          <w:rFonts w:ascii="Arial" w:hAnsi="Arial" w:cs="Arial"/>
          <w:sz w:val="22"/>
          <w:szCs w:val="22"/>
          <w:lang w:val="en-US"/>
        </w:rPr>
      </w:pPr>
      <w:r w:rsidRPr="00974FF7">
        <w:rPr>
          <w:rFonts w:ascii="Arial" w:hAnsi="Arial" w:cs="Arial"/>
          <w:sz w:val="22"/>
          <w:szCs w:val="22"/>
          <w:lang w:val="en-US"/>
        </w:rPr>
        <w:t xml:space="preserve">NIP: 631-25-41-341, REGON: 240763798 </w:t>
      </w:r>
    </w:p>
    <w:p w14:paraId="425AE2AA" w14:textId="77777777" w:rsidR="00C970EC" w:rsidRPr="00974FF7" w:rsidRDefault="00B32064" w:rsidP="00B85585">
      <w:pPr>
        <w:pStyle w:val="Tekstpodstawowy"/>
        <w:spacing w:after="0"/>
        <w:jc w:val="both"/>
        <w:rPr>
          <w:rFonts w:ascii="Arial" w:hAnsi="Arial" w:cs="Arial"/>
          <w:sz w:val="22"/>
          <w:szCs w:val="22"/>
        </w:rPr>
      </w:pPr>
      <w:r w:rsidRPr="00974FF7">
        <w:rPr>
          <w:rFonts w:ascii="Arial" w:hAnsi="Arial" w:cs="Arial"/>
          <w:sz w:val="22"/>
          <w:szCs w:val="22"/>
        </w:rPr>
        <w:t>reprezentowanym</w:t>
      </w:r>
      <w:r w:rsidR="00C970EC" w:rsidRPr="00974FF7">
        <w:rPr>
          <w:rFonts w:ascii="Arial" w:hAnsi="Arial" w:cs="Arial"/>
          <w:sz w:val="22"/>
          <w:szCs w:val="22"/>
        </w:rPr>
        <w:t xml:space="preserve"> przez:</w:t>
      </w:r>
    </w:p>
    <w:p w14:paraId="33B66E7F" w14:textId="33344A6F" w:rsidR="00C970EC" w:rsidRPr="00974FF7" w:rsidRDefault="00C87DF3" w:rsidP="00B85585">
      <w:pPr>
        <w:tabs>
          <w:tab w:val="num" w:pos="360"/>
        </w:tabs>
        <w:jc w:val="both"/>
        <w:rPr>
          <w:rFonts w:ascii="Arial" w:hAnsi="Arial" w:cs="Arial"/>
          <w:sz w:val="22"/>
          <w:szCs w:val="22"/>
        </w:rPr>
      </w:pPr>
      <w:r w:rsidRPr="00974FF7">
        <w:rPr>
          <w:rFonts w:ascii="Arial" w:hAnsi="Arial" w:cs="Arial"/>
          <w:sz w:val="22"/>
          <w:szCs w:val="22"/>
        </w:rPr>
        <w:t>KOMENDANT</w:t>
      </w:r>
      <w:r w:rsidR="009C661F">
        <w:rPr>
          <w:rFonts w:ascii="Arial" w:hAnsi="Arial" w:cs="Arial"/>
          <w:sz w:val="22"/>
          <w:szCs w:val="22"/>
        </w:rPr>
        <w:t xml:space="preserve"> - …………………………………………………………..</w:t>
      </w:r>
    </w:p>
    <w:p w14:paraId="78B9D6B3" w14:textId="77777777" w:rsidR="00FF79A0" w:rsidRPr="00974FF7" w:rsidRDefault="00FB49A5" w:rsidP="00B85585">
      <w:pPr>
        <w:tabs>
          <w:tab w:val="num" w:pos="360"/>
        </w:tabs>
        <w:ind w:left="360" w:hanging="360"/>
        <w:jc w:val="both"/>
        <w:rPr>
          <w:rFonts w:ascii="Arial" w:hAnsi="Arial" w:cs="Arial"/>
          <w:sz w:val="22"/>
          <w:szCs w:val="22"/>
        </w:rPr>
      </w:pPr>
      <w:r w:rsidRPr="00974FF7">
        <w:rPr>
          <w:rFonts w:ascii="Arial" w:hAnsi="Arial" w:cs="Arial"/>
          <w:sz w:val="22"/>
          <w:szCs w:val="22"/>
        </w:rPr>
        <w:t>zwanym</w:t>
      </w:r>
      <w:r w:rsidR="00A44767" w:rsidRPr="00974FF7">
        <w:rPr>
          <w:rFonts w:ascii="Arial" w:hAnsi="Arial" w:cs="Arial"/>
          <w:sz w:val="22"/>
          <w:szCs w:val="22"/>
        </w:rPr>
        <w:t xml:space="preserve"> dalej </w:t>
      </w:r>
      <w:r w:rsidR="00A44767" w:rsidRPr="00974FF7">
        <w:rPr>
          <w:rFonts w:ascii="Arial" w:hAnsi="Arial" w:cs="Arial"/>
          <w:b/>
          <w:sz w:val="22"/>
          <w:szCs w:val="22"/>
        </w:rPr>
        <w:t>Zamawiającym</w:t>
      </w:r>
      <w:r w:rsidR="0036604B" w:rsidRPr="00974FF7">
        <w:rPr>
          <w:rFonts w:ascii="Arial" w:hAnsi="Arial" w:cs="Arial"/>
          <w:b/>
          <w:sz w:val="22"/>
          <w:szCs w:val="22"/>
        </w:rPr>
        <w:t>,</w:t>
      </w:r>
    </w:p>
    <w:p w14:paraId="0C6E85B2" w14:textId="77777777" w:rsidR="00AD360E" w:rsidRPr="00974FF7" w:rsidRDefault="00AD360E" w:rsidP="00B85585">
      <w:pPr>
        <w:jc w:val="both"/>
        <w:rPr>
          <w:rFonts w:ascii="Arial" w:hAnsi="Arial" w:cs="Arial"/>
          <w:sz w:val="22"/>
          <w:szCs w:val="22"/>
        </w:rPr>
      </w:pPr>
      <w:r w:rsidRPr="00974FF7">
        <w:rPr>
          <w:rFonts w:ascii="Arial" w:hAnsi="Arial" w:cs="Arial"/>
          <w:sz w:val="22"/>
          <w:szCs w:val="22"/>
        </w:rPr>
        <w:t>a</w:t>
      </w:r>
    </w:p>
    <w:p w14:paraId="070BAA1A"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 xml:space="preserve">............................., </w:t>
      </w:r>
    </w:p>
    <w:p w14:paraId="65894FE8"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wpisaną do Krajowego Rejestru Sądowego prowadzonego przez Sąd Rejonowy Wydział Gospodarczy Krajowego Rejestru Sądowego pod nr KRS: ………...........; NIP: ………..….…….; REGON: …………………, z siedzibą: ………..............…..,</w:t>
      </w:r>
    </w:p>
    <w:p w14:paraId="5FCB546A" w14:textId="77777777" w:rsidR="004A2DF3" w:rsidRPr="00974FF7" w:rsidRDefault="004A2DF3" w:rsidP="00B85585">
      <w:pPr>
        <w:jc w:val="both"/>
        <w:rPr>
          <w:rFonts w:ascii="Arial" w:hAnsi="Arial" w:cs="Arial"/>
          <w:i/>
          <w:sz w:val="22"/>
          <w:szCs w:val="22"/>
        </w:rPr>
      </w:pPr>
      <w:r w:rsidRPr="00974FF7">
        <w:rPr>
          <w:rFonts w:ascii="Arial" w:hAnsi="Arial" w:cs="Arial"/>
          <w:i/>
          <w:sz w:val="22"/>
          <w:szCs w:val="22"/>
        </w:rPr>
        <w:t>lub</w:t>
      </w:r>
    </w:p>
    <w:p w14:paraId="16725E3F"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Panią/Panem ………………….,</w:t>
      </w:r>
    </w:p>
    <w:p w14:paraId="3C965467" w14:textId="056323CE" w:rsidR="004A2DF3" w:rsidRPr="00974FF7" w:rsidRDefault="004A2DF3" w:rsidP="00B85585">
      <w:pPr>
        <w:jc w:val="both"/>
        <w:rPr>
          <w:rFonts w:ascii="Arial" w:hAnsi="Arial" w:cs="Arial"/>
          <w:sz w:val="22"/>
          <w:szCs w:val="22"/>
        </w:rPr>
      </w:pPr>
      <w:r w:rsidRPr="00974FF7">
        <w:rPr>
          <w:rFonts w:ascii="Arial" w:hAnsi="Arial" w:cs="Arial"/>
          <w:sz w:val="22"/>
          <w:szCs w:val="22"/>
        </w:rPr>
        <w:t xml:space="preserve">prowadzącą (-ym) działalność gospodarczą pod firmą: ……………............, wpisaną do Centralnej Ewidencji i Informacji </w:t>
      </w:r>
      <w:r w:rsidRPr="00974FF7">
        <w:rPr>
          <w:rFonts w:ascii="Arial" w:hAnsi="Arial" w:cs="Arial"/>
          <w:sz w:val="22"/>
          <w:szCs w:val="22"/>
        </w:rPr>
        <w:br/>
        <w:t>o Działalności Gospodarczej; NIP: ……………...……REGON: …….....………..., z siedzibą: ..............................,</w:t>
      </w:r>
    </w:p>
    <w:p w14:paraId="6E30D220"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w imieniu której (-ego) działa:</w:t>
      </w:r>
    </w:p>
    <w:p w14:paraId="61FA063E" w14:textId="7FE81985" w:rsidR="004A2DF3" w:rsidRPr="00974FF7" w:rsidRDefault="004A2DF3" w:rsidP="00B85585">
      <w:pPr>
        <w:jc w:val="both"/>
        <w:rPr>
          <w:rFonts w:ascii="Arial" w:hAnsi="Arial" w:cs="Arial"/>
          <w:sz w:val="22"/>
          <w:szCs w:val="22"/>
        </w:rPr>
      </w:pPr>
      <w:r w:rsidRPr="00974FF7">
        <w:rPr>
          <w:rFonts w:ascii="Arial" w:hAnsi="Arial" w:cs="Arial"/>
          <w:sz w:val="22"/>
          <w:szCs w:val="22"/>
        </w:rPr>
        <w:t xml:space="preserve"> …………………………………………..………………………………,</w:t>
      </w:r>
    </w:p>
    <w:p w14:paraId="0627FAAE" w14:textId="2F0FF2F4" w:rsidR="00485801" w:rsidRPr="00974FF7" w:rsidRDefault="00485801" w:rsidP="00B85585">
      <w:pPr>
        <w:jc w:val="both"/>
        <w:rPr>
          <w:rFonts w:ascii="Arial" w:hAnsi="Arial" w:cs="Arial"/>
          <w:sz w:val="22"/>
          <w:szCs w:val="22"/>
        </w:rPr>
      </w:pPr>
      <w:r w:rsidRPr="00974FF7">
        <w:rPr>
          <w:rFonts w:ascii="Arial" w:hAnsi="Arial" w:cs="Arial"/>
          <w:sz w:val="22"/>
          <w:szCs w:val="22"/>
        </w:rPr>
        <w:t xml:space="preserve">zwanym dalej </w:t>
      </w:r>
      <w:r w:rsidRPr="00974FF7">
        <w:rPr>
          <w:rFonts w:ascii="Arial" w:hAnsi="Arial" w:cs="Arial"/>
          <w:b/>
          <w:sz w:val="22"/>
          <w:szCs w:val="22"/>
        </w:rPr>
        <w:t>Wykonawcą</w:t>
      </w:r>
      <w:r w:rsidRPr="00974FF7">
        <w:rPr>
          <w:rFonts w:ascii="Arial" w:hAnsi="Arial" w:cs="Arial"/>
          <w:sz w:val="22"/>
          <w:szCs w:val="22"/>
        </w:rPr>
        <w:t>,</w:t>
      </w:r>
    </w:p>
    <w:p w14:paraId="4FCE52A9" w14:textId="1C198565" w:rsidR="0047411C" w:rsidRPr="00974FF7" w:rsidRDefault="00AD360E" w:rsidP="00B85585">
      <w:pPr>
        <w:jc w:val="both"/>
        <w:rPr>
          <w:rFonts w:ascii="Arial" w:hAnsi="Arial" w:cs="Arial"/>
          <w:sz w:val="22"/>
          <w:szCs w:val="22"/>
        </w:rPr>
      </w:pPr>
      <w:r w:rsidRPr="00974FF7">
        <w:rPr>
          <w:rFonts w:ascii="Arial" w:hAnsi="Arial" w:cs="Arial"/>
          <w:sz w:val="22"/>
          <w:szCs w:val="22"/>
        </w:rPr>
        <w:t>została zawarta, w wyniku przeprowadzonego przez Zamawiającego postępowania</w:t>
      </w:r>
      <w:r w:rsidR="004A4A2C" w:rsidRPr="00974FF7">
        <w:rPr>
          <w:rFonts w:ascii="Arial" w:hAnsi="Arial" w:cs="Arial"/>
          <w:sz w:val="22"/>
          <w:szCs w:val="22"/>
        </w:rPr>
        <w:t xml:space="preserve"> </w:t>
      </w:r>
      <w:r w:rsidRPr="00974FF7">
        <w:rPr>
          <w:rFonts w:ascii="Arial" w:hAnsi="Arial" w:cs="Arial"/>
          <w:sz w:val="22"/>
          <w:szCs w:val="22"/>
        </w:rPr>
        <w:t>o udzielenie zamówienia publicznego na podstawie</w:t>
      </w:r>
      <w:r w:rsidR="009C1B9F" w:rsidRPr="00974FF7">
        <w:rPr>
          <w:rFonts w:ascii="Arial" w:hAnsi="Arial" w:cs="Arial"/>
          <w:sz w:val="22"/>
          <w:szCs w:val="22"/>
        </w:rPr>
        <w:t xml:space="preserve"> art. 275 </w:t>
      </w:r>
      <w:r w:rsidR="009F6E22" w:rsidRPr="00974FF7">
        <w:rPr>
          <w:rFonts w:ascii="Arial" w:hAnsi="Arial" w:cs="Arial"/>
          <w:sz w:val="22"/>
          <w:szCs w:val="22"/>
        </w:rPr>
        <w:t xml:space="preserve">pkt </w:t>
      </w:r>
      <w:r w:rsidR="00721EC0" w:rsidRPr="00974FF7">
        <w:rPr>
          <w:rFonts w:ascii="Arial" w:hAnsi="Arial" w:cs="Arial"/>
          <w:sz w:val="22"/>
          <w:szCs w:val="22"/>
        </w:rPr>
        <w:t>1</w:t>
      </w:r>
      <w:r w:rsidR="000F2803" w:rsidRPr="00974FF7">
        <w:rPr>
          <w:rFonts w:ascii="Arial" w:hAnsi="Arial" w:cs="Arial"/>
          <w:sz w:val="22"/>
          <w:szCs w:val="22"/>
        </w:rPr>
        <w:t xml:space="preserve"> </w:t>
      </w:r>
      <w:r w:rsidRPr="00974FF7">
        <w:rPr>
          <w:rFonts w:ascii="Arial" w:hAnsi="Arial" w:cs="Arial"/>
          <w:sz w:val="22"/>
          <w:szCs w:val="22"/>
        </w:rPr>
        <w:t>us</w:t>
      </w:r>
      <w:r w:rsidR="008B3C9E" w:rsidRPr="00974FF7">
        <w:rPr>
          <w:rFonts w:ascii="Arial" w:hAnsi="Arial" w:cs="Arial"/>
          <w:sz w:val="22"/>
          <w:szCs w:val="22"/>
        </w:rPr>
        <w:t>tawy Prawo zamówień publicznych</w:t>
      </w:r>
      <w:r w:rsidR="00EE4A33" w:rsidRPr="00974FF7">
        <w:rPr>
          <w:rFonts w:ascii="Arial" w:hAnsi="Arial" w:cs="Arial"/>
          <w:sz w:val="22"/>
          <w:szCs w:val="22"/>
        </w:rPr>
        <w:t xml:space="preserve">, </w:t>
      </w:r>
      <w:r w:rsidRPr="00974FF7">
        <w:rPr>
          <w:rFonts w:ascii="Arial" w:hAnsi="Arial" w:cs="Arial"/>
          <w:sz w:val="22"/>
          <w:szCs w:val="22"/>
        </w:rPr>
        <w:t xml:space="preserve">w trybie </w:t>
      </w:r>
      <w:r w:rsidR="009C1B9F" w:rsidRPr="00974FF7">
        <w:rPr>
          <w:rFonts w:ascii="Arial" w:hAnsi="Arial" w:cs="Arial"/>
          <w:sz w:val="22"/>
          <w:szCs w:val="22"/>
        </w:rPr>
        <w:t>podstawowym</w:t>
      </w:r>
      <w:r w:rsidR="00603B00" w:rsidRPr="00974FF7">
        <w:rPr>
          <w:rFonts w:ascii="Arial" w:hAnsi="Arial" w:cs="Arial"/>
          <w:sz w:val="22"/>
          <w:szCs w:val="22"/>
        </w:rPr>
        <w:t xml:space="preserve">, </w:t>
      </w:r>
      <w:r w:rsidR="00FC49E3" w:rsidRPr="00974FF7">
        <w:rPr>
          <w:rFonts w:ascii="Arial" w:hAnsi="Arial" w:cs="Arial"/>
          <w:sz w:val="22"/>
          <w:szCs w:val="22"/>
        </w:rPr>
        <w:t>Umowa</w:t>
      </w:r>
      <w:r w:rsidR="00603C32" w:rsidRPr="00974FF7">
        <w:rPr>
          <w:rFonts w:ascii="Arial" w:hAnsi="Arial" w:cs="Arial"/>
          <w:sz w:val="22"/>
          <w:szCs w:val="22"/>
        </w:rPr>
        <w:t xml:space="preserve"> </w:t>
      </w:r>
      <w:r w:rsidRPr="00974FF7">
        <w:rPr>
          <w:rFonts w:ascii="Arial" w:hAnsi="Arial" w:cs="Arial"/>
          <w:sz w:val="22"/>
          <w:szCs w:val="22"/>
        </w:rPr>
        <w:t>następującej treści:</w:t>
      </w:r>
    </w:p>
    <w:p w14:paraId="39460AF1" w14:textId="77777777" w:rsidR="002B529F" w:rsidRPr="00974FF7" w:rsidRDefault="002B529F" w:rsidP="00B85585">
      <w:pPr>
        <w:jc w:val="center"/>
        <w:rPr>
          <w:rFonts w:ascii="Arial" w:hAnsi="Arial" w:cs="Arial"/>
          <w:b/>
          <w:sz w:val="22"/>
          <w:szCs w:val="22"/>
        </w:rPr>
      </w:pPr>
    </w:p>
    <w:p w14:paraId="4F1E8875" w14:textId="1AF9C3ED" w:rsidR="00C970EC" w:rsidRPr="00974FF7" w:rsidRDefault="00C970EC" w:rsidP="00B85585">
      <w:pPr>
        <w:jc w:val="center"/>
        <w:rPr>
          <w:rFonts w:ascii="Arial" w:hAnsi="Arial" w:cs="Arial"/>
          <w:b/>
          <w:sz w:val="22"/>
          <w:szCs w:val="22"/>
        </w:rPr>
      </w:pPr>
      <w:r w:rsidRPr="00974FF7">
        <w:rPr>
          <w:rFonts w:ascii="Arial" w:hAnsi="Arial" w:cs="Arial"/>
          <w:b/>
          <w:sz w:val="22"/>
          <w:szCs w:val="22"/>
        </w:rPr>
        <w:t>§</w:t>
      </w:r>
      <w:r w:rsidR="00E65AE5">
        <w:rPr>
          <w:rFonts w:ascii="Arial" w:hAnsi="Arial" w:cs="Arial"/>
          <w:b/>
          <w:sz w:val="22"/>
          <w:szCs w:val="22"/>
        </w:rPr>
        <w:t xml:space="preserve"> 1</w:t>
      </w:r>
      <w:r w:rsidRPr="00974FF7">
        <w:rPr>
          <w:rFonts w:ascii="Arial" w:hAnsi="Arial" w:cs="Arial"/>
          <w:b/>
          <w:sz w:val="22"/>
          <w:szCs w:val="22"/>
        </w:rPr>
        <w:t xml:space="preserve"> </w:t>
      </w:r>
    </w:p>
    <w:p w14:paraId="6165C03A" w14:textId="03F16A37" w:rsidR="00F878B3" w:rsidRDefault="005B60B7" w:rsidP="00B85585">
      <w:pPr>
        <w:jc w:val="center"/>
        <w:rPr>
          <w:rFonts w:ascii="Arial" w:hAnsi="Arial" w:cs="Arial"/>
          <w:b/>
          <w:sz w:val="22"/>
          <w:szCs w:val="22"/>
        </w:rPr>
      </w:pPr>
      <w:r w:rsidRPr="00974FF7">
        <w:rPr>
          <w:rFonts w:ascii="Arial" w:hAnsi="Arial" w:cs="Arial"/>
          <w:b/>
          <w:sz w:val="22"/>
          <w:szCs w:val="22"/>
        </w:rPr>
        <w:t xml:space="preserve">Przedmiot </w:t>
      </w:r>
      <w:r w:rsidR="00FC49E3" w:rsidRPr="00974FF7">
        <w:rPr>
          <w:rFonts w:ascii="Arial" w:hAnsi="Arial" w:cs="Arial"/>
          <w:b/>
          <w:sz w:val="22"/>
          <w:szCs w:val="22"/>
        </w:rPr>
        <w:t>Umowy</w:t>
      </w:r>
    </w:p>
    <w:p w14:paraId="5F846093" w14:textId="77777777" w:rsidR="009C661F" w:rsidRPr="00974FF7" w:rsidRDefault="009C661F" w:rsidP="00B85585">
      <w:pPr>
        <w:jc w:val="center"/>
        <w:rPr>
          <w:rFonts w:ascii="Arial" w:hAnsi="Arial" w:cs="Arial"/>
          <w:b/>
          <w:sz w:val="22"/>
          <w:szCs w:val="22"/>
        </w:rPr>
      </w:pPr>
    </w:p>
    <w:p w14:paraId="01C1ECA5" w14:textId="77777777" w:rsidR="00D57BA4" w:rsidRPr="00D57BA4" w:rsidRDefault="00C970EC" w:rsidP="00B85585">
      <w:pPr>
        <w:pStyle w:val="Akapitzlist"/>
        <w:numPr>
          <w:ilvl w:val="0"/>
          <w:numId w:val="10"/>
        </w:numPr>
        <w:tabs>
          <w:tab w:val="left" w:pos="567"/>
        </w:tabs>
        <w:ind w:left="284" w:hanging="284"/>
        <w:jc w:val="both"/>
        <w:rPr>
          <w:rFonts w:ascii="Arial" w:hAnsi="Arial" w:cs="Arial"/>
          <w:b/>
          <w:i/>
          <w:sz w:val="22"/>
          <w:szCs w:val="22"/>
        </w:rPr>
      </w:pPr>
      <w:r w:rsidRPr="00974FF7">
        <w:rPr>
          <w:rFonts w:ascii="Arial" w:hAnsi="Arial" w:cs="Arial"/>
          <w:sz w:val="22"/>
          <w:szCs w:val="22"/>
        </w:rPr>
        <w:t xml:space="preserve">W ramach niniejszej </w:t>
      </w:r>
      <w:r w:rsidR="00FC49E3" w:rsidRPr="00974FF7">
        <w:rPr>
          <w:rFonts w:ascii="Arial" w:hAnsi="Arial" w:cs="Arial"/>
          <w:sz w:val="22"/>
          <w:szCs w:val="22"/>
        </w:rPr>
        <w:t>Umowy</w:t>
      </w:r>
      <w:r w:rsidRPr="00974FF7">
        <w:rPr>
          <w:rFonts w:ascii="Arial" w:hAnsi="Arial" w:cs="Arial"/>
          <w:sz w:val="22"/>
          <w:szCs w:val="22"/>
        </w:rPr>
        <w:t xml:space="preserve"> Wykonawca zobowiązuje się do wykonania </w:t>
      </w:r>
      <w:r w:rsidRPr="00974FF7">
        <w:rPr>
          <w:rFonts w:ascii="Arial" w:hAnsi="Arial" w:cs="Arial"/>
          <w:bCs/>
          <w:sz w:val="22"/>
          <w:szCs w:val="22"/>
        </w:rPr>
        <w:t>ro</w:t>
      </w:r>
      <w:r w:rsidR="00831342" w:rsidRPr="00974FF7">
        <w:rPr>
          <w:rFonts w:ascii="Arial" w:hAnsi="Arial" w:cs="Arial"/>
          <w:bCs/>
          <w:sz w:val="22"/>
          <w:szCs w:val="22"/>
        </w:rPr>
        <w:t xml:space="preserve">bót budowlanych </w:t>
      </w:r>
      <w:r w:rsidR="00592A2B" w:rsidRPr="00974FF7">
        <w:rPr>
          <w:rFonts w:ascii="Arial" w:hAnsi="Arial" w:cs="Arial"/>
          <w:bCs/>
          <w:sz w:val="22"/>
          <w:szCs w:val="22"/>
        </w:rPr>
        <w:t>obejmujących:</w:t>
      </w:r>
      <w:r w:rsidR="00CD0E10" w:rsidRPr="00974FF7">
        <w:rPr>
          <w:rFonts w:ascii="Arial" w:hAnsi="Arial" w:cs="Arial"/>
          <w:bCs/>
          <w:sz w:val="22"/>
          <w:szCs w:val="22"/>
        </w:rPr>
        <w:t xml:space="preserve"> </w:t>
      </w:r>
    </w:p>
    <w:p w14:paraId="25B5474F" w14:textId="1598C660" w:rsidR="00D57BA4" w:rsidRPr="00D57BA4" w:rsidRDefault="00594984" w:rsidP="009C661F">
      <w:pPr>
        <w:pStyle w:val="Akapitzlist"/>
        <w:autoSpaceDE w:val="0"/>
        <w:autoSpaceDN w:val="0"/>
        <w:adjustRightInd w:val="0"/>
        <w:spacing w:line="276" w:lineRule="auto"/>
        <w:ind w:left="360"/>
        <w:jc w:val="center"/>
        <w:rPr>
          <w:rFonts w:ascii="Arial" w:hAnsi="Arial" w:cs="Arial"/>
          <w:b/>
          <w:bCs/>
          <w:sz w:val="22"/>
          <w:szCs w:val="22"/>
        </w:rPr>
      </w:pPr>
      <w:r>
        <w:rPr>
          <w:rFonts w:ascii="Arial" w:eastAsia="TimesNewRoman" w:hAnsi="Arial" w:cs="Arial"/>
          <w:b/>
          <w:color w:val="000000"/>
          <w:sz w:val="22"/>
          <w:szCs w:val="22"/>
        </w:rPr>
        <w:t xml:space="preserve">Remont budynku 18 </w:t>
      </w:r>
      <w:r w:rsidR="003A0DC5">
        <w:rPr>
          <w:rFonts w:ascii="Arial" w:eastAsia="TimesNewRoman" w:hAnsi="Arial" w:cs="Arial"/>
          <w:b/>
          <w:color w:val="000000"/>
          <w:sz w:val="22"/>
          <w:szCs w:val="22"/>
        </w:rPr>
        <w:t xml:space="preserve">Opole </w:t>
      </w:r>
      <w:r>
        <w:rPr>
          <w:rFonts w:ascii="Arial" w:eastAsia="TimesNewRoman" w:hAnsi="Arial" w:cs="Arial"/>
          <w:b/>
          <w:color w:val="000000"/>
          <w:sz w:val="22"/>
          <w:szCs w:val="22"/>
        </w:rPr>
        <w:t>(warsztat)</w:t>
      </w:r>
      <w:r w:rsidR="003F2174">
        <w:rPr>
          <w:rFonts w:ascii="Arial" w:eastAsia="TimesNewRoman" w:hAnsi="Arial" w:cs="Arial"/>
          <w:b/>
          <w:color w:val="000000"/>
          <w:sz w:val="22"/>
          <w:szCs w:val="22"/>
        </w:rPr>
        <w:t>.</w:t>
      </w:r>
    </w:p>
    <w:p w14:paraId="5E9268CB" w14:textId="4800488D" w:rsidR="00CD0E10" w:rsidRPr="009C661F" w:rsidRDefault="00D57BA4" w:rsidP="00B85585">
      <w:pPr>
        <w:pStyle w:val="Akapitzlist"/>
        <w:tabs>
          <w:tab w:val="left" w:pos="567"/>
        </w:tabs>
        <w:ind w:left="284"/>
        <w:jc w:val="both"/>
        <w:rPr>
          <w:rFonts w:ascii="Arial" w:hAnsi="Arial" w:cs="Arial"/>
          <w:b/>
          <w:i/>
          <w:sz w:val="22"/>
          <w:szCs w:val="22"/>
        </w:rPr>
      </w:pPr>
      <w:r>
        <w:rPr>
          <w:rFonts w:ascii="Arial" w:hAnsi="Arial" w:cs="Arial"/>
          <w:bCs/>
          <w:sz w:val="22"/>
          <w:szCs w:val="22"/>
        </w:rPr>
        <w:t xml:space="preserve">         </w:t>
      </w:r>
      <w:r w:rsidR="00F92A70" w:rsidRPr="00974FF7">
        <w:rPr>
          <w:rFonts w:ascii="Arial" w:hAnsi="Arial" w:cs="Arial"/>
          <w:bCs/>
          <w:i/>
          <w:sz w:val="22"/>
          <w:szCs w:val="22"/>
        </w:rPr>
        <w:t xml:space="preserve"> </w:t>
      </w:r>
    </w:p>
    <w:p w14:paraId="7DA98CBA" w14:textId="016F7F81" w:rsidR="006E2E91" w:rsidRPr="00974FF7" w:rsidRDefault="006E2E91" w:rsidP="00B85585">
      <w:pPr>
        <w:pStyle w:val="Akapitzlist"/>
        <w:numPr>
          <w:ilvl w:val="0"/>
          <w:numId w:val="10"/>
        </w:numPr>
        <w:ind w:left="284" w:hanging="284"/>
        <w:jc w:val="both"/>
        <w:rPr>
          <w:rFonts w:ascii="Arial" w:hAnsi="Arial" w:cs="Arial"/>
          <w:bCs/>
          <w:sz w:val="22"/>
          <w:szCs w:val="22"/>
        </w:rPr>
      </w:pPr>
      <w:r w:rsidRPr="00974FF7">
        <w:rPr>
          <w:rFonts w:ascii="Arial" w:hAnsi="Arial" w:cs="Arial"/>
          <w:sz w:val="22"/>
          <w:szCs w:val="22"/>
        </w:rPr>
        <w:t>Zamawiający zleca wykonanie robót zgodnie z kosztorysem ofertowym</w:t>
      </w:r>
      <w:r w:rsidR="00A67481" w:rsidRPr="00974FF7">
        <w:rPr>
          <w:rFonts w:ascii="Arial" w:hAnsi="Arial" w:cs="Arial"/>
          <w:sz w:val="22"/>
          <w:szCs w:val="22"/>
        </w:rPr>
        <w:t xml:space="preserve"> (załącznik nr ….), </w:t>
      </w:r>
      <w:r w:rsidR="00C53CEB" w:rsidRPr="00974FF7">
        <w:rPr>
          <w:rFonts w:ascii="Arial" w:hAnsi="Arial" w:cs="Arial"/>
          <w:sz w:val="22"/>
          <w:szCs w:val="22"/>
        </w:rPr>
        <w:t>przedmiarem</w:t>
      </w:r>
      <w:r w:rsidR="00A67481" w:rsidRPr="00974FF7">
        <w:rPr>
          <w:rFonts w:ascii="Arial" w:hAnsi="Arial" w:cs="Arial"/>
          <w:sz w:val="22"/>
          <w:szCs w:val="22"/>
        </w:rPr>
        <w:t xml:space="preserve"> (załącznik nr …),</w:t>
      </w:r>
      <w:r w:rsidRPr="00974FF7">
        <w:rPr>
          <w:rFonts w:ascii="Arial" w:hAnsi="Arial" w:cs="Arial"/>
          <w:sz w:val="22"/>
          <w:szCs w:val="22"/>
        </w:rPr>
        <w:t xml:space="preserve"> specyfikacją techniczną wykonania i odbioru robót budowlanych</w:t>
      </w:r>
      <w:r w:rsidR="00A67481" w:rsidRPr="00974FF7">
        <w:rPr>
          <w:rFonts w:ascii="Arial" w:hAnsi="Arial" w:cs="Arial"/>
          <w:sz w:val="22"/>
          <w:szCs w:val="22"/>
        </w:rPr>
        <w:t xml:space="preserve"> (załącznik nr …)</w:t>
      </w:r>
    </w:p>
    <w:p w14:paraId="6C88A3F1" w14:textId="755DE18C" w:rsidR="006E2E91" w:rsidRPr="00974FF7" w:rsidRDefault="006E2E91" w:rsidP="00B85585">
      <w:pPr>
        <w:pStyle w:val="Akapitzlist"/>
        <w:numPr>
          <w:ilvl w:val="0"/>
          <w:numId w:val="10"/>
        </w:numPr>
        <w:ind w:left="284" w:hanging="284"/>
        <w:jc w:val="both"/>
        <w:rPr>
          <w:rFonts w:ascii="Arial" w:hAnsi="Arial" w:cs="Arial"/>
          <w:bCs/>
          <w:sz w:val="22"/>
          <w:szCs w:val="22"/>
        </w:rPr>
      </w:pPr>
      <w:r w:rsidRPr="00974FF7">
        <w:rPr>
          <w:rFonts w:ascii="Arial" w:hAnsi="Arial" w:cs="Arial"/>
          <w:sz w:val="22"/>
          <w:szCs w:val="22"/>
        </w:rPr>
        <w:t>Przedmiotem umowy odpowiednio poza robotami ujętymi w kosztorysie ofertowym, objęte są:</w:t>
      </w:r>
    </w:p>
    <w:p w14:paraId="510655CD" w14:textId="062B745B" w:rsidR="006E2E91" w:rsidRPr="00D92FBC"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D92FBC">
        <w:rPr>
          <w:rFonts w:ascii="Arial" w:hAnsi="Arial" w:cs="Arial"/>
          <w:color w:val="auto"/>
          <w:sz w:val="22"/>
          <w:szCs w:val="22"/>
        </w:rPr>
        <w:t xml:space="preserve">roboty budowlane przewidziane w dokumentacji </w:t>
      </w:r>
      <w:r w:rsidR="00D92FBC" w:rsidRPr="00D92FBC">
        <w:rPr>
          <w:rFonts w:ascii="Arial" w:hAnsi="Arial" w:cs="Arial"/>
          <w:color w:val="auto"/>
          <w:sz w:val="22"/>
          <w:szCs w:val="22"/>
        </w:rPr>
        <w:t>projektowej (</w:t>
      </w:r>
      <w:r w:rsidRPr="00D92FBC">
        <w:rPr>
          <w:rFonts w:ascii="Arial" w:hAnsi="Arial" w:cs="Arial"/>
          <w:color w:val="auto"/>
          <w:sz w:val="22"/>
          <w:szCs w:val="22"/>
        </w:rPr>
        <w:t>technicznej</w:t>
      </w:r>
      <w:r w:rsidR="00D92FBC" w:rsidRPr="00D92FBC">
        <w:rPr>
          <w:rFonts w:ascii="Arial" w:hAnsi="Arial" w:cs="Arial"/>
          <w:color w:val="auto"/>
          <w:sz w:val="22"/>
          <w:szCs w:val="22"/>
        </w:rPr>
        <w:t>)</w:t>
      </w:r>
      <w:r w:rsidRPr="00D92FBC">
        <w:rPr>
          <w:rFonts w:ascii="Arial" w:hAnsi="Arial" w:cs="Arial"/>
          <w:color w:val="auto"/>
          <w:sz w:val="22"/>
          <w:szCs w:val="22"/>
        </w:rPr>
        <w:t>, a nie wyszczególnione omyłkowo w przedmiarach robót;</w:t>
      </w:r>
    </w:p>
    <w:p w14:paraId="7B16800C" w14:textId="522546FA" w:rsidR="006E2E91" w:rsidRPr="00974FF7"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974FF7">
        <w:rPr>
          <w:rFonts w:ascii="Arial" w:hAnsi="Arial" w:cs="Arial"/>
          <w:color w:val="auto"/>
          <w:sz w:val="22"/>
          <w:szCs w:val="22"/>
        </w:rPr>
        <w:t>roboty zamienne w stosunku do robót przewidzianych w dokumentacji technicznej</w:t>
      </w:r>
      <w:r w:rsidR="00B936AF" w:rsidRPr="00974FF7">
        <w:rPr>
          <w:rFonts w:ascii="Arial" w:hAnsi="Arial" w:cs="Arial"/>
          <w:color w:val="auto"/>
          <w:sz w:val="22"/>
          <w:szCs w:val="22"/>
        </w:rPr>
        <w:t>;</w:t>
      </w:r>
    </w:p>
    <w:p w14:paraId="293B3FC0" w14:textId="5F6608B4" w:rsidR="006E2E91" w:rsidRPr="00974FF7"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974FF7">
        <w:rPr>
          <w:rFonts w:ascii="Arial" w:hAnsi="Arial" w:cs="Arial"/>
          <w:color w:val="auto"/>
          <w:sz w:val="22"/>
          <w:szCs w:val="22"/>
        </w:rPr>
        <w:t>roboty niezbędne do wykonania przedmiotu umowy zgodnie z zasadami wiedzy technicznej, a nieuwzględnione w</w:t>
      </w:r>
      <w:r w:rsidR="0088676B" w:rsidRPr="00974FF7">
        <w:rPr>
          <w:rFonts w:ascii="Arial" w:hAnsi="Arial" w:cs="Arial"/>
          <w:color w:val="auto"/>
          <w:sz w:val="22"/>
          <w:szCs w:val="22"/>
        </w:rPr>
        <w:t xml:space="preserve"> </w:t>
      </w:r>
      <w:r w:rsidRPr="00974FF7">
        <w:rPr>
          <w:rFonts w:ascii="Arial" w:hAnsi="Arial" w:cs="Arial"/>
          <w:color w:val="auto"/>
          <w:sz w:val="22"/>
          <w:szCs w:val="22"/>
        </w:rPr>
        <w:t>dokumentacji technicznej</w:t>
      </w:r>
      <w:r w:rsidR="0088676B" w:rsidRPr="00974FF7">
        <w:rPr>
          <w:rFonts w:ascii="Arial" w:hAnsi="Arial" w:cs="Arial"/>
          <w:color w:val="auto"/>
          <w:sz w:val="22"/>
          <w:szCs w:val="22"/>
        </w:rPr>
        <w:t xml:space="preserve"> </w:t>
      </w:r>
      <w:r w:rsidRPr="00974FF7">
        <w:rPr>
          <w:rFonts w:ascii="Arial" w:hAnsi="Arial" w:cs="Arial"/>
          <w:color w:val="auto"/>
          <w:sz w:val="22"/>
          <w:szCs w:val="22"/>
        </w:rPr>
        <w:t>i kosztorysie ofertowym.</w:t>
      </w:r>
    </w:p>
    <w:p w14:paraId="43513EA2" w14:textId="5C8BB853" w:rsidR="006E2E91" w:rsidRPr="00974FF7" w:rsidRDefault="006E2E91" w:rsidP="00B85585">
      <w:pPr>
        <w:pStyle w:val="Teksttreci2"/>
        <w:numPr>
          <w:ilvl w:val="0"/>
          <w:numId w:val="26"/>
        </w:numPr>
        <w:spacing w:line="240" w:lineRule="auto"/>
        <w:ind w:left="567" w:hanging="567"/>
        <w:jc w:val="both"/>
        <w:rPr>
          <w:rFonts w:ascii="Arial" w:hAnsi="Arial" w:cs="Arial"/>
          <w:color w:val="auto"/>
          <w:sz w:val="22"/>
          <w:szCs w:val="22"/>
        </w:rPr>
      </w:pPr>
      <w:r w:rsidRPr="00974FF7">
        <w:rPr>
          <w:rFonts w:ascii="Arial" w:hAnsi="Arial" w:cs="Arial"/>
          <w:color w:val="auto"/>
          <w:sz w:val="22"/>
          <w:szCs w:val="22"/>
        </w:rPr>
        <w:t xml:space="preserve">Na wykonanie </w:t>
      </w:r>
      <w:r w:rsidR="00FA705B" w:rsidRPr="00974FF7">
        <w:rPr>
          <w:rFonts w:ascii="Arial" w:hAnsi="Arial" w:cs="Arial"/>
          <w:color w:val="auto"/>
          <w:sz w:val="22"/>
          <w:szCs w:val="22"/>
        </w:rPr>
        <w:t xml:space="preserve">robót o których mowa w ust. 3 </w:t>
      </w:r>
      <w:r w:rsidRPr="00974FF7">
        <w:rPr>
          <w:rFonts w:ascii="Arial" w:hAnsi="Arial" w:cs="Arial"/>
          <w:color w:val="auto"/>
          <w:sz w:val="22"/>
          <w:szCs w:val="22"/>
        </w:rPr>
        <w:t xml:space="preserve">Strony nie zawierają odrębnych umów na podstawie przepisów ustawy Prawo zamówień publicznych, a rozliczenie finansowe tych robót następuje zgodnie </w:t>
      </w:r>
      <w:r w:rsidR="00DA4E44" w:rsidRPr="00974FF7">
        <w:rPr>
          <w:rFonts w:ascii="Arial" w:hAnsi="Arial" w:cs="Arial"/>
          <w:color w:val="auto"/>
          <w:sz w:val="22"/>
          <w:szCs w:val="22"/>
        </w:rPr>
        <w:t>z § 2 ust</w:t>
      </w:r>
      <w:r w:rsidR="00A67481" w:rsidRPr="00974FF7">
        <w:rPr>
          <w:rFonts w:ascii="Arial" w:hAnsi="Arial" w:cs="Arial"/>
          <w:color w:val="auto"/>
          <w:sz w:val="22"/>
          <w:szCs w:val="22"/>
        </w:rPr>
        <w:t>.</w:t>
      </w:r>
      <w:r w:rsidR="00DA4E44" w:rsidRPr="00974FF7">
        <w:rPr>
          <w:rFonts w:ascii="Arial" w:hAnsi="Arial" w:cs="Arial"/>
          <w:color w:val="auto"/>
          <w:sz w:val="22"/>
          <w:szCs w:val="22"/>
        </w:rPr>
        <w:t xml:space="preserve"> </w:t>
      </w:r>
      <w:r w:rsidR="005E3479">
        <w:rPr>
          <w:rFonts w:ascii="Arial" w:hAnsi="Arial" w:cs="Arial"/>
          <w:color w:val="auto"/>
          <w:sz w:val="22"/>
          <w:szCs w:val="22"/>
        </w:rPr>
        <w:t>5</w:t>
      </w:r>
      <w:r w:rsidRPr="00DF3EFE">
        <w:rPr>
          <w:rFonts w:ascii="Arial" w:hAnsi="Arial" w:cs="Arial"/>
          <w:color w:val="auto"/>
          <w:sz w:val="22"/>
          <w:szCs w:val="22"/>
        </w:rPr>
        <w:t xml:space="preserve"> um</w:t>
      </w:r>
      <w:r w:rsidRPr="00974FF7">
        <w:rPr>
          <w:rFonts w:ascii="Arial" w:hAnsi="Arial" w:cs="Arial"/>
          <w:color w:val="auto"/>
          <w:sz w:val="22"/>
          <w:szCs w:val="22"/>
        </w:rPr>
        <w:t>owy. Zwiększenie wartości umowy wynikające z realizacji robót budowlanych określonych w ust</w:t>
      </w:r>
      <w:r w:rsidR="002F3C6B" w:rsidRPr="00974FF7">
        <w:rPr>
          <w:rFonts w:ascii="Arial" w:hAnsi="Arial" w:cs="Arial"/>
          <w:color w:val="auto"/>
          <w:sz w:val="22"/>
          <w:szCs w:val="22"/>
        </w:rPr>
        <w:t>.</w:t>
      </w:r>
      <w:r w:rsidR="00412008" w:rsidRPr="00974FF7">
        <w:rPr>
          <w:rFonts w:ascii="Arial" w:hAnsi="Arial" w:cs="Arial"/>
          <w:color w:val="auto"/>
          <w:sz w:val="22"/>
          <w:szCs w:val="22"/>
        </w:rPr>
        <w:t xml:space="preserve"> 3 </w:t>
      </w:r>
      <w:r w:rsidRPr="00974FF7">
        <w:rPr>
          <w:rFonts w:ascii="Arial" w:hAnsi="Arial" w:cs="Arial"/>
          <w:color w:val="auto"/>
          <w:sz w:val="22"/>
          <w:szCs w:val="22"/>
        </w:rPr>
        <w:t>wymaga podpisania aneksu do umowy.</w:t>
      </w:r>
    </w:p>
    <w:p w14:paraId="1EDCA7BE" w14:textId="77777777" w:rsidR="006E2E91" w:rsidRPr="00974FF7" w:rsidRDefault="006E2E91" w:rsidP="00B85585">
      <w:pPr>
        <w:pStyle w:val="Teksttreci2"/>
        <w:numPr>
          <w:ilvl w:val="0"/>
          <w:numId w:val="26"/>
        </w:numPr>
        <w:spacing w:line="240" w:lineRule="auto"/>
        <w:ind w:left="567" w:hanging="567"/>
        <w:jc w:val="both"/>
        <w:rPr>
          <w:rFonts w:ascii="Arial" w:hAnsi="Arial" w:cs="Arial"/>
          <w:color w:val="auto"/>
          <w:sz w:val="22"/>
          <w:szCs w:val="22"/>
        </w:rPr>
      </w:pPr>
      <w:r w:rsidRPr="00974FF7">
        <w:rPr>
          <w:rFonts w:ascii="Arial" w:hAnsi="Arial" w:cs="Arial"/>
          <w:color w:val="auto"/>
          <w:sz w:val="22"/>
          <w:szCs w:val="22"/>
        </w:rPr>
        <w:t>Wykonawca nie wprowadzi zmian zakresu robót budowlanych bez pisemnego polecenia Zamawiającego.</w:t>
      </w:r>
    </w:p>
    <w:p w14:paraId="121BE42A" w14:textId="77777777" w:rsidR="006E2E91" w:rsidRPr="00974FF7" w:rsidRDefault="006E2E91" w:rsidP="00B85585">
      <w:pPr>
        <w:pStyle w:val="Teksttreci2"/>
        <w:numPr>
          <w:ilvl w:val="0"/>
          <w:numId w:val="26"/>
        </w:numPr>
        <w:spacing w:line="240" w:lineRule="auto"/>
        <w:ind w:left="567" w:hanging="567"/>
        <w:jc w:val="both"/>
        <w:rPr>
          <w:rFonts w:ascii="Arial" w:hAnsi="Arial" w:cs="Arial"/>
          <w:color w:val="auto"/>
          <w:sz w:val="22"/>
          <w:szCs w:val="22"/>
        </w:rPr>
      </w:pPr>
      <w:r w:rsidRPr="00974FF7">
        <w:rPr>
          <w:rFonts w:ascii="Arial" w:hAnsi="Arial" w:cs="Arial"/>
          <w:color w:val="auto"/>
          <w:sz w:val="22"/>
          <w:szCs w:val="22"/>
        </w:rPr>
        <w:t xml:space="preserve">Rozliczenie zmian zakresu robót budowlanych nastąpi na zasadach określonych w </w:t>
      </w:r>
      <w:r w:rsidR="002850BE" w:rsidRPr="00974FF7">
        <w:rPr>
          <w:rFonts w:ascii="Arial" w:hAnsi="Arial" w:cs="Arial"/>
          <w:color w:val="auto"/>
          <w:sz w:val="22"/>
          <w:szCs w:val="22"/>
        </w:rPr>
        <w:t>§ 3,</w:t>
      </w:r>
      <w:r w:rsidR="0088676B" w:rsidRPr="00974FF7">
        <w:rPr>
          <w:rFonts w:ascii="Arial" w:hAnsi="Arial" w:cs="Arial"/>
          <w:color w:val="auto"/>
          <w:sz w:val="22"/>
          <w:szCs w:val="22"/>
        </w:rPr>
        <w:t xml:space="preserve"> </w:t>
      </w:r>
      <w:r w:rsidR="002850BE" w:rsidRPr="00974FF7">
        <w:rPr>
          <w:rFonts w:ascii="Arial" w:hAnsi="Arial" w:cs="Arial"/>
          <w:color w:val="auto"/>
          <w:sz w:val="22"/>
          <w:szCs w:val="22"/>
        </w:rPr>
        <w:t>4 oraz w § 8</w:t>
      </w:r>
      <w:r w:rsidRPr="00974FF7">
        <w:rPr>
          <w:rFonts w:ascii="Arial" w:hAnsi="Arial" w:cs="Arial"/>
          <w:color w:val="auto"/>
          <w:sz w:val="22"/>
          <w:szCs w:val="22"/>
        </w:rPr>
        <w:t xml:space="preserve"> umowy.</w:t>
      </w:r>
    </w:p>
    <w:p w14:paraId="30C627E6" w14:textId="77777777" w:rsidR="00B26932" w:rsidRPr="00974FF7" w:rsidRDefault="00B26932" w:rsidP="00B85585">
      <w:pPr>
        <w:rPr>
          <w:rFonts w:ascii="Arial" w:hAnsi="Arial" w:cs="Arial"/>
          <w:b/>
          <w:sz w:val="22"/>
          <w:szCs w:val="22"/>
        </w:rPr>
      </w:pPr>
    </w:p>
    <w:p w14:paraId="3CF5635E" w14:textId="77777777" w:rsidR="0026077D" w:rsidRPr="00974FF7" w:rsidRDefault="0026077D" w:rsidP="00B85585">
      <w:pPr>
        <w:jc w:val="center"/>
        <w:rPr>
          <w:rFonts w:ascii="Arial" w:hAnsi="Arial" w:cs="Arial"/>
          <w:b/>
          <w:sz w:val="22"/>
          <w:szCs w:val="22"/>
        </w:rPr>
      </w:pPr>
      <w:r w:rsidRPr="00974FF7">
        <w:rPr>
          <w:rFonts w:ascii="Arial" w:hAnsi="Arial" w:cs="Arial"/>
          <w:b/>
          <w:sz w:val="22"/>
          <w:szCs w:val="22"/>
        </w:rPr>
        <w:t>§ 2</w:t>
      </w:r>
    </w:p>
    <w:p w14:paraId="2CF1EB8F" w14:textId="7479C1C3" w:rsidR="00F878B3" w:rsidRDefault="00286D7B"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Wartość przedmiotu </w:t>
      </w:r>
      <w:r w:rsidR="00FC49E3" w:rsidRPr="00974FF7">
        <w:rPr>
          <w:rFonts w:ascii="Arial" w:hAnsi="Arial" w:cs="Arial"/>
          <w:b/>
          <w:sz w:val="22"/>
          <w:szCs w:val="22"/>
        </w:rPr>
        <w:t>Umowy</w:t>
      </w:r>
    </w:p>
    <w:p w14:paraId="7E0B5849" w14:textId="77777777" w:rsidR="009C661F" w:rsidRPr="00974FF7" w:rsidRDefault="009C661F" w:rsidP="00B85585">
      <w:pPr>
        <w:pStyle w:val="Tekstpodstawowy"/>
        <w:spacing w:after="0"/>
        <w:jc w:val="center"/>
        <w:rPr>
          <w:rFonts w:ascii="Arial" w:hAnsi="Arial" w:cs="Arial"/>
          <w:b/>
          <w:sz w:val="22"/>
          <w:szCs w:val="22"/>
        </w:rPr>
      </w:pPr>
    </w:p>
    <w:p w14:paraId="57E6A1B1" w14:textId="105EE0C4" w:rsidR="00F04A4F" w:rsidRPr="00974FF7" w:rsidRDefault="00B91AE7"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Szacunkowe wynagrodzenie Wykonawcy </w:t>
      </w:r>
      <w:r w:rsidR="00351264" w:rsidRPr="00974FF7">
        <w:rPr>
          <w:rFonts w:ascii="Arial" w:hAnsi="Arial" w:cs="Arial"/>
          <w:sz w:val="22"/>
          <w:szCs w:val="22"/>
        </w:rPr>
        <w:t>wynosi: … z</w:t>
      </w:r>
      <w:r w:rsidR="00412008" w:rsidRPr="00974FF7">
        <w:rPr>
          <w:rFonts w:ascii="Arial" w:hAnsi="Arial" w:cs="Arial"/>
          <w:sz w:val="22"/>
          <w:szCs w:val="22"/>
        </w:rPr>
        <w:t>ł brutto (słownie: …………złotych 00</w:t>
      </w:r>
      <w:r w:rsidR="00351264" w:rsidRPr="00974FF7">
        <w:rPr>
          <w:rFonts w:ascii="Arial" w:hAnsi="Arial" w:cs="Arial"/>
          <w:sz w:val="22"/>
          <w:szCs w:val="22"/>
        </w:rPr>
        <w:t xml:space="preserve">/100), zgodnie z </w:t>
      </w:r>
      <w:r w:rsidR="00E66DED" w:rsidRPr="00974FF7">
        <w:rPr>
          <w:rFonts w:ascii="Arial" w:hAnsi="Arial" w:cs="Arial"/>
          <w:sz w:val="22"/>
          <w:szCs w:val="22"/>
        </w:rPr>
        <w:t>formularzem ofertowym</w:t>
      </w:r>
      <w:r w:rsidR="007771DB" w:rsidRPr="00974FF7">
        <w:rPr>
          <w:rFonts w:ascii="Arial" w:hAnsi="Arial" w:cs="Arial"/>
          <w:sz w:val="22"/>
          <w:szCs w:val="22"/>
        </w:rPr>
        <w:t xml:space="preserve"> i </w:t>
      </w:r>
      <w:r w:rsidR="00351264" w:rsidRPr="00974FF7">
        <w:rPr>
          <w:rFonts w:ascii="Arial" w:hAnsi="Arial" w:cs="Arial"/>
          <w:sz w:val="22"/>
          <w:szCs w:val="22"/>
        </w:rPr>
        <w:t xml:space="preserve">kosztorysem ofertowym Wykonawcy, z zastrzeżeniem ustępu 2. </w:t>
      </w:r>
    </w:p>
    <w:p w14:paraId="7BD06F02" w14:textId="5C6DA727" w:rsidR="002B5F2B" w:rsidRPr="00974FF7" w:rsidRDefault="002B5F2B"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Niewyczerpanie wartości wskazanej w ust.</w:t>
      </w:r>
      <w:r w:rsidR="0095721B">
        <w:rPr>
          <w:rFonts w:ascii="Arial" w:hAnsi="Arial" w:cs="Arial"/>
          <w:sz w:val="22"/>
          <w:szCs w:val="22"/>
        </w:rPr>
        <w:t xml:space="preserve"> </w:t>
      </w:r>
      <w:r w:rsidRPr="00974FF7">
        <w:rPr>
          <w:rFonts w:ascii="Arial" w:hAnsi="Arial" w:cs="Arial"/>
          <w:sz w:val="22"/>
          <w:szCs w:val="22"/>
        </w:rPr>
        <w:t>1 niniejszego paragrafu Umowy nie stwarza po stronie Wykonawcy żadnych roszczeń względem Zamawiającego i jego następców prawnych.</w:t>
      </w:r>
    </w:p>
    <w:p w14:paraId="3B1282E9" w14:textId="6B3C6FEF" w:rsidR="00C87F60" w:rsidRPr="00974FF7" w:rsidRDefault="00F04A4F"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Zamawiający przewiduje możliwość ograniczenia zakresu rzeczowego przedmiotu umowy, w sytuacji, gdy wykonanie określonych robót będzie zbędne do prawidłowego wykonania przedmiotu umowy</w:t>
      </w:r>
      <w:r w:rsidR="00B91AE7" w:rsidRPr="00974FF7">
        <w:rPr>
          <w:rFonts w:ascii="Arial" w:hAnsi="Arial" w:cs="Arial"/>
          <w:sz w:val="22"/>
          <w:szCs w:val="22"/>
        </w:rPr>
        <w:t xml:space="preserve">, lecz nie więcej niż o </w:t>
      </w:r>
      <w:r w:rsidR="00C64F0D">
        <w:rPr>
          <w:rFonts w:ascii="Arial" w:hAnsi="Arial" w:cs="Arial"/>
          <w:sz w:val="22"/>
          <w:szCs w:val="22"/>
        </w:rPr>
        <w:t xml:space="preserve">30 </w:t>
      </w:r>
      <w:r w:rsidR="00B91AE7" w:rsidRPr="00974FF7">
        <w:rPr>
          <w:rFonts w:ascii="Arial" w:hAnsi="Arial" w:cs="Arial"/>
          <w:sz w:val="22"/>
          <w:szCs w:val="22"/>
        </w:rPr>
        <w:t>%</w:t>
      </w:r>
      <w:r w:rsidR="002B5F2B" w:rsidRPr="00974FF7">
        <w:rPr>
          <w:rFonts w:ascii="Arial" w:hAnsi="Arial" w:cs="Arial"/>
          <w:sz w:val="22"/>
          <w:szCs w:val="22"/>
        </w:rPr>
        <w:t xml:space="preserve"> kwoty wskazanej w ust. 1.</w:t>
      </w:r>
      <w:r w:rsidRPr="00974FF7">
        <w:rPr>
          <w:rFonts w:ascii="Arial" w:hAnsi="Arial" w:cs="Arial"/>
          <w:sz w:val="22"/>
          <w:szCs w:val="22"/>
        </w:rPr>
        <w:t xml:space="preserve"> Roboty takie w dalszej części umowy nazywane są robotami „zaniechanymi”. </w:t>
      </w:r>
    </w:p>
    <w:p w14:paraId="1428976E" w14:textId="75B26339" w:rsidR="007316DB" w:rsidRPr="00974FF7" w:rsidRDefault="007316DB"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Wysokość ostatecznego wynagrodzenia zostanie określona na podstawie obmiaru i kosztorysu powykonawczego z zastrzeżeniem ust. 3 oraz §</w:t>
      </w:r>
      <w:r w:rsidR="0095721B">
        <w:rPr>
          <w:rFonts w:ascii="Arial" w:hAnsi="Arial" w:cs="Arial"/>
          <w:sz w:val="22"/>
          <w:szCs w:val="22"/>
        </w:rPr>
        <w:t xml:space="preserve"> </w:t>
      </w:r>
      <w:r w:rsidRPr="00974FF7">
        <w:rPr>
          <w:rFonts w:ascii="Arial" w:hAnsi="Arial" w:cs="Arial"/>
          <w:sz w:val="22"/>
          <w:szCs w:val="22"/>
        </w:rPr>
        <w:t>4 ust. 4.</w:t>
      </w:r>
    </w:p>
    <w:p w14:paraId="1C448A86" w14:textId="155E278F" w:rsidR="00C87F60" w:rsidRPr="00974FF7" w:rsidRDefault="0035126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Wynagrodzenie ostateczne Wykonawcy zostanie ustalone na podstawie obmiarów robót potwierdzonych przez </w:t>
      </w:r>
      <w:r w:rsidR="00B10B48" w:rsidRPr="00974FF7">
        <w:rPr>
          <w:rFonts w:ascii="Arial" w:hAnsi="Arial" w:cs="Arial"/>
          <w:sz w:val="22"/>
          <w:szCs w:val="22"/>
        </w:rPr>
        <w:t>przedstawiciel</w:t>
      </w:r>
      <w:r w:rsidR="008F12F8">
        <w:rPr>
          <w:rFonts w:ascii="Arial" w:hAnsi="Arial" w:cs="Arial"/>
          <w:sz w:val="22"/>
          <w:szCs w:val="22"/>
        </w:rPr>
        <w:t>a</w:t>
      </w:r>
      <w:r w:rsidR="00B10B48" w:rsidRPr="00974FF7">
        <w:rPr>
          <w:rFonts w:ascii="Arial" w:hAnsi="Arial" w:cs="Arial"/>
          <w:sz w:val="22"/>
          <w:szCs w:val="22"/>
        </w:rPr>
        <w:t xml:space="preserve"> Zamawiającego/inspektor</w:t>
      </w:r>
      <w:r w:rsidR="008F12F8">
        <w:rPr>
          <w:rFonts w:ascii="Arial" w:hAnsi="Arial" w:cs="Arial"/>
          <w:sz w:val="22"/>
          <w:szCs w:val="22"/>
        </w:rPr>
        <w:t>a</w:t>
      </w:r>
      <w:r w:rsidR="00B10B48" w:rsidRPr="00974FF7">
        <w:rPr>
          <w:rFonts w:ascii="Arial" w:hAnsi="Arial" w:cs="Arial"/>
          <w:sz w:val="22"/>
          <w:szCs w:val="22"/>
        </w:rPr>
        <w:t xml:space="preserve"> nadzoru inwestorskiego</w:t>
      </w:r>
      <w:r w:rsidRPr="00974FF7">
        <w:rPr>
          <w:rFonts w:ascii="Arial" w:hAnsi="Arial" w:cs="Arial"/>
          <w:sz w:val="22"/>
          <w:szCs w:val="22"/>
        </w:rPr>
        <w:t>. Każdorazowa zmiana wielkości obmiaru w stosunku do ilości przedmiaru podanej w kosztorysie ofertowym wyma</w:t>
      </w:r>
      <w:r w:rsidR="0036367E" w:rsidRPr="00974FF7">
        <w:rPr>
          <w:rFonts w:ascii="Arial" w:hAnsi="Arial" w:cs="Arial"/>
          <w:sz w:val="22"/>
          <w:szCs w:val="22"/>
        </w:rPr>
        <w:t>ga wcześniejszego</w:t>
      </w:r>
      <w:r w:rsidR="00DB0139" w:rsidRPr="00974FF7">
        <w:rPr>
          <w:rFonts w:ascii="Arial" w:hAnsi="Arial" w:cs="Arial"/>
          <w:sz w:val="22"/>
          <w:szCs w:val="22"/>
        </w:rPr>
        <w:t xml:space="preserve"> </w:t>
      </w:r>
      <w:r w:rsidR="0036367E" w:rsidRPr="00974FF7">
        <w:rPr>
          <w:rFonts w:ascii="Arial" w:hAnsi="Arial" w:cs="Arial"/>
          <w:sz w:val="22"/>
          <w:szCs w:val="22"/>
        </w:rPr>
        <w:t>uzgodnienia</w:t>
      </w:r>
      <w:r w:rsidR="007301C2" w:rsidRPr="00974FF7">
        <w:rPr>
          <w:rFonts w:ascii="Arial" w:hAnsi="Arial" w:cs="Arial"/>
          <w:sz w:val="22"/>
          <w:szCs w:val="22"/>
        </w:rPr>
        <w:t xml:space="preserve"> </w:t>
      </w:r>
      <w:r w:rsidRPr="00974FF7">
        <w:rPr>
          <w:rFonts w:ascii="Arial" w:hAnsi="Arial" w:cs="Arial"/>
          <w:sz w:val="22"/>
          <w:szCs w:val="22"/>
        </w:rPr>
        <w:t>z Zamawiającym. Niezgodność pozycji kosztorysu powy</w:t>
      </w:r>
      <w:r w:rsidR="0036367E" w:rsidRPr="00974FF7">
        <w:rPr>
          <w:rFonts w:ascii="Arial" w:hAnsi="Arial" w:cs="Arial"/>
          <w:sz w:val="22"/>
          <w:szCs w:val="22"/>
        </w:rPr>
        <w:t>konawczego w zakresie cenowym</w:t>
      </w:r>
      <w:r w:rsidR="00B26932" w:rsidRPr="00974FF7">
        <w:rPr>
          <w:rFonts w:ascii="Arial" w:hAnsi="Arial" w:cs="Arial"/>
          <w:sz w:val="22"/>
          <w:szCs w:val="22"/>
        </w:rPr>
        <w:t xml:space="preserve"> </w:t>
      </w:r>
      <w:r w:rsidRPr="00974FF7">
        <w:rPr>
          <w:rFonts w:ascii="Arial" w:hAnsi="Arial" w:cs="Arial"/>
          <w:sz w:val="22"/>
          <w:szCs w:val="22"/>
        </w:rPr>
        <w:t>odpowiednimi pozycjami kosztorysu ofertowego stanowić będzie podstawę do zwrotu przez Zamawiającego kosztorysu powykonawczego Wykonawcy do poprawienia.</w:t>
      </w:r>
    </w:p>
    <w:p w14:paraId="0C82F061" w14:textId="09F8E697" w:rsidR="00C87F60" w:rsidRPr="00974FF7" w:rsidRDefault="0035126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Ceny jednostkowe zawarte w kosztorysie ofertowym obowiązują do końca realizacji robót</w:t>
      </w:r>
      <w:r w:rsidR="00993AE6">
        <w:rPr>
          <w:rFonts w:ascii="Arial" w:hAnsi="Arial" w:cs="Arial"/>
          <w:sz w:val="22"/>
          <w:szCs w:val="22"/>
        </w:rPr>
        <w:t>, z zastrzeżeniem waloryzacji przewidzianej w umowie (jeżeli dotyczy).</w:t>
      </w:r>
    </w:p>
    <w:p w14:paraId="0C2A4335" w14:textId="1DC8F600" w:rsidR="00DA4E44" w:rsidRPr="005E3479" w:rsidRDefault="00DA4E4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W przypadku robót nie uwzględnionych w </w:t>
      </w:r>
      <w:r w:rsidR="00D959DC" w:rsidRPr="00974FF7">
        <w:rPr>
          <w:rFonts w:ascii="Arial" w:hAnsi="Arial" w:cs="Arial"/>
          <w:sz w:val="22"/>
          <w:szCs w:val="22"/>
        </w:rPr>
        <w:t>dokumentacji projektowej</w:t>
      </w:r>
      <w:r w:rsidRPr="00974FF7">
        <w:rPr>
          <w:rFonts w:ascii="Arial" w:hAnsi="Arial" w:cs="Arial"/>
          <w:sz w:val="22"/>
          <w:szCs w:val="22"/>
        </w:rPr>
        <w:t xml:space="preserve"> oraz nie </w:t>
      </w:r>
      <w:r w:rsidRPr="005E3479">
        <w:rPr>
          <w:rFonts w:ascii="Arial" w:hAnsi="Arial" w:cs="Arial"/>
          <w:sz w:val="22"/>
          <w:szCs w:val="22"/>
        </w:rPr>
        <w:t xml:space="preserve">wycenionych </w:t>
      </w:r>
      <w:r w:rsidR="00063D65" w:rsidRPr="005E3479">
        <w:rPr>
          <w:rFonts w:ascii="Arial" w:hAnsi="Arial" w:cs="Arial"/>
          <w:sz w:val="22"/>
          <w:szCs w:val="22"/>
        </w:rPr>
        <w:t xml:space="preserve">w kosztorysie ofertowym dla zadania podstawowego, kalkulację do kosztorysu ofertowego należy opracować </w:t>
      </w:r>
      <w:r w:rsidRPr="005E3479">
        <w:rPr>
          <w:rFonts w:ascii="Arial" w:hAnsi="Arial" w:cs="Arial"/>
          <w:sz w:val="22"/>
          <w:szCs w:val="22"/>
        </w:rPr>
        <w:t>z zastosowaniem następujących zasad:</w:t>
      </w:r>
    </w:p>
    <w:p w14:paraId="34AE8613" w14:textId="45DAD263" w:rsidR="000B5520" w:rsidRPr="00974FF7" w:rsidRDefault="000B5520" w:rsidP="004D5115">
      <w:pPr>
        <w:pStyle w:val="Teksttreci2"/>
        <w:numPr>
          <w:ilvl w:val="0"/>
          <w:numId w:val="27"/>
        </w:numPr>
        <w:spacing w:line="240" w:lineRule="auto"/>
        <w:ind w:left="993" w:hanging="393"/>
        <w:jc w:val="both"/>
        <w:rPr>
          <w:rFonts w:ascii="Arial" w:hAnsi="Arial" w:cs="Arial"/>
          <w:strike/>
          <w:color w:val="FF0000"/>
          <w:sz w:val="22"/>
          <w:szCs w:val="22"/>
        </w:rPr>
      </w:pPr>
      <w:r w:rsidRPr="005E3479">
        <w:rPr>
          <w:rFonts w:ascii="Arial" w:hAnsi="Arial" w:cs="Arial"/>
          <w:color w:val="auto"/>
          <w:sz w:val="22"/>
          <w:szCs w:val="22"/>
        </w:rPr>
        <w:t xml:space="preserve">jeżeli roboty wynikające ze zmian zakresu </w:t>
      </w:r>
      <w:r w:rsidRPr="00974FF7">
        <w:rPr>
          <w:rFonts w:ascii="Arial" w:hAnsi="Arial" w:cs="Arial"/>
          <w:color w:val="auto"/>
          <w:sz w:val="22"/>
          <w:szCs w:val="22"/>
        </w:rPr>
        <w:t xml:space="preserve">robót wprowadzonych zgodnie </w:t>
      </w:r>
      <w:r w:rsidR="00FD7638" w:rsidRPr="00974FF7">
        <w:rPr>
          <w:rFonts w:ascii="Arial" w:hAnsi="Arial" w:cs="Arial"/>
          <w:color w:val="auto"/>
          <w:sz w:val="22"/>
          <w:szCs w:val="22"/>
        </w:rPr>
        <w:br/>
      </w:r>
      <w:r w:rsidRPr="00974FF7">
        <w:rPr>
          <w:rFonts w:ascii="Arial" w:hAnsi="Arial" w:cs="Arial"/>
          <w:color w:val="auto"/>
          <w:sz w:val="22"/>
          <w:szCs w:val="22"/>
        </w:rPr>
        <w:t>z § 1 ust</w:t>
      </w:r>
      <w:r w:rsidRPr="0010725A">
        <w:rPr>
          <w:rFonts w:ascii="Arial" w:hAnsi="Arial" w:cs="Arial"/>
          <w:color w:val="auto"/>
          <w:sz w:val="22"/>
          <w:szCs w:val="22"/>
        </w:rPr>
        <w:t xml:space="preserve">. 3 </w:t>
      </w:r>
      <w:r w:rsidR="00A67481" w:rsidRPr="0010725A">
        <w:rPr>
          <w:rFonts w:ascii="Arial" w:hAnsi="Arial" w:cs="Arial"/>
          <w:color w:val="auto"/>
          <w:sz w:val="22"/>
          <w:szCs w:val="22"/>
        </w:rPr>
        <w:t>lub</w:t>
      </w:r>
      <w:r w:rsidRPr="0010725A">
        <w:rPr>
          <w:rFonts w:ascii="Arial" w:hAnsi="Arial" w:cs="Arial"/>
          <w:color w:val="auto"/>
          <w:sz w:val="22"/>
          <w:szCs w:val="22"/>
        </w:rPr>
        <w:t xml:space="preserve"> </w:t>
      </w:r>
      <w:r w:rsidRPr="00974FF7">
        <w:rPr>
          <w:rFonts w:ascii="Arial" w:hAnsi="Arial" w:cs="Arial"/>
          <w:strike/>
          <w:color w:val="auto"/>
          <w:sz w:val="22"/>
          <w:szCs w:val="22"/>
        </w:rPr>
        <w:t>4</w:t>
      </w:r>
      <w:r w:rsidRPr="00974FF7">
        <w:rPr>
          <w:rFonts w:ascii="Arial" w:hAnsi="Arial" w:cs="Arial"/>
          <w:color w:val="auto"/>
          <w:sz w:val="22"/>
          <w:szCs w:val="22"/>
        </w:rPr>
        <w:t xml:space="preserve"> umowy, nie odpowiadają opisowi pozycji w kosztorysie ofertowym, ale jest możliwe sporządzenie wyceny za wprowadzone roboty na podstawie cen jednostkowych oraz narzutów z kosztorysu ofertowego Wykonawca jest zobowiązany do wyliczenia ceny za te roboty </w:t>
      </w:r>
      <w:r w:rsidR="00FD7638" w:rsidRPr="00974FF7">
        <w:rPr>
          <w:rFonts w:ascii="Arial" w:hAnsi="Arial" w:cs="Arial"/>
          <w:color w:val="auto"/>
          <w:sz w:val="22"/>
          <w:szCs w:val="22"/>
        </w:rPr>
        <w:br/>
      </w:r>
      <w:r w:rsidRPr="00974FF7">
        <w:rPr>
          <w:rFonts w:ascii="Arial" w:hAnsi="Arial" w:cs="Arial"/>
          <w:color w:val="auto"/>
          <w:sz w:val="22"/>
          <w:szCs w:val="22"/>
        </w:rPr>
        <w:t>z zastosowaniem tych cen i narzutów,</w:t>
      </w:r>
    </w:p>
    <w:p w14:paraId="265A5C19" w14:textId="4BBC8824" w:rsidR="000B5520" w:rsidRPr="00974FF7" w:rsidRDefault="000B5520" w:rsidP="004D5115">
      <w:pPr>
        <w:pStyle w:val="Teksttreci2"/>
        <w:numPr>
          <w:ilvl w:val="0"/>
          <w:numId w:val="27"/>
        </w:numPr>
        <w:tabs>
          <w:tab w:val="clear" w:pos="0"/>
        </w:tabs>
        <w:spacing w:line="240" w:lineRule="auto"/>
        <w:ind w:left="993" w:hanging="426"/>
        <w:jc w:val="both"/>
        <w:rPr>
          <w:rFonts w:ascii="Arial" w:hAnsi="Arial" w:cs="Arial"/>
          <w:color w:val="auto"/>
          <w:sz w:val="22"/>
          <w:szCs w:val="22"/>
        </w:rPr>
      </w:pPr>
      <w:r w:rsidRPr="00974FF7">
        <w:rPr>
          <w:rFonts w:ascii="Arial" w:hAnsi="Arial" w:cs="Arial"/>
          <w:color w:val="auto"/>
          <w:sz w:val="22"/>
          <w:szCs w:val="22"/>
        </w:rPr>
        <w:t xml:space="preserve">jeżeli nie można wycenić robót, wynikających ze zmian zakresu robót wprowadzonych zgodnie z § 1 ust. 3 </w:t>
      </w:r>
      <w:r w:rsidR="00A67481" w:rsidRPr="00974FF7">
        <w:rPr>
          <w:rFonts w:ascii="Arial" w:hAnsi="Arial" w:cs="Arial"/>
          <w:color w:val="auto"/>
          <w:sz w:val="22"/>
          <w:szCs w:val="22"/>
        </w:rPr>
        <w:t>lub</w:t>
      </w:r>
      <w:r w:rsidRPr="00974FF7">
        <w:rPr>
          <w:rFonts w:ascii="Arial" w:hAnsi="Arial" w:cs="Arial"/>
          <w:color w:val="auto"/>
          <w:sz w:val="22"/>
          <w:szCs w:val="22"/>
        </w:rPr>
        <w:t xml:space="preserve"> 4 umowy, z zastosowaniem metody, o której mowa w § 2 ust. 5 a), Wykonawca powinien przedłożyć do akceptacji </w:t>
      </w:r>
      <w:r w:rsidR="00063D65" w:rsidRPr="00974FF7">
        <w:rPr>
          <w:rFonts w:ascii="Arial" w:hAnsi="Arial" w:cs="Arial"/>
          <w:color w:val="auto"/>
          <w:sz w:val="22"/>
          <w:szCs w:val="22"/>
        </w:rPr>
        <w:t>kosztorys, sporządzony bazie kosztorysu ofertowego wg stawek, narzutów i ce</w:t>
      </w:r>
      <w:r w:rsidR="00435C2E" w:rsidRPr="00974FF7">
        <w:rPr>
          <w:rFonts w:ascii="Arial" w:hAnsi="Arial" w:cs="Arial"/>
          <w:color w:val="auto"/>
          <w:sz w:val="22"/>
          <w:szCs w:val="22"/>
        </w:rPr>
        <w:t>n obowiązujących przy realizacji umowy</w:t>
      </w:r>
      <w:r w:rsidR="00063D65" w:rsidRPr="00974FF7">
        <w:rPr>
          <w:rFonts w:ascii="Arial" w:hAnsi="Arial" w:cs="Arial"/>
          <w:color w:val="auto"/>
          <w:sz w:val="22"/>
          <w:szCs w:val="22"/>
        </w:rPr>
        <w:t xml:space="preserve"> </w:t>
      </w:r>
      <w:r w:rsidR="00435C2E" w:rsidRPr="00974FF7">
        <w:rPr>
          <w:rFonts w:ascii="Arial" w:hAnsi="Arial" w:cs="Arial"/>
          <w:color w:val="auto"/>
          <w:sz w:val="22"/>
          <w:szCs w:val="22"/>
        </w:rPr>
        <w:t xml:space="preserve">dla podstawowego zakresu robót (robocizna, zysk, koszty pośrednie, koszty zakupu), z uwzględnieniem kosztów materiałów występujących w kosztorysie ofertowym podstawowego zakresu robót. </w:t>
      </w:r>
      <w:r w:rsidR="001E3D35" w:rsidRPr="00974FF7">
        <w:rPr>
          <w:rFonts w:ascii="Arial" w:hAnsi="Arial" w:cs="Arial"/>
          <w:color w:val="auto"/>
          <w:sz w:val="22"/>
          <w:szCs w:val="22"/>
        </w:rPr>
        <w:t>Natomiast koszt materiałów typowych</w:t>
      </w:r>
      <w:r w:rsidR="00D959DC" w:rsidRPr="00974FF7">
        <w:rPr>
          <w:rFonts w:ascii="Arial" w:hAnsi="Arial" w:cs="Arial"/>
          <w:color w:val="auto"/>
          <w:sz w:val="22"/>
          <w:szCs w:val="22"/>
        </w:rPr>
        <w:t>,</w:t>
      </w:r>
      <w:r w:rsidR="001E3D35" w:rsidRPr="00974FF7">
        <w:rPr>
          <w:rFonts w:ascii="Arial" w:hAnsi="Arial" w:cs="Arial"/>
          <w:color w:val="auto"/>
          <w:sz w:val="22"/>
          <w:szCs w:val="22"/>
        </w:rPr>
        <w:t xml:space="preserve"> </w:t>
      </w:r>
      <w:r w:rsidR="00D959DC" w:rsidRPr="00974FF7">
        <w:rPr>
          <w:rFonts w:ascii="Arial" w:hAnsi="Arial" w:cs="Arial"/>
          <w:color w:val="auto"/>
          <w:sz w:val="22"/>
          <w:szCs w:val="22"/>
        </w:rPr>
        <w:t xml:space="preserve">pracy sprzętu i transportu, </w:t>
      </w:r>
      <w:r w:rsidR="001E3D35" w:rsidRPr="00974FF7">
        <w:rPr>
          <w:rFonts w:ascii="Arial" w:hAnsi="Arial" w:cs="Arial"/>
          <w:color w:val="auto"/>
          <w:sz w:val="22"/>
          <w:szCs w:val="22"/>
        </w:rPr>
        <w:t xml:space="preserve">nie występujących w kosztorysie ofertowym należy wycenić w oparciu o ceny rynkowe oraz aktualny na dany kwartał cennik </w:t>
      </w:r>
      <w:r w:rsidR="00D959DC" w:rsidRPr="00974FF7">
        <w:rPr>
          <w:rFonts w:ascii="Arial" w:hAnsi="Arial" w:cs="Arial"/>
          <w:color w:val="auto"/>
          <w:sz w:val="22"/>
          <w:szCs w:val="22"/>
        </w:rPr>
        <w:t>SECOCENBUD</w:t>
      </w:r>
      <w:r w:rsidR="001E3D35" w:rsidRPr="00974FF7">
        <w:rPr>
          <w:rFonts w:ascii="Arial" w:hAnsi="Arial" w:cs="Arial"/>
          <w:color w:val="auto"/>
          <w:sz w:val="22"/>
          <w:szCs w:val="22"/>
        </w:rPr>
        <w:t xml:space="preserve">, koszt materiałów specjalnych/nietypowych wycenić na podstawie ceny dostawcy: np. cen materiałów ze stron internetowych, faktur proforma itp. </w:t>
      </w:r>
    </w:p>
    <w:p w14:paraId="5EDBCD45" w14:textId="4D7BD6AB" w:rsidR="002C1850" w:rsidRPr="005E3479"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Jeżeli kalkulacja przedłożona przez Wykonawcę do akceptacji Zamawiającemu będzie wykonana </w:t>
      </w:r>
      <w:r w:rsidR="00532860" w:rsidRPr="00974FF7">
        <w:rPr>
          <w:rFonts w:ascii="Arial" w:hAnsi="Arial" w:cs="Arial"/>
          <w:color w:val="auto"/>
          <w:sz w:val="22"/>
          <w:szCs w:val="22"/>
        </w:rPr>
        <w:t>niezgod</w:t>
      </w:r>
      <w:r w:rsidR="0010239F" w:rsidRPr="00974FF7">
        <w:rPr>
          <w:rFonts w:ascii="Arial" w:hAnsi="Arial" w:cs="Arial"/>
          <w:color w:val="auto"/>
          <w:sz w:val="22"/>
          <w:szCs w:val="22"/>
        </w:rPr>
        <w:t>nie z postanowieniami § 2 ust</w:t>
      </w:r>
      <w:r w:rsidR="0010239F" w:rsidRPr="005E3479">
        <w:rPr>
          <w:rFonts w:ascii="Arial" w:hAnsi="Arial" w:cs="Arial"/>
          <w:color w:val="auto"/>
          <w:sz w:val="22"/>
          <w:szCs w:val="22"/>
        </w:rPr>
        <w:t xml:space="preserve">. </w:t>
      </w:r>
      <w:r w:rsidR="005E3479">
        <w:rPr>
          <w:rFonts w:ascii="Arial" w:hAnsi="Arial" w:cs="Arial"/>
          <w:color w:val="auto"/>
          <w:sz w:val="22"/>
          <w:szCs w:val="22"/>
        </w:rPr>
        <w:t>5</w:t>
      </w:r>
      <w:r w:rsidRPr="005E3479">
        <w:rPr>
          <w:rFonts w:ascii="Arial" w:hAnsi="Arial" w:cs="Arial"/>
          <w:color w:val="auto"/>
          <w:sz w:val="22"/>
          <w:szCs w:val="22"/>
        </w:rPr>
        <w:t xml:space="preserve">, </w:t>
      </w:r>
      <w:r w:rsidR="00A67481" w:rsidRPr="005E3479">
        <w:rPr>
          <w:rFonts w:ascii="Arial" w:hAnsi="Arial" w:cs="Arial"/>
          <w:color w:val="auto"/>
          <w:sz w:val="22"/>
          <w:szCs w:val="22"/>
        </w:rPr>
        <w:t>Z</w:t>
      </w:r>
      <w:r w:rsidRPr="005E3479">
        <w:rPr>
          <w:rFonts w:ascii="Arial" w:hAnsi="Arial" w:cs="Arial"/>
          <w:color w:val="auto"/>
          <w:sz w:val="22"/>
          <w:szCs w:val="22"/>
        </w:rPr>
        <w:t xml:space="preserve">amawiający </w:t>
      </w:r>
      <w:r w:rsidR="00FA19C1" w:rsidRPr="005E3479">
        <w:rPr>
          <w:rFonts w:ascii="Arial" w:hAnsi="Arial" w:cs="Arial"/>
          <w:color w:val="auto"/>
          <w:sz w:val="22"/>
          <w:szCs w:val="22"/>
        </w:rPr>
        <w:t>zleci wprowadzenie korekty</w:t>
      </w:r>
      <w:r w:rsidR="00017DC6" w:rsidRPr="005E3479">
        <w:rPr>
          <w:rFonts w:ascii="Arial" w:hAnsi="Arial" w:cs="Arial"/>
          <w:color w:val="auto"/>
          <w:sz w:val="22"/>
          <w:szCs w:val="22"/>
        </w:rPr>
        <w:t xml:space="preserve"> kalkulacji</w:t>
      </w:r>
      <w:r w:rsidRPr="005E3479">
        <w:rPr>
          <w:rFonts w:ascii="Arial" w:hAnsi="Arial" w:cs="Arial"/>
          <w:color w:val="auto"/>
          <w:sz w:val="22"/>
          <w:szCs w:val="22"/>
        </w:rPr>
        <w:t>.</w:t>
      </w:r>
    </w:p>
    <w:p w14:paraId="315EB2F9" w14:textId="34E38759" w:rsidR="002C1850" w:rsidRPr="00974FF7"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Wykonawca wykonując roboty określone w § 1 ust. 3 i 4 każdorazowo musi uzyskać zgodę Zamawiającego poprzez przedłożenie do akceptacji protokołu konieczności, za wyjątkiem robót zamiennych nie powodujących zwiększenia wartości umowy; w tym przypadku </w:t>
      </w:r>
      <w:r w:rsidR="007E6931" w:rsidRPr="00974FF7">
        <w:rPr>
          <w:rFonts w:ascii="Arial" w:hAnsi="Arial" w:cs="Arial"/>
          <w:color w:val="auto"/>
          <w:sz w:val="22"/>
          <w:szCs w:val="22"/>
        </w:rPr>
        <w:t>przedstawiciel Zamawiającego/</w:t>
      </w:r>
      <w:r w:rsidR="002C1850" w:rsidRPr="00974FF7">
        <w:rPr>
          <w:rFonts w:ascii="Arial" w:hAnsi="Arial" w:cs="Arial"/>
          <w:color w:val="auto"/>
          <w:sz w:val="22"/>
          <w:szCs w:val="22"/>
        </w:rPr>
        <w:t xml:space="preserve">inspektor nadzoru </w:t>
      </w:r>
      <w:r w:rsidR="007E6931" w:rsidRPr="00974FF7">
        <w:rPr>
          <w:rFonts w:ascii="Arial" w:hAnsi="Arial" w:cs="Arial"/>
          <w:color w:val="auto"/>
          <w:sz w:val="22"/>
          <w:szCs w:val="22"/>
        </w:rPr>
        <w:t xml:space="preserve">inwestorskiego </w:t>
      </w:r>
      <w:r w:rsidR="002C1850" w:rsidRPr="00974FF7">
        <w:rPr>
          <w:rFonts w:ascii="Arial" w:hAnsi="Arial" w:cs="Arial"/>
          <w:color w:val="auto"/>
          <w:sz w:val="22"/>
          <w:szCs w:val="22"/>
        </w:rPr>
        <w:t>jest uprawniony do podejmowania decyzji dotyczących zakresu robót i ich ceny w granicach zawartej umowy.</w:t>
      </w:r>
    </w:p>
    <w:p w14:paraId="3B0DB5AB" w14:textId="6AB08FCF" w:rsidR="00763C01" w:rsidRPr="00974FF7"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lastRenderedPageBreak/>
        <w:t xml:space="preserve">Wykonując roboty określone w § 1 ust. 3 </w:t>
      </w:r>
      <w:r w:rsidR="00787981" w:rsidRPr="00974FF7">
        <w:rPr>
          <w:rFonts w:ascii="Arial" w:hAnsi="Arial" w:cs="Arial"/>
          <w:color w:val="auto"/>
          <w:sz w:val="22"/>
          <w:szCs w:val="22"/>
        </w:rPr>
        <w:t>lub</w:t>
      </w:r>
      <w:r w:rsidRPr="00974FF7">
        <w:rPr>
          <w:rFonts w:ascii="Arial" w:hAnsi="Arial" w:cs="Arial"/>
          <w:color w:val="auto"/>
          <w:sz w:val="22"/>
          <w:szCs w:val="22"/>
        </w:rPr>
        <w:t xml:space="preserve"> 4 Wykonawca zobowiązuje się do zachowania tych samych norm, standardów i parametrów wykonywanych prac, co w niniejszym zamówieniu.</w:t>
      </w:r>
    </w:p>
    <w:p w14:paraId="791DB68E" w14:textId="77777777" w:rsidR="009C661F" w:rsidRDefault="009C661F" w:rsidP="00B85585">
      <w:pPr>
        <w:jc w:val="center"/>
        <w:rPr>
          <w:rFonts w:ascii="Arial" w:hAnsi="Arial" w:cs="Arial"/>
          <w:b/>
          <w:sz w:val="22"/>
          <w:szCs w:val="22"/>
        </w:rPr>
      </w:pPr>
    </w:p>
    <w:p w14:paraId="17FF28C1" w14:textId="4DEC30EC" w:rsidR="0026077D" w:rsidRPr="00974FF7" w:rsidRDefault="0026077D" w:rsidP="00B85585">
      <w:pPr>
        <w:jc w:val="center"/>
        <w:rPr>
          <w:rFonts w:ascii="Arial" w:hAnsi="Arial" w:cs="Arial"/>
          <w:b/>
          <w:sz w:val="22"/>
          <w:szCs w:val="22"/>
        </w:rPr>
      </w:pPr>
      <w:r w:rsidRPr="00974FF7">
        <w:rPr>
          <w:rFonts w:ascii="Arial" w:hAnsi="Arial" w:cs="Arial"/>
          <w:b/>
          <w:sz w:val="22"/>
          <w:szCs w:val="22"/>
        </w:rPr>
        <w:t>§ 3</w:t>
      </w:r>
    </w:p>
    <w:p w14:paraId="32CB4077" w14:textId="1446F1DE" w:rsidR="00F878B3" w:rsidRDefault="0026077D"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Warunki </w:t>
      </w:r>
      <w:r w:rsidR="00286D7B" w:rsidRPr="00974FF7">
        <w:rPr>
          <w:rFonts w:ascii="Arial" w:hAnsi="Arial" w:cs="Arial"/>
          <w:b/>
          <w:sz w:val="22"/>
          <w:szCs w:val="22"/>
        </w:rPr>
        <w:t>płatności</w:t>
      </w:r>
    </w:p>
    <w:p w14:paraId="00B9832E" w14:textId="77777777" w:rsidR="009C661F" w:rsidRPr="00974FF7" w:rsidRDefault="009C661F" w:rsidP="00B85585">
      <w:pPr>
        <w:pStyle w:val="Tekstpodstawowy"/>
        <w:spacing w:after="0"/>
        <w:jc w:val="center"/>
        <w:rPr>
          <w:rFonts w:ascii="Arial" w:hAnsi="Arial" w:cs="Arial"/>
          <w:b/>
          <w:sz w:val="22"/>
          <w:szCs w:val="22"/>
        </w:rPr>
      </w:pPr>
    </w:p>
    <w:p w14:paraId="3F3530F8" w14:textId="72A26AF8" w:rsidR="003946AC" w:rsidRPr="00470854" w:rsidRDefault="000B5520" w:rsidP="004D5115">
      <w:pPr>
        <w:numPr>
          <w:ilvl w:val="0"/>
          <w:numId w:val="21"/>
        </w:numPr>
        <w:ind w:left="426" w:hanging="426"/>
        <w:jc w:val="both"/>
        <w:rPr>
          <w:rFonts w:ascii="Arial" w:hAnsi="Arial" w:cs="Arial"/>
          <w:b/>
          <w:sz w:val="22"/>
          <w:szCs w:val="22"/>
        </w:rPr>
      </w:pPr>
      <w:r w:rsidRPr="00470854">
        <w:rPr>
          <w:rFonts w:ascii="Arial" w:hAnsi="Arial" w:cs="Arial"/>
          <w:sz w:val="22"/>
          <w:szCs w:val="22"/>
        </w:rPr>
        <w:t xml:space="preserve">Strony postanawiają, że rozliczenie Wykonawcy za przedmiot Umowy odbędzie się jedną fakturą VAT, po wykonaniu całości robót bez zastrzeżeń. Wykonawca będzie rozliczał roboty z Zamawiającym po zakończeniu i odbiorze całości zadań kosztorysem powykonawczym, w oparciu o kosztorys ofertowy i obmiar - jako podstawę do zapłaty. Kosztorysy powykonawcze wraz z protokołami odbioru robót zatwierdzonymi przez osobę wskazaną w § 5 pkt. 1, będą sporządzone w rozbiciu na branże i elementy robót wg </w:t>
      </w:r>
      <w:r w:rsidR="00FE7876" w:rsidRPr="00470854">
        <w:rPr>
          <w:rFonts w:ascii="Arial" w:hAnsi="Arial" w:cs="Arial"/>
          <w:sz w:val="22"/>
          <w:szCs w:val="22"/>
        </w:rPr>
        <w:t>przedmiaru</w:t>
      </w:r>
      <w:r w:rsidR="00E519D8" w:rsidRPr="00470854">
        <w:rPr>
          <w:rFonts w:ascii="Arial" w:hAnsi="Arial" w:cs="Arial"/>
          <w:sz w:val="22"/>
          <w:szCs w:val="22"/>
        </w:rPr>
        <w:t>.</w:t>
      </w:r>
    </w:p>
    <w:p w14:paraId="6D0F02EE" w14:textId="1425DCFD" w:rsidR="00A04CBD" w:rsidRPr="00C64F0D" w:rsidRDefault="000B5520" w:rsidP="004D5115">
      <w:pPr>
        <w:numPr>
          <w:ilvl w:val="0"/>
          <w:numId w:val="21"/>
        </w:numPr>
        <w:ind w:left="426" w:hanging="426"/>
        <w:jc w:val="both"/>
        <w:rPr>
          <w:rFonts w:ascii="Arial" w:hAnsi="Arial" w:cs="Arial"/>
          <w:b/>
          <w:iCs/>
          <w:sz w:val="22"/>
          <w:szCs w:val="22"/>
        </w:rPr>
      </w:pPr>
      <w:r w:rsidRPr="00C64F0D">
        <w:rPr>
          <w:rFonts w:ascii="Arial" w:hAnsi="Arial" w:cs="Arial"/>
          <w:iCs/>
          <w:sz w:val="22"/>
          <w:szCs w:val="22"/>
        </w:rPr>
        <w:t xml:space="preserve">Zamawiający </w:t>
      </w:r>
      <w:r w:rsidR="006970AD" w:rsidRPr="00C64F0D">
        <w:rPr>
          <w:rFonts w:ascii="Arial" w:hAnsi="Arial" w:cs="Arial"/>
          <w:iCs/>
          <w:sz w:val="22"/>
          <w:szCs w:val="22"/>
        </w:rPr>
        <w:t>przewiduje</w:t>
      </w:r>
      <w:r w:rsidRPr="00C64F0D">
        <w:rPr>
          <w:rFonts w:ascii="Arial" w:hAnsi="Arial" w:cs="Arial"/>
          <w:iCs/>
          <w:sz w:val="22"/>
          <w:szCs w:val="22"/>
        </w:rPr>
        <w:t xml:space="preserve"> możliwość rozliczenia częściowego zamówienia. Rozliczenie Wykonawcy za przedmiot umowy odbędzie się na podstawie faktur VAT częściowych i faktury VAT końcowej (tak jak w pkt 1). Rozliczenie częściowe za wykonane roboty będzie odbywało się na podstawie częściowego protokołu odbioru robót</w:t>
      </w:r>
      <w:r w:rsidR="006970AD" w:rsidRPr="00C64F0D">
        <w:rPr>
          <w:rFonts w:ascii="Arial" w:hAnsi="Arial" w:cs="Arial"/>
          <w:iCs/>
          <w:sz w:val="22"/>
          <w:szCs w:val="22"/>
        </w:rPr>
        <w:t xml:space="preserve"> i zgodnie z Harmonogramem</w:t>
      </w:r>
      <w:r w:rsidR="00F93136" w:rsidRPr="00C64F0D">
        <w:rPr>
          <w:rFonts w:ascii="Arial" w:hAnsi="Arial" w:cs="Arial"/>
          <w:iCs/>
          <w:sz w:val="22"/>
          <w:szCs w:val="22"/>
        </w:rPr>
        <w:t xml:space="preserve"> realizacji robót</w:t>
      </w:r>
      <w:r w:rsidRPr="00C64F0D">
        <w:rPr>
          <w:rFonts w:ascii="Arial" w:hAnsi="Arial" w:cs="Arial"/>
          <w:iCs/>
          <w:sz w:val="22"/>
          <w:szCs w:val="22"/>
        </w:rPr>
        <w:t>. Do częściowego protokołu odbioru robót Wykonawca sporządzi zestawienie wykonanych prac wraz</w:t>
      </w:r>
      <w:r w:rsidR="00683EA1" w:rsidRPr="00C64F0D">
        <w:rPr>
          <w:rFonts w:ascii="Arial" w:hAnsi="Arial" w:cs="Arial"/>
          <w:iCs/>
          <w:sz w:val="22"/>
          <w:szCs w:val="22"/>
        </w:rPr>
        <w:t xml:space="preserve"> </w:t>
      </w:r>
      <w:r w:rsidRPr="00C64F0D">
        <w:rPr>
          <w:rFonts w:ascii="Arial" w:hAnsi="Arial" w:cs="Arial"/>
          <w:iCs/>
          <w:sz w:val="22"/>
          <w:szCs w:val="22"/>
        </w:rPr>
        <w:t>z rozliczeniem ich wartości w postaci kosztorysu powykonawczego, który został wykonany (zgodny</w:t>
      </w:r>
      <w:r w:rsidR="00FD7638" w:rsidRPr="00C64F0D">
        <w:rPr>
          <w:rFonts w:ascii="Arial" w:hAnsi="Arial" w:cs="Arial"/>
          <w:iCs/>
          <w:sz w:val="22"/>
          <w:szCs w:val="22"/>
        </w:rPr>
        <w:t xml:space="preserve"> </w:t>
      </w:r>
      <w:r w:rsidRPr="00C64F0D">
        <w:rPr>
          <w:rFonts w:ascii="Arial" w:hAnsi="Arial" w:cs="Arial"/>
          <w:iCs/>
          <w:sz w:val="22"/>
          <w:szCs w:val="22"/>
        </w:rPr>
        <w:t>z obmiarem robót albo ustalonym zgodnie z postanowieniem § 2 ust. 5) z przywołaniem konkretnej pozycji kosztorysu ofertowego wraz</w:t>
      </w:r>
      <w:r w:rsidR="00683EA1" w:rsidRPr="00C64F0D">
        <w:rPr>
          <w:rFonts w:ascii="Arial" w:hAnsi="Arial" w:cs="Arial"/>
          <w:iCs/>
          <w:sz w:val="22"/>
          <w:szCs w:val="22"/>
        </w:rPr>
        <w:t xml:space="preserve"> </w:t>
      </w:r>
      <w:r w:rsidRPr="00C64F0D">
        <w:rPr>
          <w:rFonts w:ascii="Arial" w:hAnsi="Arial" w:cs="Arial"/>
          <w:iCs/>
          <w:sz w:val="22"/>
          <w:szCs w:val="22"/>
        </w:rPr>
        <w:t>z uwzględnieniem robót wykonanych i odebranych na podstawie wcześniejszych protokołów odbioru narastająco od początku realizacji robót do weryfikacji p</w:t>
      </w:r>
      <w:r w:rsidR="00683EA1" w:rsidRPr="00C64F0D">
        <w:rPr>
          <w:rFonts w:ascii="Arial" w:hAnsi="Arial" w:cs="Arial"/>
          <w:iCs/>
          <w:sz w:val="22"/>
          <w:szCs w:val="22"/>
        </w:rPr>
        <w:t xml:space="preserve">rzez osoby wskazane w § 5 ust.1. </w:t>
      </w:r>
    </w:p>
    <w:p w14:paraId="1D42B209" w14:textId="24180B38" w:rsidR="003946AC" w:rsidRPr="00974FF7" w:rsidRDefault="003946AC" w:rsidP="004D5115">
      <w:pPr>
        <w:numPr>
          <w:ilvl w:val="0"/>
          <w:numId w:val="21"/>
        </w:numPr>
        <w:ind w:left="426" w:hanging="426"/>
        <w:jc w:val="both"/>
        <w:rPr>
          <w:rFonts w:ascii="Arial" w:hAnsi="Arial" w:cs="Arial"/>
          <w:b/>
          <w:sz w:val="22"/>
          <w:szCs w:val="22"/>
        </w:rPr>
      </w:pPr>
      <w:r w:rsidRPr="00974FF7">
        <w:rPr>
          <w:rFonts w:ascii="Arial" w:hAnsi="Arial" w:cs="Arial"/>
          <w:sz w:val="22"/>
          <w:szCs w:val="22"/>
        </w:rPr>
        <w:t xml:space="preserve">Najpóźniej na </w:t>
      </w:r>
      <w:r w:rsidRPr="005E3479">
        <w:rPr>
          <w:rFonts w:ascii="Arial" w:hAnsi="Arial" w:cs="Arial"/>
          <w:sz w:val="22"/>
          <w:szCs w:val="22"/>
        </w:rPr>
        <w:t xml:space="preserve">dzień </w:t>
      </w:r>
      <w:r w:rsidR="00C42A8A" w:rsidRPr="005E3479">
        <w:rPr>
          <w:rFonts w:ascii="Arial" w:hAnsi="Arial" w:cs="Arial"/>
          <w:sz w:val="22"/>
          <w:szCs w:val="22"/>
        </w:rPr>
        <w:t xml:space="preserve">zgłoszenia </w:t>
      </w:r>
      <w:r w:rsidRPr="005E3479">
        <w:rPr>
          <w:rFonts w:ascii="Arial" w:hAnsi="Arial" w:cs="Arial"/>
          <w:sz w:val="22"/>
          <w:szCs w:val="22"/>
        </w:rPr>
        <w:t>o</w:t>
      </w:r>
      <w:r w:rsidRPr="00974FF7">
        <w:rPr>
          <w:rFonts w:ascii="Arial" w:hAnsi="Arial" w:cs="Arial"/>
          <w:sz w:val="22"/>
          <w:szCs w:val="22"/>
        </w:rPr>
        <w:t>dbioru Wykonawca przedstawi dokumenty rozliczeniowe z podwykonawcą i/lub dalszym podwykonawcą, jeżeli występuje. W przypadku braku pisemnego zgłoszenia Podwykonawcy, Wykonawca składa oświadczenie, że wskazany protokołem odbioru zakres robót wykonał bez udziału podwykonawców, natomiast w celu wykazania rozliczenia z podwykonawcą i/lub dalszym podwykonawcą Wykonawca przedkłada oświadczenie podwykonawcy, które zawiera:</w:t>
      </w:r>
    </w:p>
    <w:p w14:paraId="22B4B9BF"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 xml:space="preserve">nazwę umowy i datę jej zawarcia pomiędzy Wykonawcą </w:t>
      </w:r>
      <w:r w:rsidRPr="00974FF7">
        <w:rPr>
          <w:rFonts w:ascii="Arial" w:hAnsi="Arial" w:cs="Arial"/>
          <w:color w:val="auto"/>
          <w:sz w:val="22"/>
          <w:szCs w:val="22"/>
        </w:rPr>
        <w:br/>
        <w:t>a podwykonawcą i/lub dalszym podwykonawcą,</w:t>
      </w:r>
    </w:p>
    <w:p w14:paraId="0A4689E4"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zakres, wartość zrealizowanych robót,</w:t>
      </w:r>
    </w:p>
    <w:p w14:paraId="4F249777"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sposób zapłaty,</w:t>
      </w:r>
    </w:p>
    <w:p w14:paraId="49D38D71"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termin otrzymania zapłaty,</w:t>
      </w:r>
    </w:p>
    <w:p w14:paraId="53E60064"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wartość zapłaty.</w:t>
      </w:r>
    </w:p>
    <w:p w14:paraId="39A9DC16" w14:textId="46B3519B" w:rsidR="003946AC" w:rsidRPr="00C64F0D" w:rsidRDefault="000B5520" w:rsidP="004D5115">
      <w:pPr>
        <w:numPr>
          <w:ilvl w:val="0"/>
          <w:numId w:val="21"/>
        </w:numPr>
        <w:ind w:left="426" w:hanging="426"/>
        <w:jc w:val="both"/>
        <w:rPr>
          <w:rFonts w:ascii="Arial" w:hAnsi="Arial" w:cs="Arial"/>
          <w:iCs/>
          <w:sz w:val="22"/>
          <w:szCs w:val="22"/>
        </w:rPr>
      </w:pPr>
      <w:r w:rsidRPr="00C64F0D">
        <w:rPr>
          <w:rFonts w:ascii="Arial" w:hAnsi="Arial" w:cs="Arial"/>
          <w:iCs/>
          <w:sz w:val="22"/>
          <w:szCs w:val="22"/>
        </w:rPr>
        <w:t>Podstawą wystawienia faktury częściowej przez Wykonawcę jest częściowy odbiór robót stanowiących przedmiot umowy z określeniem ich wartości zgodnie z § 3 ust. 2 z z</w:t>
      </w:r>
      <w:r w:rsidR="00B61C6C" w:rsidRPr="00C64F0D">
        <w:rPr>
          <w:rFonts w:ascii="Arial" w:hAnsi="Arial" w:cs="Arial"/>
          <w:iCs/>
          <w:sz w:val="22"/>
          <w:szCs w:val="22"/>
        </w:rPr>
        <w:t>astrzeżeniem zapisów § 3 ust. 5,</w:t>
      </w:r>
      <w:r w:rsidRPr="00C64F0D">
        <w:rPr>
          <w:rFonts w:ascii="Arial" w:hAnsi="Arial" w:cs="Arial"/>
          <w:iCs/>
          <w:sz w:val="22"/>
          <w:szCs w:val="22"/>
        </w:rPr>
        <w:t xml:space="preserve"> 6</w:t>
      </w:r>
      <w:r w:rsidR="00B61C6C" w:rsidRPr="00C64F0D">
        <w:rPr>
          <w:rFonts w:ascii="Arial" w:hAnsi="Arial" w:cs="Arial"/>
          <w:iCs/>
          <w:sz w:val="22"/>
          <w:szCs w:val="22"/>
        </w:rPr>
        <w:t xml:space="preserve"> i 7,</w:t>
      </w:r>
      <w:r w:rsidRPr="00C64F0D">
        <w:rPr>
          <w:rFonts w:ascii="Arial" w:hAnsi="Arial" w:cs="Arial"/>
          <w:iCs/>
          <w:sz w:val="22"/>
          <w:szCs w:val="22"/>
        </w:rPr>
        <w:t xml:space="preserve"> jednakże nie wcześniej niż po weryfikacji przez Inspektora nadzoru kosztorysu powykonawczego i dokumentów rozliczeniowych o których mowa § 3 ust 2 umowy</w:t>
      </w:r>
      <w:r w:rsidR="005800A6" w:rsidRPr="00C64F0D">
        <w:rPr>
          <w:rFonts w:ascii="Arial" w:hAnsi="Arial" w:cs="Arial"/>
          <w:iCs/>
          <w:sz w:val="22"/>
          <w:szCs w:val="22"/>
        </w:rPr>
        <w:t>.</w:t>
      </w:r>
    </w:p>
    <w:p w14:paraId="4CA7746C" w14:textId="77777777" w:rsidR="003946AC" w:rsidRPr="00974FF7" w:rsidRDefault="003946AC" w:rsidP="004D5115">
      <w:pPr>
        <w:numPr>
          <w:ilvl w:val="0"/>
          <w:numId w:val="21"/>
        </w:numPr>
        <w:ind w:left="426" w:hanging="426"/>
        <w:jc w:val="both"/>
        <w:rPr>
          <w:rFonts w:ascii="Arial" w:hAnsi="Arial" w:cs="Arial"/>
          <w:sz w:val="22"/>
          <w:szCs w:val="22"/>
        </w:rPr>
      </w:pPr>
      <w:r w:rsidRPr="00974FF7">
        <w:rPr>
          <w:rFonts w:ascii="Arial" w:hAnsi="Arial" w:cs="Arial"/>
          <w:sz w:val="22"/>
          <w:szCs w:val="22"/>
        </w:rPr>
        <w:t>Wykonawca zobowiązany jest dołączyć do faktury VAT następujące dokumenty rozliczeniowe:</w:t>
      </w:r>
    </w:p>
    <w:p w14:paraId="150DE594" w14:textId="1FF7BCE7" w:rsidR="00C42A8A" w:rsidRPr="00974FF7" w:rsidRDefault="00C42A8A" w:rsidP="0011682C">
      <w:pPr>
        <w:numPr>
          <w:ilvl w:val="0"/>
          <w:numId w:val="3"/>
        </w:numPr>
        <w:ind w:left="851" w:hanging="425"/>
        <w:jc w:val="both"/>
        <w:rPr>
          <w:rFonts w:ascii="Arial" w:hAnsi="Arial" w:cs="Arial"/>
          <w:sz w:val="22"/>
          <w:szCs w:val="22"/>
        </w:rPr>
      </w:pPr>
      <w:r w:rsidRPr="00974FF7">
        <w:rPr>
          <w:rFonts w:ascii="Arial" w:hAnsi="Arial" w:cs="Arial"/>
          <w:sz w:val="22"/>
          <w:szCs w:val="22"/>
        </w:rPr>
        <w:t>oświadczenie o korzystaniu bądź nie korzystaniu z mediów (energia elektryczna, wod.-kan, gaz itp.)</w:t>
      </w:r>
    </w:p>
    <w:p w14:paraId="1B731164" w14:textId="712AE130" w:rsidR="003946AC" w:rsidRPr="00974FF7" w:rsidRDefault="003946AC" w:rsidP="0011682C">
      <w:pPr>
        <w:numPr>
          <w:ilvl w:val="0"/>
          <w:numId w:val="3"/>
        </w:numPr>
        <w:ind w:left="851" w:hanging="425"/>
        <w:jc w:val="both"/>
        <w:rPr>
          <w:rFonts w:ascii="Arial" w:hAnsi="Arial" w:cs="Arial"/>
          <w:sz w:val="22"/>
          <w:szCs w:val="22"/>
        </w:rPr>
      </w:pPr>
      <w:r w:rsidRPr="00974FF7">
        <w:rPr>
          <w:rFonts w:ascii="Arial" w:hAnsi="Arial" w:cs="Arial"/>
          <w:iCs/>
          <w:sz w:val="22"/>
          <w:szCs w:val="22"/>
        </w:rPr>
        <w:t xml:space="preserve">dowód zapłaty wymagalnego wynagrodzenia Podwykonawcom </w:t>
      </w:r>
      <w:r w:rsidRPr="00974FF7">
        <w:rPr>
          <w:rFonts w:ascii="Arial" w:hAnsi="Arial" w:cs="Arial"/>
          <w:iCs/>
          <w:sz w:val="22"/>
          <w:szCs w:val="22"/>
        </w:rPr>
        <w:br/>
        <w:t>i dalszym Podwykonawcom, biorącym udział w realizacji Umowy (tylko w przypadku korzystania z Podwykonawców i dalszych podwykonawców).</w:t>
      </w:r>
    </w:p>
    <w:p w14:paraId="286ED96F" w14:textId="39A59349"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 xml:space="preserve">Fakturę VAT Wykonawca dostarczy do siedziby Zamawiającego przy </w:t>
      </w:r>
      <w:r w:rsidRPr="00974FF7">
        <w:rPr>
          <w:rFonts w:ascii="Arial" w:hAnsi="Arial" w:cs="Arial"/>
          <w:sz w:val="22"/>
          <w:szCs w:val="22"/>
        </w:rPr>
        <w:br/>
        <w:t xml:space="preserve">ul. Gen. Andersa 47, 44 – 121 Gliwice lub na Platformę Elektronicznego Fakturowania https://brokerpefexpert.efaktura.gov.pl podając jako adres PEF NIP Zamawiającego 6312541341 w terminie ustalonym z przedstawicielem Zamawiającego. </w:t>
      </w:r>
    </w:p>
    <w:p w14:paraId="3F984254" w14:textId="4A1BCBD6"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 xml:space="preserve">Zamawiający zobowiązuje się do zapłaty należności wynikającej z prawidłowo wystawionej faktury VAT w terminie do 30 dni od dnia jej dostarczenia wraz </w:t>
      </w:r>
      <w:r w:rsidR="00FD7638" w:rsidRPr="00974FF7">
        <w:rPr>
          <w:rFonts w:ascii="Arial" w:hAnsi="Arial" w:cs="Arial"/>
          <w:sz w:val="22"/>
          <w:szCs w:val="22"/>
        </w:rPr>
        <w:br/>
      </w:r>
      <w:r w:rsidRPr="00974FF7">
        <w:rPr>
          <w:rFonts w:ascii="Arial" w:hAnsi="Arial" w:cs="Arial"/>
          <w:sz w:val="22"/>
          <w:szCs w:val="22"/>
        </w:rPr>
        <w:t xml:space="preserve">z wszystkimi dokumentami rozliczeniowymi wyszczególnionymi w ust. </w:t>
      </w:r>
      <w:r w:rsidR="006970AD" w:rsidRPr="00974FF7">
        <w:rPr>
          <w:rFonts w:ascii="Arial" w:hAnsi="Arial" w:cs="Arial"/>
          <w:sz w:val="22"/>
          <w:szCs w:val="22"/>
        </w:rPr>
        <w:t>5</w:t>
      </w:r>
      <w:r w:rsidRPr="00974FF7">
        <w:rPr>
          <w:rFonts w:ascii="Arial" w:hAnsi="Arial" w:cs="Arial"/>
          <w:sz w:val="22"/>
          <w:szCs w:val="22"/>
        </w:rPr>
        <w:t>.</w:t>
      </w:r>
    </w:p>
    <w:p w14:paraId="4F356389" w14:textId="3B29F3BF"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lastRenderedPageBreak/>
        <w:t>Termin płatności należności wynikającej z faktury VAT liczony będzie od daty wpływu ostatniego z wymaganych dokumentów rozliczeniowych, wskazanych w</w:t>
      </w:r>
      <w:r w:rsidR="005800A6" w:rsidRPr="00974FF7">
        <w:rPr>
          <w:rFonts w:ascii="Arial" w:hAnsi="Arial" w:cs="Arial"/>
          <w:sz w:val="22"/>
          <w:szCs w:val="22"/>
        </w:rPr>
        <w:t> </w:t>
      </w:r>
      <w:r w:rsidRPr="00974FF7">
        <w:rPr>
          <w:rFonts w:ascii="Arial" w:hAnsi="Arial" w:cs="Arial"/>
          <w:sz w:val="22"/>
          <w:szCs w:val="22"/>
        </w:rPr>
        <w:t>ust. 2 niniejszego paragrafu.</w:t>
      </w:r>
    </w:p>
    <w:p w14:paraId="4E386280"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Za datę dokonania płatności uznaje się dzień obciążenia rachunku bankowego Zamawiającego.</w:t>
      </w:r>
    </w:p>
    <w:p w14:paraId="64279945"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Zamawiający zastrzega sobie, że Wykonawca nie może bez uprzedniej zgody Zamawiającego, wyrażonej na piśmie, pod rygorem nieważności, przenieść wierzytelności wynikających z Umowy na osobę trzecią.</w:t>
      </w:r>
    </w:p>
    <w:p w14:paraId="5E2FE4ED"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Wynagrodzenie przysługujące Wykonawcy płatne będzie na konto bankowe Wykonawcy wskazane w fakturze VAT.</w:t>
      </w:r>
    </w:p>
    <w:p w14:paraId="4FB8A473" w14:textId="6D700F2F" w:rsidR="00591B0B" w:rsidRPr="00974FF7" w:rsidRDefault="007E22A2" w:rsidP="0011682C">
      <w:pPr>
        <w:numPr>
          <w:ilvl w:val="0"/>
          <w:numId w:val="21"/>
        </w:numPr>
        <w:ind w:left="426" w:hanging="426"/>
        <w:jc w:val="both"/>
        <w:rPr>
          <w:rFonts w:ascii="Arial" w:hAnsi="Arial" w:cs="Arial"/>
          <w:b/>
          <w:color w:val="FF0000"/>
          <w:sz w:val="22"/>
          <w:szCs w:val="22"/>
        </w:rPr>
      </w:pPr>
      <w:r w:rsidRPr="00974FF7">
        <w:rPr>
          <w:rFonts w:ascii="Arial" w:hAnsi="Arial" w:cs="Arial"/>
          <w:sz w:val="22"/>
          <w:szCs w:val="22"/>
        </w:rPr>
        <w:t>Rachunek bankowy dedykowany do zapłaty za wykonane roboty winien być wyłącznie rachunkiem rozliczeniowym znajdującym się na tzw. białej liście (elektroniczny wykaz podmiotów wymienionych w art. 96b ust. 1 ustawy z dnia 11 marca 2004 o podatku od towarów i usług)</w:t>
      </w:r>
      <w:r w:rsidR="000B5520" w:rsidRPr="00974FF7">
        <w:rPr>
          <w:rFonts w:ascii="Arial" w:hAnsi="Arial" w:cs="Arial"/>
          <w:sz w:val="22"/>
          <w:szCs w:val="22"/>
        </w:rPr>
        <w:t xml:space="preserve">. </w:t>
      </w:r>
    </w:p>
    <w:p w14:paraId="351D0084" w14:textId="50FEF12B" w:rsidR="000A6893" w:rsidRPr="00974FF7" w:rsidRDefault="007E22A2" w:rsidP="0011682C">
      <w:pPr>
        <w:numPr>
          <w:ilvl w:val="0"/>
          <w:numId w:val="21"/>
        </w:numPr>
        <w:ind w:left="426" w:hanging="426"/>
        <w:jc w:val="both"/>
        <w:rPr>
          <w:rFonts w:ascii="Arial" w:hAnsi="Arial" w:cs="Arial"/>
          <w:b/>
          <w:color w:val="FF0000"/>
          <w:sz w:val="22"/>
          <w:szCs w:val="22"/>
        </w:rPr>
      </w:pPr>
      <w:r w:rsidRPr="00974FF7">
        <w:rPr>
          <w:rFonts w:ascii="Arial" w:hAnsi="Arial" w:cs="Arial"/>
          <w:sz w:val="22"/>
          <w:szCs w:val="22"/>
        </w:rPr>
        <w:t>Zamawiający ma prawo odstąpić od realizacji zamówienia w terminie wskazanym w §</w:t>
      </w:r>
      <w:r w:rsidR="006970AD" w:rsidRPr="00974FF7">
        <w:rPr>
          <w:rFonts w:ascii="Arial" w:hAnsi="Arial" w:cs="Arial"/>
          <w:sz w:val="22"/>
          <w:szCs w:val="22"/>
        </w:rPr>
        <w:t xml:space="preserve"> </w:t>
      </w:r>
      <w:r w:rsidRPr="00974FF7">
        <w:rPr>
          <w:rFonts w:ascii="Arial" w:hAnsi="Arial" w:cs="Arial"/>
          <w:sz w:val="22"/>
          <w:szCs w:val="22"/>
        </w:rPr>
        <w:t>15 ust. 1 pkt. 3 niniejszej umowy w przypadku braku środków finansowych przeznaczonych na planowane sfinansowanie przedmiotu zamówienia. Rozliczenie i odbiór wykonanych robót</w:t>
      </w:r>
      <w:r w:rsidR="00BF1CC6" w:rsidRPr="00974FF7">
        <w:rPr>
          <w:rFonts w:ascii="Arial" w:hAnsi="Arial" w:cs="Arial"/>
          <w:sz w:val="22"/>
          <w:szCs w:val="22"/>
        </w:rPr>
        <w:t xml:space="preserve"> do chwili wstrzymania nastąpi na podstawie dokonanego wspólnie przez strony obmiaru robót i potwierdzeniu przez</w:t>
      </w:r>
      <w:r w:rsidR="00593B5E" w:rsidRPr="00974FF7">
        <w:rPr>
          <w:rFonts w:ascii="Arial" w:hAnsi="Arial" w:cs="Arial"/>
          <w:sz w:val="22"/>
          <w:szCs w:val="22"/>
        </w:rPr>
        <w:t xml:space="preserve"> </w:t>
      </w:r>
      <w:r w:rsidR="008F22F5" w:rsidRPr="00974FF7">
        <w:rPr>
          <w:rFonts w:ascii="Arial" w:hAnsi="Arial" w:cs="Arial"/>
          <w:sz w:val="22"/>
          <w:szCs w:val="22"/>
        </w:rPr>
        <w:t xml:space="preserve">przedstawiciela Zamawiającego/inspektora nadzoru inwestorskiego </w:t>
      </w:r>
      <w:r w:rsidR="00852DBA" w:rsidRPr="00974FF7">
        <w:rPr>
          <w:rFonts w:ascii="Arial" w:hAnsi="Arial" w:cs="Arial"/>
          <w:sz w:val="22"/>
          <w:szCs w:val="22"/>
        </w:rPr>
        <w:t xml:space="preserve">stanu </w:t>
      </w:r>
      <w:r w:rsidR="00195375" w:rsidRPr="00974FF7">
        <w:rPr>
          <w:rFonts w:ascii="Arial" w:hAnsi="Arial" w:cs="Arial"/>
          <w:sz w:val="22"/>
          <w:szCs w:val="22"/>
        </w:rPr>
        <w:t>realizacj</w:t>
      </w:r>
      <w:r w:rsidR="00852DBA" w:rsidRPr="00974FF7">
        <w:rPr>
          <w:rFonts w:ascii="Arial" w:hAnsi="Arial" w:cs="Arial"/>
          <w:sz w:val="22"/>
          <w:szCs w:val="22"/>
        </w:rPr>
        <w:t>i</w:t>
      </w:r>
      <w:r w:rsidR="00593B5E" w:rsidRPr="00974FF7">
        <w:rPr>
          <w:rFonts w:ascii="Arial" w:hAnsi="Arial" w:cs="Arial"/>
          <w:sz w:val="22"/>
          <w:szCs w:val="22"/>
        </w:rPr>
        <w:t xml:space="preserve"> </w:t>
      </w:r>
      <w:r w:rsidR="00195375" w:rsidRPr="00974FF7">
        <w:rPr>
          <w:rFonts w:ascii="Arial" w:hAnsi="Arial" w:cs="Arial"/>
          <w:sz w:val="22"/>
          <w:szCs w:val="22"/>
        </w:rPr>
        <w:t xml:space="preserve">umowy </w:t>
      </w:r>
      <w:r w:rsidR="00852DBA" w:rsidRPr="00974FF7">
        <w:rPr>
          <w:rFonts w:ascii="Arial" w:hAnsi="Arial" w:cs="Arial"/>
          <w:sz w:val="22"/>
          <w:szCs w:val="22"/>
        </w:rPr>
        <w:t xml:space="preserve">według </w:t>
      </w:r>
      <w:r w:rsidR="00195375" w:rsidRPr="00974FF7">
        <w:rPr>
          <w:rFonts w:ascii="Arial" w:hAnsi="Arial" w:cs="Arial"/>
          <w:sz w:val="22"/>
          <w:szCs w:val="22"/>
        </w:rPr>
        <w:t xml:space="preserve">kosztorysu </w:t>
      </w:r>
      <w:r w:rsidR="00593B5E" w:rsidRPr="00974FF7">
        <w:rPr>
          <w:rFonts w:ascii="Arial" w:hAnsi="Arial" w:cs="Arial"/>
          <w:sz w:val="22"/>
          <w:szCs w:val="22"/>
        </w:rPr>
        <w:t>powykonawczego do wysokości posiadanych środków. W przypadku zaistnienia niniejszej sytuacji Zamawiający rozliczy i odbierze wykonane roboty, wg stanu zaawansowania na dzień poinformowania Wykonawcy o odstąpieniu od umowy.</w:t>
      </w:r>
    </w:p>
    <w:p w14:paraId="6E71CBFE" w14:textId="77777777" w:rsidR="006970AD" w:rsidRPr="00974FF7" w:rsidRDefault="006970AD" w:rsidP="00B85585">
      <w:pPr>
        <w:tabs>
          <w:tab w:val="left" w:pos="4735"/>
          <w:tab w:val="center" w:pos="5053"/>
        </w:tabs>
        <w:ind w:left="360"/>
        <w:jc w:val="center"/>
        <w:rPr>
          <w:rFonts w:ascii="Arial" w:hAnsi="Arial" w:cs="Arial"/>
          <w:b/>
          <w:sz w:val="22"/>
          <w:szCs w:val="22"/>
        </w:rPr>
      </w:pPr>
    </w:p>
    <w:p w14:paraId="32DAFC01" w14:textId="5F76DFBA" w:rsidR="00C970EC" w:rsidRPr="00974FF7" w:rsidRDefault="006D566E" w:rsidP="00B85585">
      <w:pPr>
        <w:tabs>
          <w:tab w:val="left" w:pos="4735"/>
          <w:tab w:val="center" w:pos="5053"/>
        </w:tabs>
        <w:ind w:left="360"/>
        <w:jc w:val="center"/>
        <w:rPr>
          <w:rFonts w:ascii="Arial" w:hAnsi="Arial" w:cs="Arial"/>
          <w:b/>
          <w:sz w:val="22"/>
          <w:szCs w:val="22"/>
        </w:rPr>
      </w:pPr>
      <w:r w:rsidRPr="00974FF7">
        <w:rPr>
          <w:rFonts w:ascii="Arial" w:hAnsi="Arial" w:cs="Arial"/>
          <w:b/>
          <w:sz w:val="22"/>
          <w:szCs w:val="22"/>
        </w:rPr>
        <w:t>§ 4</w:t>
      </w:r>
    </w:p>
    <w:p w14:paraId="1602743A" w14:textId="67EA31A8" w:rsidR="00F878B3" w:rsidRDefault="00286D7B" w:rsidP="00B85585">
      <w:pPr>
        <w:ind w:left="360"/>
        <w:jc w:val="center"/>
        <w:rPr>
          <w:rFonts w:ascii="Arial" w:hAnsi="Arial" w:cs="Arial"/>
          <w:b/>
          <w:sz w:val="22"/>
          <w:szCs w:val="22"/>
        </w:rPr>
      </w:pPr>
      <w:r w:rsidRPr="00974FF7">
        <w:rPr>
          <w:rFonts w:ascii="Arial" w:hAnsi="Arial" w:cs="Arial"/>
          <w:b/>
          <w:sz w:val="22"/>
          <w:szCs w:val="22"/>
        </w:rPr>
        <w:t xml:space="preserve">Termin oraz warunki realizacji przedmiotu </w:t>
      </w:r>
      <w:r w:rsidR="00FC49E3" w:rsidRPr="00974FF7">
        <w:rPr>
          <w:rFonts w:ascii="Arial" w:hAnsi="Arial" w:cs="Arial"/>
          <w:b/>
          <w:sz w:val="22"/>
          <w:szCs w:val="22"/>
        </w:rPr>
        <w:t>Umowy</w:t>
      </w:r>
    </w:p>
    <w:p w14:paraId="1E7FF1D8" w14:textId="77777777" w:rsidR="009C661F" w:rsidRPr="00974FF7" w:rsidRDefault="009C661F" w:rsidP="00B85585">
      <w:pPr>
        <w:ind w:left="360"/>
        <w:jc w:val="center"/>
        <w:rPr>
          <w:rFonts w:ascii="Arial" w:hAnsi="Arial" w:cs="Arial"/>
          <w:b/>
          <w:sz w:val="22"/>
          <w:szCs w:val="22"/>
        </w:rPr>
      </w:pPr>
    </w:p>
    <w:p w14:paraId="57DCC673" w14:textId="77777777" w:rsidR="00423F88" w:rsidRPr="00423F88" w:rsidRDefault="00593B5E" w:rsidP="0011682C">
      <w:pPr>
        <w:pStyle w:val="Default"/>
        <w:numPr>
          <w:ilvl w:val="0"/>
          <w:numId w:val="1"/>
        </w:numPr>
        <w:ind w:left="426" w:hanging="426"/>
        <w:jc w:val="both"/>
        <w:rPr>
          <w:rFonts w:ascii="Arial" w:hAnsi="Arial" w:cs="Arial"/>
          <w:color w:val="auto"/>
          <w:sz w:val="22"/>
          <w:szCs w:val="22"/>
        </w:rPr>
      </w:pPr>
      <w:r w:rsidRPr="00974FF7">
        <w:rPr>
          <w:rFonts w:ascii="Arial" w:hAnsi="Arial" w:cs="Arial"/>
          <w:b/>
          <w:color w:val="auto"/>
          <w:sz w:val="22"/>
          <w:szCs w:val="22"/>
        </w:rPr>
        <w:t>W terminie 5 dni od dnia zawarcia umowy</w:t>
      </w:r>
      <w:r w:rsidRPr="00974FF7">
        <w:rPr>
          <w:rFonts w:ascii="Arial" w:hAnsi="Arial" w:cs="Arial"/>
          <w:color w:val="auto"/>
          <w:sz w:val="22"/>
          <w:szCs w:val="22"/>
        </w:rPr>
        <w:t xml:space="preserve"> nastąpi przekazanie </w:t>
      </w:r>
      <w:r w:rsidR="00C42A8A" w:rsidRPr="00974FF7">
        <w:rPr>
          <w:rFonts w:ascii="Arial" w:hAnsi="Arial" w:cs="Arial"/>
          <w:color w:val="auto"/>
          <w:sz w:val="22"/>
          <w:szCs w:val="22"/>
        </w:rPr>
        <w:t>placu budowy/</w:t>
      </w:r>
      <w:r w:rsidRPr="00974FF7">
        <w:rPr>
          <w:rFonts w:ascii="Arial" w:hAnsi="Arial" w:cs="Arial"/>
          <w:color w:val="auto"/>
          <w:sz w:val="22"/>
          <w:szCs w:val="22"/>
        </w:rPr>
        <w:t xml:space="preserve">terenu przez Zamawiającego, wraz z wymaganymi dokumentami, niezbędnymi do realizacji umowy. Z czynności przekazania terenu sporządzony zostanie protokół, podpisany przez obie Strony. Wykonawca zobowiązuje się wykonać roboty w całości oraz </w:t>
      </w:r>
      <w:r w:rsidR="00732460" w:rsidRPr="00974FF7">
        <w:rPr>
          <w:rFonts w:ascii="Arial" w:hAnsi="Arial" w:cs="Arial"/>
          <w:color w:val="auto"/>
          <w:sz w:val="22"/>
          <w:szCs w:val="22"/>
        </w:rPr>
        <w:t xml:space="preserve">prawidłowo </w:t>
      </w:r>
      <w:r w:rsidRPr="00974FF7">
        <w:rPr>
          <w:rFonts w:ascii="Arial" w:hAnsi="Arial" w:cs="Arial"/>
          <w:color w:val="auto"/>
          <w:sz w:val="22"/>
          <w:szCs w:val="22"/>
        </w:rPr>
        <w:t xml:space="preserve">zgłosić gotowość przedmiotu zamówienia do odbioru końcowego </w:t>
      </w:r>
      <w:r w:rsidRPr="00974FF7">
        <w:rPr>
          <w:rFonts w:ascii="Arial" w:hAnsi="Arial" w:cs="Arial"/>
          <w:bCs/>
          <w:color w:val="auto"/>
          <w:sz w:val="22"/>
          <w:szCs w:val="22"/>
        </w:rPr>
        <w:t xml:space="preserve">najpóźniej w </w:t>
      </w:r>
      <w:r w:rsidRPr="00723AE7">
        <w:rPr>
          <w:rFonts w:ascii="Arial" w:hAnsi="Arial" w:cs="Arial"/>
          <w:bCs/>
          <w:color w:val="auto"/>
          <w:sz w:val="22"/>
          <w:szCs w:val="22"/>
        </w:rPr>
        <w:t>terminie:</w:t>
      </w:r>
    </w:p>
    <w:p w14:paraId="433C9DCB" w14:textId="22AC7D64" w:rsidR="00593B5E" w:rsidRPr="00594984" w:rsidRDefault="002D3B3D" w:rsidP="009C661F">
      <w:pPr>
        <w:pStyle w:val="Akapitzlist"/>
        <w:spacing w:line="276" w:lineRule="auto"/>
        <w:ind w:left="426"/>
        <w:jc w:val="center"/>
        <w:rPr>
          <w:rFonts w:ascii="Arial" w:hAnsi="Arial" w:cs="Arial"/>
          <w:b/>
          <w:color w:val="FF0000"/>
        </w:rPr>
      </w:pPr>
      <w:r w:rsidRPr="009C661F">
        <w:rPr>
          <w:rFonts w:ascii="Arial" w:hAnsi="Arial" w:cs="Arial"/>
          <w:b/>
          <w:sz w:val="22"/>
          <w:szCs w:val="22"/>
          <w:highlight w:val="yellow"/>
        </w:rPr>
        <w:t xml:space="preserve">180 dni </w:t>
      </w:r>
      <w:r w:rsidR="00594984" w:rsidRPr="009C661F">
        <w:rPr>
          <w:rFonts w:ascii="Arial" w:hAnsi="Arial" w:cs="Arial"/>
          <w:b/>
          <w:sz w:val="22"/>
          <w:szCs w:val="22"/>
          <w:highlight w:val="yellow"/>
        </w:rPr>
        <w:t xml:space="preserve">od dnia zawarcia </w:t>
      </w:r>
      <w:r w:rsidR="00594984" w:rsidRPr="009C661F">
        <w:rPr>
          <w:rFonts w:ascii="Arial" w:hAnsi="Arial" w:cs="Arial"/>
          <w:b/>
          <w:color w:val="000000" w:themeColor="text1"/>
          <w:sz w:val="22"/>
          <w:szCs w:val="22"/>
          <w:highlight w:val="yellow"/>
        </w:rPr>
        <w:t>umowy</w:t>
      </w:r>
      <w:r w:rsidR="000A109F" w:rsidRPr="009C661F">
        <w:rPr>
          <w:rFonts w:ascii="Arial" w:hAnsi="Arial" w:cs="Arial"/>
          <w:b/>
          <w:color w:val="000000" w:themeColor="text1"/>
          <w:sz w:val="22"/>
          <w:szCs w:val="22"/>
          <w:highlight w:val="yellow"/>
        </w:rPr>
        <w:t>.</w:t>
      </w:r>
    </w:p>
    <w:p w14:paraId="4E88E1F5" w14:textId="6962EBF0" w:rsidR="00593B5E" w:rsidRPr="00723AE7" w:rsidRDefault="00593B5E" w:rsidP="00596DD5">
      <w:pPr>
        <w:pStyle w:val="Default"/>
        <w:ind w:left="426"/>
        <w:jc w:val="both"/>
        <w:rPr>
          <w:rFonts w:ascii="Arial" w:hAnsi="Arial" w:cs="Arial"/>
          <w:color w:val="auto"/>
          <w:sz w:val="22"/>
          <w:szCs w:val="22"/>
        </w:rPr>
      </w:pPr>
      <w:r w:rsidRPr="00723AE7">
        <w:rPr>
          <w:rFonts w:ascii="Arial" w:hAnsi="Arial" w:cs="Arial"/>
          <w:bCs/>
          <w:color w:val="auto"/>
          <w:sz w:val="22"/>
          <w:szCs w:val="22"/>
        </w:rPr>
        <w:t xml:space="preserve">Za prawidłowo zgłoszoną gotowość do odbioru końcowego uznaje się przekazanie informacji, w wyniku której nie stwierdzono w trakcie </w:t>
      </w:r>
      <w:r w:rsidR="001F508C" w:rsidRPr="00723AE7">
        <w:rPr>
          <w:rFonts w:ascii="Arial" w:hAnsi="Arial" w:cs="Arial"/>
          <w:bCs/>
          <w:color w:val="auto"/>
          <w:sz w:val="22"/>
          <w:szCs w:val="22"/>
        </w:rPr>
        <w:t xml:space="preserve">procedur odbiorowych </w:t>
      </w:r>
      <w:r w:rsidR="00D920DA" w:rsidRPr="00723AE7">
        <w:rPr>
          <w:rFonts w:ascii="Arial" w:hAnsi="Arial" w:cs="Arial"/>
          <w:bCs/>
          <w:color w:val="auto"/>
          <w:sz w:val="22"/>
          <w:szCs w:val="22"/>
        </w:rPr>
        <w:t xml:space="preserve">niewykonania części robót czy </w:t>
      </w:r>
      <w:r w:rsidRPr="00723AE7">
        <w:rPr>
          <w:rFonts w:ascii="Arial" w:hAnsi="Arial" w:cs="Arial"/>
          <w:bCs/>
          <w:color w:val="auto"/>
          <w:sz w:val="22"/>
          <w:szCs w:val="22"/>
        </w:rPr>
        <w:t>występowania wad istotnych.</w:t>
      </w:r>
    </w:p>
    <w:p w14:paraId="064D49DA" w14:textId="37A7141D" w:rsidR="00F271B6" w:rsidRPr="00974FF7" w:rsidRDefault="00593B5E" w:rsidP="00596DD5">
      <w:pPr>
        <w:pStyle w:val="Default"/>
        <w:numPr>
          <w:ilvl w:val="0"/>
          <w:numId w:val="1"/>
        </w:numPr>
        <w:ind w:left="426" w:hanging="426"/>
        <w:jc w:val="both"/>
        <w:rPr>
          <w:rFonts w:ascii="Arial" w:hAnsi="Arial" w:cs="Arial"/>
          <w:color w:val="auto"/>
          <w:sz w:val="22"/>
          <w:szCs w:val="22"/>
        </w:rPr>
      </w:pPr>
      <w:r w:rsidRPr="00723AE7">
        <w:rPr>
          <w:rFonts w:ascii="Arial" w:hAnsi="Arial" w:cs="Arial"/>
          <w:b/>
          <w:color w:val="auto"/>
          <w:sz w:val="22"/>
          <w:szCs w:val="22"/>
        </w:rPr>
        <w:t>W terminie 5 dni od dnia</w:t>
      </w:r>
      <w:r w:rsidR="0028439D" w:rsidRPr="00723AE7">
        <w:rPr>
          <w:rFonts w:ascii="Arial" w:hAnsi="Arial" w:cs="Arial"/>
          <w:b/>
          <w:color w:val="auto"/>
          <w:sz w:val="22"/>
          <w:szCs w:val="22"/>
        </w:rPr>
        <w:t xml:space="preserve"> przekazania </w:t>
      </w:r>
      <w:r w:rsidR="00C42A8A" w:rsidRPr="00723AE7">
        <w:rPr>
          <w:rFonts w:ascii="Arial" w:hAnsi="Arial" w:cs="Arial"/>
          <w:b/>
          <w:color w:val="auto"/>
          <w:sz w:val="22"/>
          <w:szCs w:val="22"/>
        </w:rPr>
        <w:t>placu budowy/</w:t>
      </w:r>
      <w:r w:rsidR="0028439D" w:rsidRPr="00723AE7">
        <w:rPr>
          <w:rFonts w:ascii="Arial" w:hAnsi="Arial" w:cs="Arial"/>
          <w:b/>
          <w:color w:val="auto"/>
          <w:sz w:val="22"/>
          <w:szCs w:val="22"/>
        </w:rPr>
        <w:t>terenu wykonania prac</w:t>
      </w:r>
      <w:r w:rsidR="0028439D" w:rsidRPr="00723AE7">
        <w:rPr>
          <w:rFonts w:ascii="Arial" w:hAnsi="Arial" w:cs="Arial"/>
          <w:color w:val="auto"/>
          <w:sz w:val="22"/>
          <w:szCs w:val="22"/>
        </w:rPr>
        <w:t xml:space="preserve"> przez Zamawiającego dla Wykonawcy, Wykonawca przedstawi</w:t>
      </w:r>
      <w:r w:rsidR="0028439D" w:rsidRPr="00974FF7">
        <w:rPr>
          <w:rFonts w:ascii="Arial" w:hAnsi="Arial" w:cs="Arial"/>
          <w:color w:val="auto"/>
          <w:sz w:val="22"/>
          <w:szCs w:val="22"/>
        </w:rPr>
        <w:t xml:space="preserve"> Zamawiającemu opracowany Harmonogram realizacji robót wynikających z niniejszej umowy</w:t>
      </w:r>
      <w:r w:rsidR="00126F04">
        <w:rPr>
          <w:rFonts w:ascii="Arial" w:hAnsi="Arial" w:cs="Arial"/>
          <w:color w:val="auto"/>
          <w:sz w:val="22"/>
          <w:szCs w:val="22"/>
        </w:rPr>
        <w:t>, celem jego uzgodnienia z Zamawiającym</w:t>
      </w:r>
      <w:r w:rsidR="0028439D" w:rsidRPr="00974FF7">
        <w:rPr>
          <w:rFonts w:ascii="Arial" w:hAnsi="Arial" w:cs="Arial"/>
          <w:color w:val="auto"/>
          <w:sz w:val="22"/>
          <w:szCs w:val="22"/>
        </w:rPr>
        <w:t xml:space="preserve">. </w:t>
      </w:r>
      <w:r w:rsidR="000E1889" w:rsidRPr="00974FF7">
        <w:rPr>
          <w:rFonts w:ascii="Arial" w:hAnsi="Arial" w:cs="Arial"/>
          <w:color w:val="auto"/>
          <w:sz w:val="22"/>
          <w:szCs w:val="22"/>
        </w:rPr>
        <w:t xml:space="preserve">Nie przedstawienie we wskazanym terminie </w:t>
      </w:r>
      <w:r w:rsidR="00B61D3D">
        <w:rPr>
          <w:rFonts w:ascii="Arial" w:hAnsi="Arial" w:cs="Arial"/>
          <w:color w:val="auto"/>
          <w:sz w:val="22"/>
          <w:szCs w:val="22"/>
        </w:rPr>
        <w:t>H</w:t>
      </w:r>
      <w:r w:rsidR="000E1889" w:rsidRPr="00974FF7">
        <w:rPr>
          <w:rFonts w:ascii="Arial" w:hAnsi="Arial" w:cs="Arial"/>
          <w:color w:val="auto"/>
          <w:sz w:val="22"/>
          <w:szCs w:val="22"/>
        </w:rPr>
        <w:t>armonogramu realizacji robót skutkować będzie naliczeniem kary umownej określonej w §</w:t>
      </w:r>
      <w:r w:rsidR="00FB07E9">
        <w:rPr>
          <w:rFonts w:ascii="Arial" w:hAnsi="Arial" w:cs="Arial"/>
          <w:color w:val="auto"/>
          <w:sz w:val="22"/>
          <w:szCs w:val="22"/>
        </w:rPr>
        <w:t xml:space="preserve"> </w:t>
      </w:r>
      <w:r w:rsidR="000E1889" w:rsidRPr="00974FF7">
        <w:rPr>
          <w:rFonts w:ascii="Arial" w:hAnsi="Arial" w:cs="Arial"/>
          <w:color w:val="auto"/>
          <w:sz w:val="22"/>
          <w:szCs w:val="22"/>
        </w:rPr>
        <w:t>10 ust. 1 lit. g).</w:t>
      </w:r>
    </w:p>
    <w:p w14:paraId="7C97964D" w14:textId="36EE9A7B" w:rsidR="000A6893" w:rsidRPr="00974FF7" w:rsidRDefault="005B60B7"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Wykonawca jest odpowiedzialny za prawidłową jakość wykonania robót budowlanych oraz za zgodność ich przeprowadzenia ze sztuką budowlaną, dokumentacją techniczną, </w:t>
      </w:r>
      <w:r w:rsidRPr="00974FF7">
        <w:rPr>
          <w:rFonts w:ascii="Arial" w:hAnsi="Arial" w:cs="Arial"/>
          <w:color w:val="auto"/>
          <w:sz w:val="22"/>
          <w:szCs w:val="22"/>
        </w:rPr>
        <w:t xml:space="preserve">poleceniami </w:t>
      </w:r>
      <w:r w:rsidR="008F22F5" w:rsidRPr="00974FF7">
        <w:rPr>
          <w:rFonts w:ascii="Arial" w:hAnsi="Arial" w:cs="Arial"/>
          <w:color w:val="auto"/>
          <w:sz w:val="22"/>
          <w:szCs w:val="22"/>
        </w:rPr>
        <w:t>przedstawiciela Zamawiającego/inspektora nadzoru inwestorskiego</w:t>
      </w:r>
      <w:r w:rsidRPr="00974FF7">
        <w:rPr>
          <w:rFonts w:ascii="Arial" w:hAnsi="Arial" w:cs="Arial"/>
          <w:color w:val="auto"/>
          <w:sz w:val="22"/>
          <w:szCs w:val="22"/>
        </w:rPr>
        <w:t>. Polecenia dotyczące realizacji robót będą wykonywane przez Wykonawcę nie później niż w czasie wyznaczonym</w:t>
      </w:r>
      <w:r w:rsidR="00FE7876" w:rsidRPr="00974FF7">
        <w:rPr>
          <w:rFonts w:ascii="Arial" w:hAnsi="Arial" w:cs="Arial"/>
          <w:color w:val="auto"/>
          <w:sz w:val="22"/>
          <w:szCs w:val="22"/>
        </w:rPr>
        <w:t>,</w:t>
      </w:r>
      <w:r w:rsidRPr="00974FF7">
        <w:rPr>
          <w:rFonts w:ascii="Arial" w:hAnsi="Arial" w:cs="Arial"/>
          <w:color w:val="auto"/>
          <w:sz w:val="22"/>
          <w:szCs w:val="22"/>
        </w:rPr>
        <w:t xml:space="preserve"> pod </w:t>
      </w:r>
      <w:r w:rsidR="00195375" w:rsidRPr="00974FF7">
        <w:rPr>
          <w:rFonts w:ascii="Arial" w:hAnsi="Arial" w:cs="Arial"/>
          <w:color w:val="auto"/>
          <w:sz w:val="22"/>
          <w:szCs w:val="22"/>
        </w:rPr>
        <w:t>rygorem</w:t>
      </w:r>
      <w:r w:rsidRPr="00974FF7">
        <w:rPr>
          <w:rFonts w:ascii="Arial" w:hAnsi="Arial" w:cs="Arial"/>
          <w:color w:val="auto"/>
          <w:sz w:val="22"/>
          <w:szCs w:val="22"/>
        </w:rPr>
        <w:t xml:space="preserve"> </w:t>
      </w:r>
      <w:r w:rsidR="0099073A" w:rsidRPr="00974FF7">
        <w:rPr>
          <w:rFonts w:ascii="Arial" w:hAnsi="Arial" w:cs="Arial"/>
          <w:color w:val="auto"/>
          <w:sz w:val="22"/>
          <w:szCs w:val="22"/>
        </w:rPr>
        <w:t xml:space="preserve">wstrzymania </w:t>
      </w:r>
      <w:r w:rsidRPr="00974FF7">
        <w:rPr>
          <w:rFonts w:ascii="Arial" w:hAnsi="Arial" w:cs="Arial"/>
          <w:color w:val="auto"/>
          <w:sz w:val="22"/>
          <w:szCs w:val="22"/>
        </w:rPr>
        <w:t>robót</w:t>
      </w:r>
      <w:r w:rsidRPr="00974FF7">
        <w:rPr>
          <w:rFonts w:ascii="Arial" w:hAnsi="Arial" w:cs="Arial"/>
          <w:sz w:val="22"/>
          <w:szCs w:val="22"/>
        </w:rPr>
        <w:t>. Skutki finansowe</w:t>
      </w:r>
      <w:r w:rsidR="0036604B" w:rsidRPr="00974FF7">
        <w:rPr>
          <w:rFonts w:ascii="Arial" w:hAnsi="Arial" w:cs="Arial"/>
          <w:sz w:val="22"/>
          <w:szCs w:val="22"/>
        </w:rPr>
        <w:t xml:space="preserve"> </w:t>
      </w:r>
      <w:r w:rsidR="00485801" w:rsidRPr="00974FF7">
        <w:rPr>
          <w:rFonts w:ascii="Arial" w:hAnsi="Arial" w:cs="Arial"/>
          <w:sz w:val="22"/>
          <w:szCs w:val="22"/>
        </w:rPr>
        <w:t>z tytułu wstrzymania</w:t>
      </w:r>
      <w:r w:rsidR="008958FB" w:rsidRPr="00974FF7">
        <w:rPr>
          <w:rFonts w:ascii="Arial" w:hAnsi="Arial" w:cs="Arial"/>
          <w:sz w:val="22"/>
          <w:szCs w:val="22"/>
        </w:rPr>
        <w:t xml:space="preserve"> </w:t>
      </w:r>
      <w:r w:rsidRPr="00974FF7">
        <w:rPr>
          <w:rFonts w:ascii="Arial" w:hAnsi="Arial" w:cs="Arial"/>
          <w:sz w:val="22"/>
          <w:szCs w:val="22"/>
        </w:rPr>
        <w:t>robót w sytuacji</w:t>
      </w:r>
      <w:r w:rsidR="0099073A" w:rsidRPr="00974FF7">
        <w:rPr>
          <w:rFonts w:ascii="Arial" w:hAnsi="Arial" w:cs="Arial"/>
          <w:sz w:val="22"/>
          <w:szCs w:val="22"/>
        </w:rPr>
        <w:t>, o której mowa w zdaniu poprzednim,</w:t>
      </w:r>
      <w:r w:rsidRPr="00974FF7">
        <w:rPr>
          <w:rFonts w:ascii="Arial" w:hAnsi="Arial" w:cs="Arial"/>
          <w:sz w:val="22"/>
          <w:szCs w:val="22"/>
        </w:rPr>
        <w:t xml:space="preserve"> ponosi Wykonawca. Wykonawca nie może wykorzystać na swą korzyść jakichkolwiek błędów lub braków w dokumentacji projektowej lub w specyfikacji technicznej, a o ich wykryciu powinien bez</w:t>
      </w:r>
      <w:r w:rsidR="00754554" w:rsidRPr="00974FF7">
        <w:rPr>
          <w:rFonts w:ascii="Arial" w:hAnsi="Arial" w:cs="Arial"/>
          <w:sz w:val="22"/>
          <w:szCs w:val="22"/>
        </w:rPr>
        <w:t xml:space="preserve">zwłocznie powiadomić </w:t>
      </w:r>
      <w:r w:rsidR="00FE7876" w:rsidRPr="00974FF7">
        <w:rPr>
          <w:rFonts w:ascii="Arial" w:hAnsi="Arial" w:cs="Arial"/>
          <w:sz w:val="22"/>
          <w:szCs w:val="22"/>
        </w:rPr>
        <w:t xml:space="preserve">Zamawiającego. </w:t>
      </w:r>
      <w:r w:rsidRPr="00974FF7">
        <w:rPr>
          <w:rFonts w:ascii="Arial" w:hAnsi="Arial" w:cs="Arial"/>
          <w:sz w:val="22"/>
          <w:szCs w:val="22"/>
        </w:rPr>
        <w:t>Wszystkie wykonane roboty oraz użyte materiały winny być zgodne</w:t>
      </w:r>
      <w:r w:rsidR="00FE7876" w:rsidRPr="00974FF7">
        <w:rPr>
          <w:rFonts w:ascii="Arial" w:hAnsi="Arial" w:cs="Arial"/>
          <w:sz w:val="22"/>
          <w:szCs w:val="22"/>
        </w:rPr>
        <w:t xml:space="preserve"> </w:t>
      </w:r>
      <w:r w:rsidRPr="00974FF7">
        <w:rPr>
          <w:rFonts w:ascii="Arial" w:hAnsi="Arial" w:cs="Arial"/>
          <w:sz w:val="22"/>
          <w:szCs w:val="22"/>
        </w:rPr>
        <w:t>z specyfikacją techniczną</w:t>
      </w:r>
      <w:r w:rsidR="007A6A31" w:rsidRPr="00974FF7">
        <w:rPr>
          <w:rFonts w:ascii="Arial" w:hAnsi="Arial" w:cs="Arial"/>
          <w:sz w:val="22"/>
          <w:szCs w:val="22"/>
        </w:rPr>
        <w:t xml:space="preserve"> wykonania</w:t>
      </w:r>
      <w:r w:rsidR="00B26932" w:rsidRPr="00974FF7">
        <w:rPr>
          <w:rFonts w:ascii="Arial" w:hAnsi="Arial" w:cs="Arial"/>
          <w:sz w:val="22"/>
          <w:szCs w:val="22"/>
        </w:rPr>
        <w:t xml:space="preserve"> </w:t>
      </w:r>
      <w:r w:rsidR="00231066" w:rsidRPr="00974FF7">
        <w:rPr>
          <w:rFonts w:ascii="Arial" w:hAnsi="Arial" w:cs="Arial"/>
          <w:sz w:val="22"/>
          <w:szCs w:val="22"/>
        </w:rPr>
        <w:t xml:space="preserve">i </w:t>
      </w:r>
      <w:r w:rsidR="007A6A31" w:rsidRPr="00974FF7">
        <w:rPr>
          <w:rFonts w:ascii="Arial" w:hAnsi="Arial" w:cs="Arial"/>
          <w:sz w:val="22"/>
          <w:szCs w:val="22"/>
        </w:rPr>
        <w:t>odbioru robót</w:t>
      </w:r>
      <w:r w:rsidR="0099073A" w:rsidRPr="00974FF7">
        <w:rPr>
          <w:rFonts w:ascii="Arial" w:hAnsi="Arial" w:cs="Arial"/>
          <w:sz w:val="22"/>
          <w:szCs w:val="22"/>
        </w:rPr>
        <w:t>.</w:t>
      </w:r>
    </w:p>
    <w:p w14:paraId="540DB405" w14:textId="074AA645" w:rsidR="001348E7" w:rsidRPr="00974FF7" w:rsidRDefault="001348E7"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color w:val="auto"/>
          <w:sz w:val="22"/>
          <w:szCs w:val="22"/>
        </w:rPr>
        <w:t xml:space="preserve">Wykonawca ma obowiązek niezwłocznego zawiadomienia Zamawiającego o zastanym stanie elementu obiektu, niezgodnym z dokumentacją </w:t>
      </w:r>
      <w:r w:rsidR="001F38A1" w:rsidRPr="00974FF7">
        <w:rPr>
          <w:rFonts w:ascii="Arial" w:hAnsi="Arial" w:cs="Arial"/>
          <w:color w:val="auto"/>
          <w:sz w:val="22"/>
          <w:szCs w:val="22"/>
        </w:rPr>
        <w:t>projektową, przedmiarem i specyfikacją techniczną po dokonaniu odkrywek lub demontaży, a wymagający zwiększenia kosztów po stronie Wykonawcy</w:t>
      </w:r>
      <w:r w:rsidR="007F44F6" w:rsidRPr="00974FF7">
        <w:rPr>
          <w:rFonts w:ascii="Arial" w:hAnsi="Arial" w:cs="Arial"/>
          <w:color w:val="auto"/>
          <w:sz w:val="22"/>
          <w:szCs w:val="22"/>
        </w:rPr>
        <w:t xml:space="preserve"> w celu wykonania robót</w:t>
      </w:r>
      <w:r w:rsidR="001F38A1" w:rsidRPr="00974FF7">
        <w:rPr>
          <w:rFonts w:ascii="Arial" w:hAnsi="Arial" w:cs="Arial"/>
          <w:color w:val="auto"/>
          <w:sz w:val="22"/>
          <w:szCs w:val="22"/>
        </w:rPr>
        <w:t xml:space="preserve">. W tej sytuacji zostanie sporządzony protokół konieczności, w którym zawarte będą </w:t>
      </w:r>
      <w:r w:rsidR="00193F5C" w:rsidRPr="00974FF7">
        <w:rPr>
          <w:rFonts w:ascii="Arial" w:hAnsi="Arial" w:cs="Arial"/>
          <w:color w:val="auto"/>
          <w:sz w:val="22"/>
          <w:szCs w:val="22"/>
        </w:rPr>
        <w:t xml:space="preserve">roboty </w:t>
      </w:r>
      <w:r w:rsidR="001F38A1" w:rsidRPr="00974FF7">
        <w:rPr>
          <w:rFonts w:ascii="Arial" w:hAnsi="Arial" w:cs="Arial"/>
          <w:color w:val="auto"/>
          <w:sz w:val="22"/>
          <w:szCs w:val="22"/>
        </w:rPr>
        <w:t>dodat</w:t>
      </w:r>
      <w:r w:rsidR="00193F5C" w:rsidRPr="00974FF7">
        <w:rPr>
          <w:rFonts w:ascii="Arial" w:hAnsi="Arial" w:cs="Arial"/>
          <w:color w:val="auto"/>
          <w:sz w:val="22"/>
          <w:szCs w:val="22"/>
        </w:rPr>
        <w:t xml:space="preserve">kowe </w:t>
      </w:r>
      <w:r w:rsidR="00193F5C" w:rsidRPr="00974FF7">
        <w:rPr>
          <w:rFonts w:ascii="Arial" w:hAnsi="Arial" w:cs="Arial"/>
          <w:color w:val="auto"/>
          <w:sz w:val="22"/>
          <w:szCs w:val="22"/>
        </w:rPr>
        <w:lastRenderedPageBreak/>
        <w:t>stosownie do stanu</w:t>
      </w:r>
      <w:r w:rsidR="001F38A1" w:rsidRPr="00974FF7">
        <w:rPr>
          <w:rFonts w:ascii="Arial" w:hAnsi="Arial" w:cs="Arial"/>
          <w:color w:val="auto"/>
          <w:sz w:val="22"/>
          <w:szCs w:val="22"/>
        </w:rPr>
        <w:t xml:space="preserve"> obiektu</w:t>
      </w:r>
      <w:r w:rsidR="00193F5C" w:rsidRPr="00974FF7">
        <w:rPr>
          <w:rFonts w:ascii="Arial" w:hAnsi="Arial" w:cs="Arial"/>
          <w:color w:val="auto"/>
          <w:sz w:val="22"/>
          <w:szCs w:val="22"/>
        </w:rPr>
        <w:t xml:space="preserve"> oraz ewentualne</w:t>
      </w:r>
      <w:r w:rsidR="00193F5C" w:rsidRPr="00974FF7">
        <w:rPr>
          <w:color w:val="auto"/>
          <w:sz w:val="22"/>
          <w:szCs w:val="22"/>
        </w:rPr>
        <w:t xml:space="preserve"> </w:t>
      </w:r>
      <w:r w:rsidR="00193F5C" w:rsidRPr="00974FF7">
        <w:rPr>
          <w:rFonts w:ascii="Arial" w:hAnsi="Arial" w:cs="Arial"/>
          <w:color w:val="auto"/>
          <w:sz w:val="22"/>
          <w:szCs w:val="22"/>
        </w:rPr>
        <w:t>roboty zaniechane</w:t>
      </w:r>
      <w:r w:rsidR="001F38A1" w:rsidRPr="00974FF7">
        <w:rPr>
          <w:rFonts w:ascii="Arial" w:hAnsi="Arial" w:cs="Arial"/>
          <w:color w:val="auto"/>
          <w:sz w:val="22"/>
          <w:szCs w:val="22"/>
        </w:rPr>
        <w:t xml:space="preserve">. </w:t>
      </w:r>
      <w:r w:rsidR="00542514" w:rsidRPr="00974FF7">
        <w:rPr>
          <w:rFonts w:ascii="Arial" w:hAnsi="Arial" w:cs="Arial"/>
          <w:color w:val="auto"/>
          <w:sz w:val="22"/>
          <w:szCs w:val="22"/>
        </w:rPr>
        <w:t>Załącznikiem do protokołu konieczności będzie uzgodnion</w:t>
      </w:r>
      <w:r w:rsidR="00060A67">
        <w:rPr>
          <w:rFonts w:ascii="Arial" w:hAnsi="Arial" w:cs="Arial"/>
          <w:color w:val="auto"/>
          <w:sz w:val="22"/>
          <w:szCs w:val="22"/>
        </w:rPr>
        <w:t>y</w:t>
      </w:r>
      <w:r w:rsidR="00542514" w:rsidRPr="00974FF7">
        <w:rPr>
          <w:rFonts w:ascii="Arial" w:hAnsi="Arial" w:cs="Arial"/>
          <w:color w:val="auto"/>
          <w:sz w:val="22"/>
          <w:szCs w:val="22"/>
        </w:rPr>
        <w:t xml:space="preserve"> przez obie strony umowy kosztorys robót dodatkowych i ewentualnych robót zaniechanych</w:t>
      </w:r>
      <w:r w:rsidR="00A0287D" w:rsidRPr="00974FF7">
        <w:rPr>
          <w:rFonts w:ascii="Arial" w:hAnsi="Arial" w:cs="Arial"/>
          <w:color w:val="auto"/>
          <w:sz w:val="22"/>
          <w:szCs w:val="22"/>
        </w:rPr>
        <w:t xml:space="preserve">. </w:t>
      </w:r>
      <w:r w:rsidR="001F38A1" w:rsidRPr="00974FF7">
        <w:rPr>
          <w:rFonts w:ascii="Arial" w:hAnsi="Arial" w:cs="Arial"/>
          <w:color w:val="auto"/>
          <w:sz w:val="22"/>
          <w:szCs w:val="22"/>
        </w:rPr>
        <w:t>Ceny jednostkowe kosztorysu prac dodatkowych mają być takie same jak te zawarte w kosztorysie ofertowym (jeśli występują). W przypadku pozycji nie występują</w:t>
      </w:r>
      <w:r w:rsidR="007316DB" w:rsidRPr="00974FF7">
        <w:rPr>
          <w:rFonts w:ascii="Arial" w:hAnsi="Arial" w:cs="Arial"/>
          <w:color w:val="auto"/>
          <w:sz w:val="22"/>
          <w:szCs w:val="22"/>
        </w:rPr>
        <w:t>cych w kosztorysie ofertowym</w:t>
      </w:r>
      <w:r w:rsidR="007F44F6" w:rsidRPr="00974FF7">
        <w:rPr>
          <w:rFonts w:ascii="Arial" w:hAnsi="Arial" w:cs="Arial"/>
          <w:color w:val="auto"/>
          <w:sz w:val="22"/>
          <w:szCs w:val="22"/>
        </w:rPr>
        <w:t xml:space="preserve"> składniki cenotwórcze pozycji mają być określone wg. stawek, narzutów i cen obowiązujących przy realizacji umowy w ramach kosztorysu ofertowego (robocizna, zysk, koszty pośrednie, koszty zakupu). </w:t>
      </w:r>
      <w:r w:rsidR="001F38A1" w:rsidRPr="00974FF7">
        <w:rPr>
          <w:rFonts w:ascii="Arial" w:hAnsi="Arial" w:cs="Arial"/>
          <w:color w:val="auto"/>
          <w:sz w:val="22"/>
          <w:szCs w:val="22"/>
        </w:rPr>
        <w:t>Zatwierdzenie protokołu przez Zamawiającego stanowi uzgodnienie zmian wyszczególnionych w protokole konieczności</w:t>
      </w:r>
      <w:r w:rsidR="007316DB" w:rsidRPr="00974FF7">
        <w:rPr>
          <w:rFonts w:ascii="Arial" w:hAnsi="Arial" w:cs="Arial"/>
          <w:color w:val="auto"/>
          <w:sz w:val="22"/>
          <w:szCs w:val="22"/>
        </w:rPr>
        <w:t xml:space="preserve"> i tym samym </w:t>
      </w:r>
      <w:r w:rsidR="00193F5C" w:rsidRPr="00974FF7">
        <w:rPr>
          <w:rFonts w:ascii="Arial" w:hAnsi="Arial" w:cs="Arial"/>
          <w:color w:val="auto"/>
          <w:sz w:val="22"/>
          <w:szCs w:val="22"/>
        </w:rPr>
        <w:t xml:space="preserve">zgodę Zamawiającego na </w:t>
      </w:r>
      <w:r w:rsidR="007316DB" w:rsidRPr="00974FF7">
        <w:rPr>
          <w:rFonts w:ascii="Arial" w:hAnsi="Arial" w:cs="Arial"/>
          <w:color w:val="auto"/>
          <w:sz w:val="22"/>
          <w:szCs w:val="22"/>
        </w:rPr>
        <w:t>kontynuację prac na podstawie zmian</w:t>
      </w:r>
      <w:r w:rsidR="001F38A1" w:rsidRPr="00974FF7">
        <w:rPr>
          <w:rFonts w:ascii="Arial" w:hAnsi="Arial" w:cs="Arial"/>
          <w:color w:val="auto"/>
          <w:sz w:val="22"/>
          <w:szCs w:val="22"/>
        </w:rPr>
        <w:t>.</w:t>
      </w:r>
    </w:p>
    <w:p w14:paraId="295E85D7" w14:textId="2924CD42" w:rsidR="00193F5C" w:rsidRPr="00974FF7" w:rsidRDefault="00193F5C"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color w:val="auto"/>
          <w:sz w:val="22"/>
          <w:szCs w:val="22"/>
        </w:rPr>
        <w:t>W toku prac Zamawiający przewiduje możliwość realizacji robót zamiennych, których wykonanie nie wymaga zwiększenia nakładów finansowych oraz wydłużenia terminu realizacji zamówienia.</w:t>
      </w:r>
      <w:r w:rsidR="00542514" w:rsidRPr="00974FF7">
        <w:rPr>
          <w:rFonts w:ascii="Arial" w:hAnsi="Arial" w:cs="Arial"/>
          <w:color w:val="auto"/>
          <w:sz w:val="22"/>
          <w:szCs w:val="22"/>
        </w:rPr>
        <w:t xml:space="preserve"> W tej sytuacji Kierownik budowy dokona stosownego wpisu w dzienniku budowy w uzgodnieniu z przedstawicielem Zamawiającego/inspektorem nadzoru inwestorskiego (w przypadku prowadzenia dziennika budowy) lub zostanie sporządzony protokół robót zamiennych w </w:t>
      </w:r>
      <w:r w:rsidR="006B7DA8" w:rsidRPr="00974FF7">
        <w:rPr>
          <w:rFonts w:ascii="Arial" w:hAnsi="Arial" w:cs="Arial"/>
          <w:color w:val="auto"/>
          <w:sz w:val="22"/>
          <w:szCs w:val="22"/>
        </w:rPr>
        <w:t>sytuacji</w:t>
      </w:r>
      <w:r w:rsidR="00542514" w:rsidRPr="00974FF7">
        <w:rPr>
          <w:rFonts w:ascii="Arial" w:hAnsi="Arial" w:cs="Arial"/>
          <w:color w:val="auto"/>
          <w:sz w:val="22"/>
          <w:szCs w:val="22"/>
        </w:rPr>
        <w:t xml:space="preserve">, </w:t>
      </w:r>
      <w:r w:rsidR="006B7DA8" w:rsidRPr="00974FF7">
        <w:rPr>
          <w:rFonts w:ascii="Arial" w:hAnsi="Arial" w:cs="Arial"/>
          <w:color w:val="auto"/>
          <w:sz w:val="22"/>
          <w:szCs w:val="22"/>
        </w:rPr>
        <w:t xml:space="preserve">gdy </w:t>
      </w:r>
      <w:r w:rsidR="00542514" w:rsidRPr="00974FF7">
        <w:rPr>
          <w:rFonts w:ascii="Arial" w:hAnsi="Arial" w:cs="Arial"/>
          <w:color w:val="auto"/>
          <w:sz w:val="22"/>
          <w:szCs w:val="22"/>
        </w:rPr>
        <w:t>wartość robót zamiennych stanowić będzie co najmniej 1</w:t>
      </w:r>
      <w:r w:rsidR="006B7DA8" w:rsidRPr="00974FF7">
        <w:rPr>
          <w:rFonts w:ascii="Arial" w:hAnsi="Arial" w:cs="Arial"/>
          <w:color w:val="auto"/>
          <w:sz w:val="22"/>
          <w:szCs w:val="22"/>
        </w:rPr>
        <w:t>0</w:t>
      </w:r>
      <w:r w:rsidR="00542514" w:rsidRPr="00974FF7">
        <w:rPr>
          <w:rFonts w:ascii="Arial" w:hAnsi="Arial" w:cs="Arial"/>
          <w:color w:val="auto"/>
          <w:sz w:val="22"/>
          <w:szCs w:val="22"/>
        </w:rPr>
        <w:t xml:space="preserve"> % wartości umowy wskazanej w § 2 ust. 1. W</w:t>
      </w:r>
      <w:r w:rsidR="007B77C3" w:rsidRPr="00974FF7">
        <w:rPr>
          <w:rFonts w:ascii="Arial" w:hAnsi="Arial" w:cs="Arial"/>
          <w:color w:val="auto"/>
          <w:sz w:val="22"/>
          <w:szCs w:val="22"/>
        </w:rPr>
        <w:t xml:space="preserve"> pozostałych przypadkach rozliczenie prac zamiennych nastąpi na podstawie obmiaru i kosztorysu powykonawczego</w:t>
      </w:r>
      <w:r w:rsidR="00A41981">
        <w:rPr>
          <w:rFonts w:ascii="Arial" w:hAnsi="Arial" w:cs="Arial"/>
          <w:color w:val="auto"/>
          <w:sz w:val="22"/>
          <w:szCs w:val="22"/>
        </w:rPr>
        <w:t>.</w:t>
      </w:r>
      <w:r w:rsidR="007B77C3" w:rsidRPr="00D57BA4">
        <w:rPr>
          <w:color w:val="auto"/>
          <w:sz w:val="22"/>
          <w:szCs w:val="22"/>
        </w:rPr>
        <w:t xml:space="preserve"> </w:t>
      </w:r>
      <w:r w:rsidR="007B77C3" w:rsidRPr="00D57BA4">
        <w:rPr>
          <w:rFonts w:ascii="Arial" w:hAnsi="Arial" w:cs="Arial"/>
          <w:color w:val="auto"/>
          <w:sz w:val="22"/>
          <w:szCs w:val="22"/>
        </w:rPr>
        <w:t>Załącznikiem do protokołu konieczności będzie uzgodnione przez obie strony umowy kosztorys robót</w:t>
      </w:r>
      <w:r w:rsidR="00FF2CA3" w:rsidRPr="00D57BA4">
        <w:rPr>
          <w:rFonts w:ascii="Arial" w:hAnsi="Arial" w:cs="Arial"/>
          <w:color w:val="auto"/>
          <w:sz w:val="22"/>
          <w:szCs w:val="22"/>
        </w:rPr>
        <w:t xml:space="preserve"> zamiennych</w:t>
      </w:r>
      <w:r w:rsidR="007B77C3" w:rsidRPr="00D57BA4">
        <w:rPr>
          <w:rFonts w:ascii="Arial" w:hAnsi="Arial" w:cs="Arial"/>
          <w:color w:val="auto"/>
          <w:sz w:val="22"/>
          <w:szCs w:val="22"/>
        </w:rPr>
        <w:t>.</w:t>
      </w:r>
    </w:p>
    <w:p w14:paraId="6D0CF323" w14:textId="2B4FE722" w:rsidR="005B60B7" w:rsidRPr="00974FF7" w:rsidRDefault="005B60B7"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color w:val="auto"/>
          <w:sz w:val="22"/>
          <w:szCs w:val="22"/>
        </w:rPr>
        <w:t>W przypadku, gdy dostarczone przez Wykonawcę materiały lub wykonane roboty budowlane nie będą zgod</w:t>
      </w:r>
      <w:r w:rsidR="002727D3" w:rsidRPr="00974FF7">
        <w:rPr>
          <w:rFonts w:ascii="Arial" w:hAnsi="Arial" w:cs="Arial"/>
          <w:color w:val="auto"/>
          <w:sz w:val="22"/>
          <w:szCs w:val="22"/>
        </w:rPr>
        <w:t xml:space="preserve">ne </w:t>
      </w:r>
      <w:r w:rsidR="002727D3" w:rsidRPr="00974FF7">
        <w:rPr>
          <w:rFonts w:ascii="Arial" w:hAnsi="Arial" w:cs="Arial"/>
          <w:sz w:val="22"/>
          <w:szCs w:val="22"/>
        </w:rPr>
        <w:t xml:space="preserve">z </w:t>
      </w:r>
      <w:r w:rsidR="00195375" w:rsidRPr="00974FF7">
        <w:rPr>
          <w:rFonts w:ascii="Arial" w:hAnsi="Arial" w:cs="Arial"/>
          <w:color w:val="auto"/>
          <w:sz w:val="22"/>
          <w:szCs w:val="22"/>
        </w:rPr>
        <w:t>przedmiarem robót</w:t>
      </w:r>
      <w:r w:rsidR="006B7DA8" w:rsidRPr="00974FF7">
        <w:rPr>
          <w:rFonts w:ascii="Arial" w:hAnsi="Arial" w:cs="Arial"/>
          <w:color w:val="auto"/>
          <w:sz w:val="22"/>
          <w:szCs w:val="22"/>
        </w:rPr>
        <w:t xml:space="preserve">, </w:t>
      </w:r>
      <w:r w:rsidRPr="00974FF7">
        <w:rPr>
          <w:rFonts w:ascii="Arial" w:hAnsi="Arial" w:cs="Arial"/>
          <w:color w:val="auto"/>
          <w:sz w:val="22"/>
          <w:szCs w:val="22"/>
        </w:rPr>
        <w:t xml:space="preserve"> specyfikacją techniczną</w:t>
      </w:r>
      <w:r w:rsidR="00B26932" w:rsidRPr="00974FF7">
        <w:rPr>
          <w:rFonts w:ascii="Arial" w:hAnsi="Arial" w:cs="Arial"/>
          <w:color w:val="auto"/>
          <w:sz w:val="22"/>
          <w:szCs w:val="22"/>
        </w:rPr>
        <w:t xml:space="preserve"> </w:t>
      </w:r>
      <w:r w:rsidRPr="00974FF7">
        <w:rPr>
          <w:rFonts w:ascii="Arial" w:hAnsi="Arial" w:cs="Arial"/>
          <w:color w:val="auto"/>
          <w:sz w:val="22"/>
          <w:szCs w:val="22"/>
        </w:rPr>
        <w:t>i będą miały wpływ na niezadowalającą jakość robót budowlanych, to materiały takie muszą zostać zastąpione in</w:t>
      </w:r>
      <w:r w:rsidR="0099073A" w:rsidRPr="00974FF7">
        <w:rPr>
          <w:rFonts w:ascii="Arial" w:hAnsi="Arial" w:cs="Arial"/>
          <w:color w:val="auto"/>
          <w:sz w:val="22"/>
          <w:szCs w:val="22"/>
        </w:rPr>
        <w:t xml:space="preserve">nymi materiałami, a </w:t>
      </w:r>
      <w:r w:rsidR="00195375" w:rsidRPr="00974FF7">
        <w:rPr>
          <w:rFonts w:ascii="Arial" w:hAnsi="Arial" w:cs="Arial"/>
          <w:color w:val="auto"/>
          <w:sz w:val="22"/>
          <w:szCs w:val="22"/>
        </w:rPr>
        <w:t>efekty robót</w:t>
      </w:r>
      <w:r w:rsidR="0099073A" w:rsidRPr="00974FF7">
        <w:rPr>
          <w:rFonts w:ascii="Arial" w:hAnsi="Arial" w:cs="Arial"/>
          <w:color w:val="auto"/>
          <w:sz w:val="22"/>
          <w:szCs w:val="22"/>
        </w:rPr>
        <w:t xml:space="preserve"> nie</w:t>
      </w:r>
      <w:r w:rsidRPr="00974FF7">
        <w:rPr>
          <w:rFonts w:ascii="Arial" w:hAnsi="Arial" w:cs="Arial"/>
          <w:color w:val="auto"/>
          <w:sz w:val="22"/>
          <w:szCs w:val="22"/>
        </w:rPr>
        <w:t>spełniające wymagań, winny zostać rozebrane</w:t>
      </w:r>
      <w:r w:rsidR="00736BE9" w:rsidRPr="00974FF7">
        <w:rPr>
          <w:rFonts w:ascii="Arial" w:hAnsi="Arial" w:cs="Arial"/>
          <w:color w:val="auto"/>
          <w:sz w:val="22"/>
          <w:szCs w:val="22"/>
        </w:rPr>
        <w:t xml:space="preserve"> </w:t>
      </w:r>
      <w:r w:rsidRPr="00974FF7">
        <w:rPr>
          <w:rFonts w:ascii="Arial" w:hAnsi="Arial" w:cs="Arial"/>
          <w:color w:val="auto"/>
          <w:sz w:val="22"/>
          <w:szCs w:val="22"/>
        </w:rPr>
        <w:t>i wykonane ponownie na koszt Wykonawcy</w:t>
      </w:r>
      <w:r w:rsidRPr="00974FF7">
        <w:rPr>
          <w:rFonts w:ascii="Arial" w:hAnsi="Arial" w:cs="Arial"/>
          <w:sz w:val="22"/>
          <w:szCs w:val="22"/>
        </w:rPr>
        <w:t xml:space="preserve">. </w:t>
      </w:r>
    </w:p>
    <w:p w14:paraId="24D86E9E" w14:textId="237199CB" w:rsidR="00934591" w:rsidRPr="00974FF7" w:rsidRDefault="00F76234"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sz w:val="22"/>
          <w:szCs w:val="22"/>
        </w:rPr>
        <w:t>Zamawiający zapewni</w:t>
      </w:r>
      <w:r w:rsidR="000777EE" w:rsidRPr="00974FF7">
        <w:rPr>
          <w:rFonts w:ascii="Arial" w:hAnsi="Arial" w:cs="Arial"/>
          <w:sz w:val="22"/>
          <w:szCs w:val="22"/>
        </w:rPr>
        <w:t xml:space="preserve"> na koszt Wykonawcy</w:t>
      </w:r>
      <w:r w:rsidRPr="00974FF7">
        <w:rPr>
          <w:rFonts w:ascii="Arial" w:hAnsi="Arial" w:cs="Arial"/>
          <w:sz w:val="22"/>
          <w:szCs w:val="22"/>
        </w:rPr>
        <w:t xml:space="preserve"> możliwość poboru energii elektrycznej,</w:t>
      </w:r>
      <w:r w:rsidR="00C10AC1" w:rsidRPr="00974FF7">
        <w:rPr>
          <w:rFonts w:ascii="Arial" w:hAnsi="Arial" w:cs="Arial"/>
          <w:sz w:val="22"/>
          <w:szCs w:val="22"/>
        </w:rPr>
        <w:t xml:space="preserve"> energii cieplnej, gazu, wody </w:t>
      </w:r>
      <w:r w:rsidRPr="00974FF7">
        <w:rPr>
          <w:rFonts w:ascii="Arial" w:hAnsi="Arial" w:cs="Arial"/>
          <w:sz w:val="22"/>
          <w:szCs w:val="22"/>
        </w:rPr>
        <w:t xml:space="preserve">i odprowadzania </w:t>
      </w:r>
      <w:r w:rsidRPr="00974FF7">
        <w:rPr>
          <w:rFonts w:ascii="Arial" w:hAnsi="Arial" w:cs="Arial"/>
          <w:color w:val="auto"/>
          <w:sz w:val="22"/>
          <w:szCs w:val="22"/>
        </w:rPr>
        <w:t>ścieków, do celów socjalnych i na potrzeby</w:t>
      </w:r>
      <w:r w:rsidR="00687702" w:rsidRPr="00974FF7">
        <w:rPr>
          <w:rFonts w:ascii="Arial" w:hAnsi="Arial" w:cs="Arial"/>
          <w:color w:val="auto"/>
          <w:sz w:val="22"/>
          <w:szCs w:val="22"/>
        </w:rPr>
        <w:t xml:space="preserve"> wykonania zadania wynikającego</w:t>
      </w:r>
      <w:r w:rsidR="007301C2" w:rsidRPr="00974FF7">
        <w:rPr>
          <w:rFonts w:ascii="Arial" w:hAnsi="Arial" w:cs="Arial"/>
          <w:color w:val="auto"/>
          <w:sz w:val="22"/>
          <w:szCs w:val="22"/>
        </w:rPr>
        <w:t xml:space="preserve"> </w:t>
      </w:r>
      <w:r w:rsidRPr="00974FF7">
        <w:rPr>
          <w:rFonts w:ascii="Arial" w:hAnsi="Arial" w:cs="Arial"/>
          <w:color w:val="auto"/>
          <w:sz w:val="22"/>
          <w:szCs w:val="22"/>
        </w:rPr>
        <w:t xml:space="preserve">z </w:t>
      </w:r>
      <w:r w:rsidR="00FC49E3" w:rsidRPr="00974FF7">
        <w:rPr>
          <w:rFonts w:ascii="Arial" w:hAnsi="Arial" w:cs="Arial"/>
          <w:color w:val="auto"/>
          <w:sz w:val="22"/>
          <w:szCs w:val="22"/>
        </w:rPr>
        <w:t>Umowy</w:t>
      </w:r>
      <w:r w:rsidR="00195375" w:rsidRPr="00974FF7">
        <w:rPr>
          <w:rFonts w:ascii="Arial" w:hAnsi="Arial" w:cs="Arial"/>
          <w:color w:val="auto"/>
          <w:sz w:val="22"/>
          <w:szCs w:val="22"/>
        </w:rPr>
        <w:t xml:space="preserve"> za opłatą</w:t>
      </w:r>
      <w:r w:rsidRPr="00974FF7">
        <w:rPr>
          <w:rFonts w:ascii="Arial" w:hAnsi="Arial" w:cs="Arial"/>
          <w:color w:val="auto"/>
          <w:sz w:val="22"/>
          <w:szCs w:val="22"/>
        </w:rPr>
        <w:t>.</w:t>
      </w:r>
    </w:p>
    <w:p w14:paraId="1E186244" w14:textId="16A476ED" w:rsidR="00934591" w:rsidRPr="00974FF7" w:rsidRDefault="005B3A63"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color w:val="auto"/>
          <w:sz w:val="22"/>
          <w:szCs w:val="22"/>
        </w:rPr>
        <w:t xml:space="preserve">Okresem rozliczeniowym (w zakresie energii elektrycznej) jest czas realizacji umowy. </w:t>
      </w:r>
      <w:r w:rsidR="00883368" w:rsidRPr="00974FF7">
        <w:rPr>
          <w:rFonts w:ascii="Arial" w:hAnsi="Arial" w:cs="Arial"/>
          <w:color w:val="auto"/>
          <w:sz w:val="22"/>
          <w:szCs w:val="22"/>
        </w:rPr>
        <w:t xml:space="preserve">Rozliczenie </w:t>
      </w:r>
      <w:r w:rsidRPr="00974FF7">
        <w:rPr>
          <w:rFonts w:ascii="Arial" w:hAnsi="Arial" w:cs="Arial"/>
          <w:color w:val="auto"/>
          <w:sz w:val="22"/>
          <w:szCs w:val="22"/>
        </w:rPr>
        <w:t xml:space="preserve">za zużytą energię elektryczną nastąpi w oparciu </w:t>
      </w:r>
      <w:r w:rsidR="00E903E3" w:rsidRPr="00974FF7">
        <w:rPr>
          <w:rFonts w:ascii="Arial" w:hAnsi="Arial" w:cs="Arial"/>
          <w:sz w:val="22"/>
          <w:szCs w:val="22"/>
        </w:rPr>
        <w:br/>
      </w:r>
      <w:r w:rsidRPr="00974FF7">
        <w:rPr>
          <w:rFonts w:ascii="Arial" w:hAnsi="Arial" w:cs="Arial"/>
          <w:sz w:val="22"/>
          <w:szCs w:val="22"/>
        </w:rPr>
        <w:t>o fakturę VAT wystawioną przez R</w:t>
      </w:r>
      <w:r w:rsidR="00195375" w:rsidRPr="00974FF7">
        <w:rPr>
          <w:rFonts w:ascii="Arial" w:hAnsi="Arial" w:cs="Arial"/>
          <w:sz w:val="22"/>
          <w:szCs w:val="22"/>
        </w:rPr>
        <w:t xml:space="preserve">ejonowy </w:t>
      </w:r>
      <w:r w:rsidRPr="00974FF7">
        <w:rPr>
          <w:rFonts w:ascii="Arial" w:hAnsi="Arial" w:cs="Arial"/>
          <w:sz w:val="22"/>
          <w:szCs w:val="22"/>
        </w:rPr>
        <w:t>Z</w:t>
      </w:r>
      <w:r w:rsidR="00195375" w:rsidRPr="00974FF7">
        <w:rPr>
          <w:rFonts w:ascii="Arial" w:hAnsi="Arial" w:cs="Arial"/>
          <w:sz w:val="22"/>
          <w:szCs w:val="22"/>
        </w:rPr>
        <w:t xml:space="preserve">arząd </w:t>
      </w:r>
      <w:r w:rsidRPr="00974FF7">
        <w:rPr>
          <w:rFonts w:ascii="Arial" w:hAnsi="Arial" w:cs="Arial"/>
          <w:sz w:val="22"/>
          <w:szCs w:val="22"/>
        </w:rPr>
        <w:t>I</w:t>
      </w:r>
      <w:r w:rsidR="00195375" w:rsidRPr="00974FF7">
        <w:rPr>
          <w:rFonts w:ascii="Arial" w:hAnsi="Arial" w:cs="Arial"/>
          <w:sz w:val="22"/>
          <w:szCs w:val="22"/>
        </w:rPr>
        <w:t>nfrastruktury</w:t>
      </w:r>
      <w:r w:rsidR="000967E5" w:rsidRPr="00974FF7">
        <w:rPr>
          <w:rFonts w:ascii="Arial" w:hAnsi="Arial" w:cs="Arial"/>
          <w:sz w:val="22"/>
          <w:szCs w:val="22"/>
        </w:rPr>
        <w:t>, na podstawie wskazań licznika lub kalkulacji kosztów</w:t>
      </w:r>
      <w:r w:rsidR="000777EE" w:rsidRPr="00974FF7">
        <w:rPr>
          <w:rFonts w:ascii="Arial" w:hAnsi="Arial" w:cs="Arial"/>
          <w:b/>
          <w:sz w:val="22"/>
          <w:szCs w:val="22"/>
        </w:rPr>
        <w:t xml:space="preserve">. </w:t>
      </w:r>
    </w:p>
    <w:p w14:paraId="287E8D64" w14:textId="77777777" w:rsidR="005B3A63" w:rsidRPr="00974FF7" w:rsidRDefault="00934591"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Rozliczenie </w:t>
      </w:r>
      <w:r w:rsidR="005B3A63" w:rsidRPr="00974FF7">
        <w:rPr>
          <w:rFonts w:ascii="Arial" w:hAnsi="Arial" w:cs="Arial"/>
          <w:sz w:val="22"/>
          <w:szCs w:val="22"/>
        </w:rPr>
        <w:t>z Zamawiającym pobranej przez Wykonawcę energii cieplnej, gazu, wody</w:t>
      </w:r>
      <w:r w:rsidR="00B26932" w:rsidRPr="00974FF7">
        <w:rPr>
          <w:rFonts w:ascii="Arial" w:hAnsi="Arial" w:cs="Arial"/>
          <w:sz w:val="22"/>
          <w:szCs w:val="22"/>
        </w:rPr>
        <w:t xml:space="preserve"> </w:t>
      </w:r>
      <w:r w:rsidR="005B3A63" w:rsidRPr="00974FF7">
        <w:rPr>
          <w:rFonts w:ascii="Arial" w:hAnsi="Arial" w:cs="Arial"/>
          <w:sz w:val="22"/>
          <w:szCs w:val="22"/>
        </w:rPr>
        <w:t xml:space="preserve">i </w:t>
      </w:r>
      <w:r w:rsidRPr="00974FF7">
        <w:rPr>
          <w:rFonts w:ascii="Arial" w:hAnsi="Arial" w:cs="Arial"/>
          <w:sz w:val="22"/>
          <w:szCs w:val="22"/>
        </w:rPr>
        <w:t xml:space="preserve">odprowadzania ścieków </w:t>
      </w:r>
      <w:r w:rsidR="005B3A63" w:rsidRPr="00974FF7">
        <w:rPr>
          <w:rFonts w:ascii="Arial" w:hAnsi="Arial" w:cs="Arial"/>
          <w:sz w:val="22"/>
          <w:szCs w:val="22"/>
        </w:rPr>
        <w:t>do celów socjalnych i na potrzeby wykonania zadania wynikającego</w:t>
      </w:r>
      <w:r w:rsidR="007301C2" w:rsidRPr="00974FF7">
        <w:rPr>
          <w:rFonts w:ascii="Arial" w:hAnsi="Arial" w:cs="Arial"/>
          <w:sz w:val="22"/>
          <w:szCs w:val="22"/>
        </w:rPr>
        <w:t xml:space="preserve"> </w:t>
      </w:r>
      <w:r w:rsidR="005B3A63" w:rsidRPr="00974FF7">
        <w:rPr>
          <w:rFonts w:ascii="Arial" w:hAnsi="Arial" w:cs="Arial"/>
          <w:sz w:val="22"/>
          <w:szCs w:val="22"/>
        </w:rPr>
        <w:t>z umowy nastąpi na następujących zasadach:</w:t>
      </w:r>
    </w:p>
    <w:p w14:paraId="1A030222" w14:textId="77777777"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energia cieplna: r</w:t>
      </w:r>
      <w:r w:rsidR="00883368" w:rsidRPr="00974FF7">
        <w:rPr>
          <w:rFonts w:ascii="Arial" w:hAnsi="Arial" w:cs="Arial"/>
          <w:sz w:val="22"/>
          <w:szCs w:val="22"/>
        </w:rPr>
        <w:t>ozliczenie</w:t>
      </w:r>
      <w:r w:rsidR="00934591" w:rsidRPr="00974FF7">
        <w:rPr>
          <w:rFonts w:ascii="Arial" w:hAnsi="Arial" w:cs="Arial"/>
          <w:sz w:val="22"/>
          <w:szCs w:val="22"/>
        </w:rPr>
        <w:t xml:space="preserve"> </w:t>
      </w:r>
      <w:r w:rsidR="006C619B" w:rsidRPr="00974FF7">
        <w:rPr>
          <w:rFonts w:ascii="Arial" w:hAnsi="Arial" w:cs="Arial"/>
          <w:sz w:val="22"/>
          <w:szCs w:val="22"/>
        </w:rPr>
        <w:t xml:space="preserve">na </w:t>
      </w:r>
      <w:r w:rsidR="006519D0" w:rsidRPr="00974FF7">
        <w:rPr>
          <w:rFonts w:ascii="Arial" w:hAnsi="Arial" w:cs="Arial"/>
          <w:sz w:val="22"/>
          <w:szCs w:val="22"/>
        </w:rPr>
        <w:t xml:space="preserve">podstawie </w:t>
      </w:r>
      <w:r w:rsidRPr="00974FF7">
        <w:rPr>
          <w:rFonts w:ascii="Arial" w:hAnsi="Arial" w:cs="Arial"/>
          <w:sz w:val="22"/>
          <w:szCs w:val="22"/>
        </w:rPr>
        <w:t>rzeczywistego zużycia wyliczane na podstawie odczytu z podlicznika/ów lub na podstawie kalkulacji kosztów zużycia ustalonej przez Zamawiającego;</w:t>
      </w:r>
    </w:p>
    <w:p w14:paraId="00758CCD" w14:textId="59DC6CDE"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gaz: rozliczenie na podstawie rzeczywistego zużycia wyliczane na podstawie odczytu z podlicznika/ów;</w:t>
      </w:r>
    </w:p>
    <w:p w14:paraId="38A73BA9" w14:textId="77777777"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woda i odprowadzane ścieki:</w:t>
      </w:r>
    </w:p>
    <w:p w14:paraId="02A89C2A" w14:textId="3BE3CFE5" w:rsidR="00907BA7" w:rsidRPr="00974FF7" w:rsidRDefault="00907BA7" w:rsidP="00B85585">
      <w:pPr>
        <w:tabs>
          <w:tab w:val="left" w:pos="993"/>
          <w:tab w:val="left" w:pos="1418"/>
          <w:tab w:val="left" w:pos="1560"/>
        </w:tabs>
        <w:ind w:left="993"/>
        <w:jc w:val="both"/>
        <w:rPr>
          <w:rFonts w:ascii="Arial" w:hAnsi="Arial" w:cs="Arial"/>
          <w:sz w:val="22"/>
          <w:szCs w:val="22"/>
        </w:rPr>
      </w:pPr>
      <w:r w:rsidRPr="00974FF7">
        <w:rPr>
          <w:rFonts w:ascii="Arial" w:hAnsi="Arial" w:cs="Arial"/>
          <w:sz w:val="22"/>
          <w:szCs w:val="22"/>
        </w:rPr>
        <w:t xml:space="preserve">- na cele socjalne - rozliczenie na podstawie rzeczywistego zużycia wyliczane na </w:t>
      </w:r>
      <w:r w:rsidRPr="00974FF7">
        <w:rPr>
          <w:rFonts w:ascii="Arial" w:hAnsi="Arial" w:cs="Arial"/>
          <w:sz w:val="22"/>
          <w:szCs w:val="22"/>
        </w:rPr>
        <w:tab/>
        <w:t>podstawie odczytu z podlicznika/ów lub na podst</w:t>
      </w:r>
      <w:r w:rsidR="007301C2" w:rsidRPr="00974FF7">
        <w:rPr>
          <w:rFonts w:ascii="Arial" w:hAnsi="Arial" w:cs="Arial"/>
          <w:sz w:val="22"/>
          <w:szCs w:val="22"/>
        </w:rPr>
        <w:t xml:space="preserve">awie kalkulacji kosztów zużycia </w:t>
      </w:r>
      <w:r w:rsidRPr="00974FF7">
        <w:rPr>
          <w:rFonts w:ascii="Arial" w:hAnsi="Arial" w:cs="Arial"/>
          <w:sz w:val="22"/>
          <w:szCs w:val="22"/>
        </w:rPr>
        <w:t>ustalonej przez Zamawiającego,</w:t>
      </w:r>
    </w:p>
    <w:p w14:paraId="197BA711" w14:textId="1E47BD11" w:rsidR="00907BA7" w:rsidRPr="00974FF7" w:rsidRDefault="00907BA7" w:rsidP="00B85585">
      <w:pPr>
        <w:tabs>
          <w:tab w:val="left" w:pos="993"/>
          <w:tab w:val="left" w:pos="1276"/>
          <w:tab w:val="left" w:pos="1418"/>
        </w:tabs>
        <w:ind w:left="993"/>
        <w:jc w:val="both"/>
        <w:rPr>
          <w:rFonts w:ascii="Arial" w:hAnsi="Arial" w:cs="Arial"/>
          <w:sz w:val="22"/>
          <w:szCs w:val="22"/>
        </w:rPr>
      </w:pPr>
      <w:r w:rsidRPr="00974FF7">
        <w:rPr>
          <w:rFonts w:ascii="Arial" w:hAnsi="Arial" w:cs="Arial"/>
          <w:sz w:val="22"/>
          <w:szCs w:val="22"/>
        </w:rPr>
        <w:t xml:space="preserve">- na cele technologiczne/remontowe - rozliczenie na podstawie rzeczywistego zużycia </w:t>
      </w:r>
      <w:r w:rsidR="00B8628E" w:rsidRPr="00974FF7">
        <w:rPr>
          <w:rFonts w:ascii="Arial" w:hAnsi="Arial" w:cs="Arial"/>
          <w:sz w:val="22"/>
          <w:szCs w:val="22"/>
        </w:rPr>
        <w:tab/>
        <w:t>wyliczane na podstawie odczytu</w:t>
      </w:r>
      <w:r w:rsidR="00754554" w:rsidRPr="00974FF7">
        <w:rPr>
          <w:rFonts w:ascii="Arial" w:hAnsi="Arial" w:cs="Arial"/>
          <w:sz w:val="22"/>
          <w:szCs w:val="22"/>
        </w:rPr>
        <w:t xml:space="preserve"> </w:t>
      </w:r>
      <w:r w:rsidRPr="00974FF7">
        <w:rPr>
          <w:rFonts w:ascii="Arial" w:hAnsi="Arial" w:cs="Arial"/>
          <w:sz w:val="22"/>
          <w:szCs w:val="22"/>
        </w:rPr>
        <w:t>z podlicznika/ów</w:t>
      </w:r>
      <w:r w:rsidR="00B26932" w:rsidRPr="00974FF7">
        <w:rPr>
          <w:rFonts w:ascii="Arial" w:hAnsi="Arial" w:cs="Arial"/>
          <w:sz w:val="22"/>
          <w:szCs w:val="22"/>
        </w:rPr>
        <w:t xml:space="preserve"> lub na podstawie dokumentacji </w:t>
      </w:r>
      <w:r w:rsidRPr="00974FF7">
        <w:rPr>
          <w:rFonts w:ascii="Arial" w:hAnsi="Arial" w:cs="Arial"/>
          <w:sz w:val="22"/>
          <w:szCs w:val="22"/>
        </w:rPr>
        <w:t>technicznej (kosztorys).</w:t>
      </w:r>
    </w:p>
    <w:p w14:paraId="37C4E64F" w14:textId="1DC26D9D" w:rsidR="00907BA7" w:rsidRPr="00974FF7" w:rsidRDefault="00907BA7" w:rsidP="00596DD5">
      <w:pPr>
        <w:ind w:left="426"/>
        <w:jc w:val="both"/>
        <w:rPr>
          <w:rFonts w:ascii="Arial" w:hAnsi="Arial" w:cs="Arial"/>
          <w:sz w:val="22"/>
          <w:szCs w:val="22"/>
        </w:rPr>
      </w:pPr>
      <w:r w:rsidRPr="00974FF7">
        <w:rPr>
          <w:rFonts w:ascii="Arial" w:hAnsi="Arial" w:cs="Arial"/>
          <w:sz w:val="22"/>
          <w:szCs w:val="22"/>
        </w:rPr>
        <w:t>Ostateczny sposób rozliczania w zakresie mediów komunalnych zostanie określony przy przekazaniu placu budowy i wpisany w protokół przekazania placu budowy. Rozliczenia za zu</w:t>
      </w:r>
      <w:r w:rsidR="007A06E7" w:rsidRPr="00974FF7">
        <w:rPr>
          <w:rFonts w:ascii="Arial" w:hAnsi="Arial" w:cs="Arial"/>
          <w:sz w:val="22"/>
          <w:szCs w:val="22"/>
        </w:rPr>
        <w:t>żytą energię cieplną, gaz, wodę</w:t>
      </w:r>
      <w:r w:rsidR="00754554" w:rsidRPr="00974FF7">
        <w:rPr>
          <w:rFonts w:ascii="Arial" w:hAnsi="Arial" w:cs="Arial"/>
          <w:sz w:val="22"/>
          <w:szCs w:val="22"/>
        </w:rPr>
        <w:t xml:space="preserve"> </w:t>
      </w:r>
      <w:r w:rsidRPr="00974FF7">
        <w:rPr>
          <w:rFonts w:ascii="Arial" w:hAnsi="Arial" w:cs="Arial"/>
          <w:sz w:val="22"/>
          <w:szCs w:val="22"/>
        </w:rPr>
        <w:t xml:space="preserve">i odprowadzone ścieki będą dokonywane w oparciu </w:t>
      </w:r>
      <w:r w:rsidR="00B26932" w:rsidRPr="00974FF7">
        <w:rPr>
          <w:rFonts w:ascii="Arial" w:hAnsi="Arial" w:cs="Arial"/>
          <w:sz w:val="22"/>
          <w:szCs w:val="22"/>
        </w:rPr>
        <w:t xml:space="preserve"> </w:t>
      </w:r>
      <w:r w:rsidRPr="00974FF7">
        <w:rPr>
          <w:rFonts w:ascii="Arial" w:hAnsi="Arial" w:cs="Arial"/>
          <w:sz w:val="22"/>
          <w:szCs w:val="22"/>
        </w:rPr>
        <w:t xml:space="preserve">o rachunek wystawiany przez </w:t>
      </w:r>
      <w:r w:rsidR="000777EE" w:rsidRPr="00974FF7">
        <w:rPr>
          <w:rFonts w:ascii="Arial" w:hAnsi="Arial" w:cs="Arial"/>
          <w:sz w:val="22"/>
          <w:szCs w:val="22"/>
        </w:rPr>
        <w:t>Zamawiającego</w:t>
      </w:r>
      <w:r w:rsidRPr="00974FF7">
        <w:rPr>
          <w:rFonts w:ascii="Arial" w:hAnsi="Arial" w:cs="Arial"/>
          <w:sz w:val="22"/>
          <w:szCs w:val="22"/>
        </w:rPr>
        <w:t>.</w:t>
      </w:r>
    </w:p>
    <w:p w14:paraId="17C438D9" w14:textId="566B3F1F"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Od dnia protokolarnego </w:t>
      </w:r>
      <w:r w:rsidRPr="00974FF7">
        <w:rPr>
          <w:rFonts w:ascii="Arial" w:hAnsi="Arial" w:cs="Arial"/>
          <w:color w:val="auto"/>
          <w:sz w:val="22"/>
          <w:szCs w:val="22"/>
        </w:rPr>
        <w:t xml:space="preserve">odbioru </w:t>
      </w:r>
      <w:r w:rsidR="000E1889" w:rsidRPr="00974FF7">
        <w:rPr>
          <w:rFonts w:ascii="Arial" w:hAnsi="Arial" w:cs="Arial"/>
          <w:color w:val="auto"/>
          <w:sz w:val="22"/>
          <w:szCs w:val="22"/>
        </w:rPr>
        <w:t>placu budowy/</w:t>
      </w:r>
      <w:r w:rsidRPr="00974FF7">
        <w:rPr>
          <w:rFonts w:ascii="Arial" w:hAnsi="Arial" w:cs="Arial"/>
          <w:color w:val="auto"/>
          <w:sz w:val="22"/>
          <w:szCs w:val="22"/>
        </w:rPr>
        <w:t xml:space="preserve">terenu prac Wykonawca ponosi wyłączną odpowiedzialność za wszelkie szkody wyrządzone </w:t>
      </w:r>
      <w:r w:rsidRPr="00974FF7">
        <w:rPr>
          <w:rFonts w:ascii="Arial" w:hAnsi="Arial" w:cs="Arial"/>
          <w:sz w:val="22"/>
          <w:szCs w:val="22"/>
        </w:rPr>
        <w:t xml:space="preserve">Zamawiającemu </w:t>
      </w:r>
      <w:r w:rsidR="003F72F4" w:rsidRPr="00974FF7">
        <w:rPr>
          <w:rFonts w:ascii="Arial" w:hAnsi="Arial" w:cs="Arial"/>
          <w:sz w:val="22"/>
          <w:szCs w:val="22"/>
        </w:rPr>
        <w:br/>
      </w:r>
      <w:r w:rsidRPr="00974FF7">
        <w:rPr>
          <w:rFonts w:ascii="Arial" w:hAnsi="Arial" w:cs="Arial"/>
          <w:sz w:val="22"/>
          <w:szCs w:val="22"/>
        </w:rPr>
        <w:t>i osobom trzecim oraz stan bhp, ppoż.</w:t>
      </w:r>
      <w:r w:rsidR="00363D29" w:rsidRPr="00974FF7">
        <w:rPr>
          <w:rFonts w:ascii="Arial" w:hAnsi="Arial" w:cs="Arial"/>
          <w:sz w:val="22"/>
          <w:szCs w:val="22"/>
        </w:rPr>
        <w:t xml:space="preserve"> </w:t>
      </w:r>
      <w:r w:rsidRPr="00974FF7">
        <w:rPr>
          <w:rFonts w:ascii="Arial" w:hAnsi="Arial" w:cs="Arial"/>
          <w:sz w:val="22"/>
          <w:szCs w:val="22"/>
        </w:rPr>
        <w:t>i sanitarny.</w:t>
      </w:r>
    </w:p>
    <w:p w14:paraId="5DC58FA2" w14:textId="559D41C8"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color w:val="auto"/>
          <w:sz w:val="22"/>
          <w:szCs w:val="22"/>
        </w:rPr>
        <w:lastRenderedPageBreak/>
        <w:t xml:space="preserve">Wykonawca przygotuje i opracuje dokumentację powykonawczą i odbiorową </w:t>
      </w:r>
      <w:r w:rsidR="006C619B" w:rsidRPr="00974FF7">
        <w:rPr>
          <w:rFonts w:ascii="Arial" w:hAnsi="Arial" w:cs="Arial"/>
          <w:color w:val="auto"/>
          <w:sz w:val="22"/>
          <w:szCs w:val="22"/>
        </w:rPr>
        <w:br/>
      </w:r>
      <w:r w:rsidR="000E1889" w:rsidRPr="00974FF7">
        <w:rPr>
          <w:rFonts w:ascii="Arial" w:hAnsi="Arial" w:cs="Arial"/>
          <w:color w:val="auto"/>
          <w:sz w:val="22"/>
          <w:szCs w:val="22"/>
        </w:rPr>
        <w:t>(1 komplet</w:t>
      </w:r>
      <w:r w:rsidRPr="00974FF7">
        <w:rPr>
          <w:rFonts w:ascii="Arial" w:hAnsi="Arial" w:cs="Arial"/>
          <w:color w:val="auto"/>
          <w:sz w:val="22"/>
          <w:szCs w:val="22"/>
        </w:rPr>
        <w:t>), która będzie podlegała przekazaniu Zamawiającemu</w:t>
      </w:r>
      <w:r w:rsidR="00B26932" w:rsidRPr="00974FF7">
        <w:rPr>
          <w:rFonts w:ascii="Arial" w:hAnsi="Arial" w:cs="Arial"/>
          <w:color w:val="auto"/>
          <w:sz w:val="22"/>
          <w:szCs w:val="22"/>
        </w:rPr>
        <w:t xml:space="preserve"> </w:t>
      </w:r>
      <w:r w:rsidR="00934678" w:rsidRPr="00974FF7">
        <w:rPr>
          <w:rFonts w:ascii="Arial" w:hAnsi="Arial" w:cs="Arial"/>
          <w:color w:val="auto"/>
          <w:sz w:val="22"/>
          <w:szCs w:val="22"/>
        </w:rPr>
        <w:t xml:space="preserve">w chwili zgłoszenia </w:t>
      </w:r>
      <w:r w:rsidRPr="00974FF7">
        <w:rPr>
          <w:rFonts w:ascii="Arial" w:hAnsi="Arial" w:cs="Arial"/>
          <w:sz w:val="22"/>
          <w:szCs w:val="22"/>
        </w:rPr>
        <w:t>odbioru końcowego. Koszt przygotowania dokumentacji obciąża Wykonawcę.</w:t>
      </w:r>
    </w:p>
    <w:p w14:paraId="7F241988" w14:textId="62DDCBA9"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Złom (stal, żeliwo, metale kolorowe) oraz inne materiały z demontażu zakwalifikowane </w:t>
      </w:r>
      <w:r w:rsidRPr="00974FF7">
        <w:rPr>
          <w:rFonts w:ascii="Arial" w:hAnsi="Arial" w:cs="Arial"/>
          <w:color w:val="auto"/>
          <w:sz w:val="22"/>
          <w:szCs w:val="22"/>
        </w:rPr>
        <w:t xml:space="preserve">przez </w:t>
      </w:r>
      <w:r w:rsidR="008F22F5" w:rsidRPr="00974FF7">
        <w:rPr>
          <w:rFonts w:ascii="Arial" w:hAnsi="Arial" w:cs="Arial"/>
          <w:color w:val="auto"/>
          <w:sz w:val="22"/>
          <w:szCs w:val="22"/>
        </w:rPr>
        <w:t>przedstawiciela Zamawiającego/inspektora nadzoru inwestorskiego</w:t>
      </w:r>
      <w:r w:rsidR="00792230" w:rsidRPr="00974FF7">
        <w:rPr>
          <w:rFonts w:ascii="Arial" w:hAnsi="Arial" w:cs="Arial"/>
          <w:color w:val="auto"/>
          <w:sz w:val="22"/>
          <w:szCs w:val="22"/>
        </w:rPr>
        <w:t>,</w:t>
      </w:r>
      <w:r w:rsidRPr="00974FF7">
        <w:rPr>
          <w:rFonts w:ascii="Arial" w:hAnsi="Arial" w:cs="Arial"/>
          <w:color w:val="auto"/>
          <w:sz w:val="22"/>
          <w:szCs w:val="22"/>
        </w:rPr>
        <w:t xml:space="preserve"> Wykonawca pr</w:t>
      </w:r>
      <w:r w:rsidRPr="00974FF7">
        <w:rPr>
          <w:rFonts w:ascii="Arial" w:hAnsi="Arial" w:cs="Arial"/>
          <w:sz w:val="22"/>
          <w:szCs w:val="22"/>
        </w:rPr>
        <w:t xml:space="preserve">zekaże protokolarnie do </w:t>
      </w:r>
      <w:r w:rsidR="00F66C9C" w:rsidRPr="00974FF7">
        <w:rPr>
          <w:rFonts w:ascii="Arial" w:hAnsi="Arial" w:cs="Arial"/>
          <w:sz w:val="22"/>
          <w:szCs w:val="22"/>
        </w:rPr>
        <w:t xml:space="preserve">właściwej </w:t>
      </w:r>
      <w:r w:rsidRPr="00974FF7">
        <w:rPr>
          <w:rFonts w:ascii="Arial" w:hAnsi="Arial" w:cs="Arial"/>
          <w:sz w:val="22"/>
          <w:szCs w:val="22"/>
        </w:rPr>
        <w:t>Sekcji Obs</w:t>
      </w:r>
      <w:r w:rsidR="00F549E5" w:rsidRPr="00974FF7">
        <w:rPr>
          <w:rFonts w:ascii="Arial" w:hAnsi="Arial" w:cs="Arial"/>
          <w:sz w:val="22"/>
          <w:szCs w:val="22"/>
        </w:rPr>
        <w:t>ługi</w:t>
      </w:r>
      <w:r w:rsidR="00E32FE3" w:rsidRPr="00974FF7">
        <w:rPr>
          <w:rFonts w:ascii="Arial" w:hAnsi="Arial" w:cs="Arial"/>
          <w:sz w:val="22"/>
          <w:szCs w:val="22"/>
        </w:rPr>
        <w:t xml:space="preserve"> Infrastruktury</w:t>
      </w:r>
      <w:r w:rsidRPr="00974FF7">
        <w:rPr>
          <w:rFonts w:ascii="Arial" w:hAnsi="Arial" w:cs="Arial"/>
          <w:sz w:val="22"/>
          <w:szCs w:val="22"/>
        </w:rPr>
        <w:t>. Pozostałe materiały</w:t>
      </w:r>
      <w:r w:rsidR="00763C01" w:rsidRPr="00974FF7">
        <w:rPr>
          <w:rFonts w:ascii="Arial" w:hAnsi="Arial" w:cs="Arial"/>
          <w:sz w:val="22"/>
          <w:szCs w:val="22"/>
        </w:rPr>
        <w:t xml:space="preserve"> </w:t>
      </w:r>
      <w:r w:rsidRPr="00974FF7">
        <w:rPr>
          <w:rFonts w:ascii="Arial" w:hAnsi="Arial" w:cs="Arial"/>
          <w:sz w:val="22"/>
          <w:szCs w:val="22"/>
        </w:rPr>
        <w:t xml:space="preserve">z demontażu stanowią własność Wykonawcy, </w:t>
      </w:r>
      <w:r w:rsidR="00C04B8E" w:rsidRPr="00974FF7">
        <w:rPr>
          <w:rFonts w:ascii="Arial" w:hAnsi="Arial" w:cs="Arial"/>
          <w:sz w:val="22"/>
          <w:szCs w:val="22"/>
        </w:rPr>
        <w:t>z</w:t>
      </w:r>
      <w:r w:rsidR="006C619B" w:rsidRPr="00974FF7">
        <w:rPr>
          <w:rFonts w:ascii="Arial" w:hAnsi="Arial" w:cs="Arial"/>
          <w:sz w:val="22"/>
          <w:szCs w:val="22"/>
        </w:rPr>
        <w:t xml:space="preserve"> </w:t>
      </w:r>
      <w:r w:rsidR="00C04B8E" w:rsidRPr="00974FF7">
        <w:rPr>
          <w:rFonts w:ascii="Arial" w:hAnsi="Arial" w:cs="Arial"/>
          <w:sz w:val="22"/>
          <w:szCs w:val="22"/>
        </w:rPr>
        <w:t xml:space="preserve">zastrzeżeniem </w:t>
      </w:r>
      <w:r w:rsidR="00C04B8E" w:rsidRPr="00974FF7">
        <w:rPr>
          <w:rFonts w:ascii="Arial" w:hAnsi="Arial" w:cs="Arial"/>
          <w:color w:val="auto"/>
          <w:sz w:val="22"/>
          <w:szCs w:val="22"/>
        </w:rPr>
        <w:t>ust. 1</w:t>
      </w:r>
      <w:r w:rsidR="000967E5" w:rsidRPr="00974FF7">
        <w:rPr>
          <w:rFonts w:ascii="Arial" w:hAnsi="Arial" w:cs="Arial"/>
          <w:color w:val="auto"/>
          <w:sz w:val="22"/>
          <w:szCs w:val="22"/>
        </w:rPr>
        <w:t>3</w:t>
      </w:r>
      <w:r w:rsidRPr="00974FF7">
        <w:rPr>
          <w:rFonts w:ascii="Arial" w:hAnsi="Arial" w:cs="Arial"/>
          <w:color w:val="auto"/>
          <w:sz w:val="22"/>
          <w:szCs w:val="22"/>
        </w:rPr>
        <w:t>.</w:t>
      </w:r>
    </w:p>
    <w:p w14:paraId="26F474E3" w14:textId="618D94DF"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Wykonawca ustali</w:t>
      </w:r>
      <w:r w:rsidR="00695E82" w:rsidRPr="00974FF7">
        <w:rPr>
          <w:rFonts w:ascii="Arial" w:hAnsi="Arial" w:cs="Arial"/>
          <w:sz w:val="22"/>
          <w:szCs w:val="22"/>
        </w:rPr>
        <w:t>,</w:t>
      </w:r>
      <w:r w:rsidRPr="00974FF7">
        <w:rPr>
          <w:rFonts w:ascii="Arial" w:hAnsi="Arial" w:cs="Arial"/>
          <w:sz w:val="22"/>
          <w:szCs w:val="22"/>
        </w:rPr>
        <w:t xml:space="preserve"> we własnym zakresie</w:t>
      </w:r>
      <w:r w:rsidR="00695E82" w:rsidRPr="00974FF7">
        <w:rPr>
          <w:rFonts w:ascii="Arial" w:hAnsi="Arial" w:cs="Arial"/>
          <w:sz w:val="22"/>
          <w:szCs w:val="22"/>
        </w:rPr>
        <w:t>,</w:t>
      </w:r>
      <w:r w:rsidRPr="00974FF7">
        <w:rPr>
          <w:rFonts w:ascii="Arial" w:hAnsi="Arial" w:cs="Arial"/>
          <w:sz w:val="22"/>
          <w:szCs w:val="22"/>
        </w:rPr>
        <w:t xml:space="preserve"> miejsce składowania gruzu, materiałów rozbiórkowych wymagających utylizacji zgodnie z przepisami prawa. Koszt transportu gruzu</w:t>
      </w:r>
      <w:r w:rsidR="00363D29" w:rsidRPr="00974FF7">
        <w:rPr>
          <w:rFonts w:ascii="Arial" w:hAnsi="Arial" w:cs="Arial"/>
          <w:sz w:val="22"/>
          <w:szCs w:val="22"/>
        </w:rPr>
        <w:t xml:space="preserve"> </w:t>
      </w:r>
      <w:r w:rsidRPr="00974FF7">
        <w:rPr>
          <w:rFonts w:ascii="Arial" w:hAnsi="Arial" w:cs="Arial"/>
          <w:sz w:val="22"/>
          <w:szCs w:val="22"/>
        </w:rPr>
        <w:t>i materiałów rozbiórkowych na miejsca składowania oraz koszt ic</w:t>
      </w:r>
      <w:r w:rsidR="009B59FC" w:rsidRPr="00974FF7">
        <w:rPr>
          <w:rFonts w:ascii="Arial" w:hAnsi="Arial" w:cs="Arial"/>
          <w:sz w:val="22"/>
          <w:szCs w:val="22"/>
        </w:rPr>
        <w:t>h składowania obciąża Wykonawcę</w:t>
      </w:r>
      <w:r w:rsidRPr="00974FF7">
        <w:rPr>
          <w:rFonts w:ascii="Arial" w:hAnsi="Arial" w:cs="Arial"/>
          <w:sz w:val="22"/>
          <w:szCs w:val="22"/>
        </w:rPr>
        <w:t>. Wybrane składowiska obligatoryjnie m</w:t>
      </w:r>
      <w:r w:rsidR="001A4A4F" w:rsidRPr="00974FF7">
        <w:rPr>
          <w:rFonts w:ascii="Arial" w:hAnsi="Arial" w:cs="Arial"/>
          <w:sz w:val="22"/>
          <w:szCs w:val="22"/>
        </w:rPr>
        <w:t>uszą posiadać stosowne koncesje</w:t>
      </w:r>
      <w:r w:rsidR="00363D29" w:rsidRPr="00974FF7">
        <w:rPr>
          <w:rFonts w:ascii="Arial" w:hAnsi="Arial" w:cs="Arial"/>
          <w:sz w:val="22"/>
          <w:szCs w:val="22"/>
        </w:rPr>
        <w:t xml:space="preserve"> </w:t>
      </w:r>
      <w:r w:rsidR="006C619B" w:rsidRPr="00974FF7">
        <w:rPr>
          <w:rFonts w:ascii="Arial" w:hAnsi="Arial" w:cs="Arial"/>
          <w:sz w:val="22"/>
          <w:szCs w:val="22"/>
        </w:rPr>
        <w:t xml:space="preserve">i zezwolenia do </w:t>
      </w:r>
      <w:r w:rsidRPr="00974FF7">
        <w:rPr>
          <w:rFonts w:ascii="Arial" w:hAnsi="Arial" w:cs="Arial"/>
          <w:sz w:val="22"/>
          <w:szCs w:val="22"/>
        </w:rPr>
        <w:t>prowadzenia takiej działalności. Wywóz gruzu i utylizację materiałów niebezpiecznych Wykonawca zrealizuje zgodnie z ustawą z dnia 27</w:t>
      </w:r>
      <w:r w:rsidR="00695E82" w:rsidRPr="00974FF7">
        <w:rPr>
          <w:rFonts w:ascii="Arial" w:hAnsi="Arial" w:cs="Arial"/>
          <w:sz w:val="22"/>
          <w:szCs w:val="22"/>
        </w:rPr>
        <w:t xml:space="preserve"> kwietnia </w:t>
      </w:r>
      <w:r w:rsidR="00736BE9" w:rsidRPr="00974FF7">
        <w:rPr>
          <w:rFonts w:ascii="Arial" w:hAnsi="Arial" w:cs="Arial"/>
          <w:sz w:val="22"/>
          <w:szCs w:val="22"/>
        </w:rPr>
        <w:t>201</w:t>
      </w:r>
      <w:r w:rsidRPr="00974FF7">
        <w:rPr>
          <w:rFonts w:ascii="Arial" w:hAnsi="Arial" w:cs="Arial"/>
          <w:sz w:val="22"/>
          <w:szCs w:val="22"/>
        </w:rPr>
        <w:t>1 r.</w:t>
      </w:r>
      <w:r w:rsidR="007C19A8" w:rsidRPr="00974FF7">
        <w:rPr>
          <w:rFonts w:ascii="Arial" w:hAnsi="Arial" w:cs="Arial"/>
          <w:sz w:val="22"/>
          <w:szCs w:val="22"/>
        </w:rPr>
        <w:t xml:space="preserve"> Prawo ochrony środowiska</w:t>
      </w:r>
      <w:r w:rsidRPr="00974FF7">
        <w:rPr>
          <w:rFonts w:ascii="Arial" w:hAnsi="Arial" w:cs="Arial"/>
          <w:sz w:val="22"/>
          <w:szCs w:val="22"/>
        </w:rPr>
        <w:t xml:space="preserve"> </w:t>
      </w:r>
      <w:r w:rsidR="002128A4" w:rsidRPr="00974FF7">
        <w:rPr>
          <w:rFonts w:ascii="Arial" w:hAnsi="Arial" w:cs="Arial"/>
          <w:sz w:val="22"/>
          <w:szCs w:val="22"/>
        </w:rPr>
        <w:t>i innymi</w:t>
      </w:r>
      <w:r w:rsidRPr="00974FF7">
        <w:rPr>
          <w:rFonts w:ascii="Arial" w:hAnsi="Arial" w:cs="Arial"/>
          <w:sz w:val="22"/>
          <w:szCs w:val="22"/>
        </w:rPr>
        <w:t xml:space="preserve"> obowiązującymi przepisami w tym zakresie.</w:t>
      </w:r>
    </w:p>
    <w:p w14:paraId="096755E0" w14:textId="2DFEB6A4"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Wykonawca zobowiązuje się wykonać roboty budowlane korzystając</w:t>
      </w:r>
      <w:r w:rsidR="00934678" w:rsidRPr="00974FF7">
        <w:rPr>
          <w:rFonts w:ascii="Arial" w:hAnsi="Arial" w:cs="Arial"/>
          <w:sz w:val="22"/>
          <w:szCs w:val="22"/>
        </w:rPr>
        <w:t xml:space="preserve"> </w:t>
      </w:r>
      <w:r w:rsidR="00754554" w:rsidRPr="00974FF7">
        <w:rPr>
          <w:rFonts w:ascii="Arial" w:hAnsi="Arial" w:cs="Arial"/>
          <w:sz w:val="22"/>
          <w:szCs w:val="22"/>
        </w:rPr>
        <w:br/>
      </w:r>
      <w:r w:rsidRPr="00974FF7">
        <w:rPr>
          <w:rFonts w:ascii="Arial" w:hAnsi="Arial" w:cs="Arial"/>
          <w:sz w:val="22"/>
          <w:szCs w:val="22"/>
        </w:rPr>
        <w:t>z odpowiednich materiałów</w:t>
      </w:r>
      <w:r w:rsidR="0036604B" w:rsidRPr="00974FF7">
        <w:rPr>
          <w:rFonts w:ascii="Arial" w:hAnsi="Arial" w:cs="Arial"/>
          <w:sz w:val="22"/>
          <w:szCs w:val="22"/>
        </w:rPr>
        <w:t xml:space="preserve"> </w:t>
      </w:r>
      <w:r w:rsidR="006C619B" w:rsidRPr="00974FF7">
        <w:rPr>
          <w:rFonts w:ascii="Arial" w:hAnsi="Arial" w:cs="Arial"/>
          <w:sz w:val="22"/>
          <w:szCs w:val="22"/>
        </w:rPr>
        <w:t xml:space="preserve">i </w:t>
      </w:r>
      <w:r w:rsidRPr="00974FF7">
        <w:rPr>
          <w:rFonts w:ascii="Arial" w:hAnsi="Arial" w:cs="Arial"/>
          <w:sz w:val="22"/>
          <w:szCs w:val="22"/>
        </w:rPr>
        <w:t xml:space="preserve">wyrobów budowlanych, zgodnie z zasadami sztuki budowlanej i aktualną wiedzą techniczną, odpowiadających warunkom określonym w art. 10 </w:t>
      </w:r>
      <w:r w:rsidR="00736BE9" w:rsidRPr="00974FF7">
        <w:rPr>
          <w:rFonts w:ascii="Arial" w:hAnsi="Arial" w:cs="Arial"/>
          <w:iCs/>
          <w:sz w:val="22"/>
          <w:szCs w:val="22"/>
        </w:rPr>
        <w:t>ustawy z dnia 16 kwietnia 2004</w:t>
      </w:r>
      <w:r w:rsidRPr="00974FF7">
        <w:rPr>
          <w:rFonts w:ascii="Arial" w:hAnsi="Arial" w:cs="Arial"/>
          <w:iCs/>
          <w:sz w:val="22"/>
          <w:szCs w:val="22"/>
        </w:rPr>
        <w:t xml:space="preserve"> r</w:t>
      </w:r>
      <w:r w:rsidR="00695E82" w:rsidRPr="00974FF7">
        <w:rPr>
          <w:rFonts w:ascii="Arial" w:hAnsi="Arial" w:cs="Arial"/>
          <w:iCs/>
          <w:sz w:val="22"/>
          <w:szCs w:val="22"/>
        </w:rPr>
        <w:t>.</w:t>
      </w:r>
      <w:r w:rsidRPr="00974FF7">
        <w:rPr>
          <w:rFonts w:ascii="Arial" w:hAnsi="Arial" w:cs="Arial"/>
          <w:iCs/>
          <w:sz w:val="22"/>
          <w:szCs w:val="22"/>
        </w:rPr>
        <w:t xml:space="preserve"> Prawo budowlane</w:t>
      </w:r>
      <w:r w:rsidR="00F12999" w:rsidRPr="00974FF7">
        <w:rPr>
          <w:rFonts w:ascii="Arial" w:hAnsi="Arial" w:cs="Arial"/>
          <w:iCs/>
          <w:sz w:val="22"/>
          <w:szCs w:val="22"/>
        </w:rPr>
        <w:t>.</w:t>
      </w:r>
      <w:r w:rsidR="006E1722" w:rsidRPr="00974FF7">
        <w:rPr>
          <w:rFonts w:ascii="Arial" w:hAnsi="Arial" w:cs="Arial"/>
          <w:sz w:val="22"/>
          <w:szCs w:val="22"/>
        </w:rPr>
        <w:t xml:space="preserve"> </w:t>
      </w:r>
    </w:p>
    <w:p w14:paraId="5C5637FB" w14:textId="77777777"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Materiały użyte do realizacji zadania powinny odpowiadać wymaganiom określonym w przepisach szczególnych i posiadać: </w:t>
      </w:r>
    </w:p>
    <w:p w14:paraId="72AE8E91" w14:textId="2A5FB30F" w:rsidR="005B60B7" w:rsidRPr="00974FF7" w:rsidRDefault="0010223B" w:rsidP="00B85585">
      <w:pPr>
        <w:numPr>
          <w:ilvl w:val="0"/>
          <w:numId w:val="23"/>
        </w:numPr>
        <w:tabs>
          <w:tab w:val="left" w:pos="851"/>
        </w:tabs>
        <w:ind w:left="851"/>
        <w:jc w:val="both"/>
        <w:rPr>
          <w:rFonts w:ascii="Arial" w:hAnsi="Arial" w:cs="Arial"/>
          <w:strike/>
          <w:sz w:val="22"/>
          <w:szCs w:val="22"/>
        </w:rPr>
      </w:pPr>
      <w:r w:rsidRPr="00974FF7">
        <w:rPr>
          <w:rFonts w:ascii="Arial" w:hAnsi="Arial" w:cs="Arial"/>
          <w:sz w:val="22"/>
          <w:szCs w:val="22"/>
        </w:rPr>
        <w:t>a</w:t>
      </w:r>
      <w:r w:rsidR="005B60B7" w:rsidRPr="00974FF7">
        <w:rPr>
          <w:rFonts w:ascii="Arial" w:hAnsi="Arial" w:cs="Arial"/>
          <w:sz w:val="22"/>
          <w:szCs w:val="22"/>
        </w:rPr>
        <w:t>probaty techniczne lub być produkowane zgodnie z obowiązującymi normami, określonymi</w:t>
      </w:r>
      <w:r w:rsidR="0036604B" w:rsidRPr="00974FF7">
        <w:rPr>
          <w:rFonts w:ascii="Arial" w:hAnsi="Arial" w:cs="Arial"/>
          <w:sz w:val="22"/>
          <w:szCs w:val="22"/>
        </w:rPr>
        <w:t xml:space="preserve"> </w:t>
      </w:r>
      <w:r w:rsidR="006C619B" w:rsidRPr="00974FF7">
        <w:rPr>
          <w:rFonts w:ascii="Arial" w:hAnsi="Arial" w:cs="Arial"/>
          <w:sz w:val="22"/>
          <w:szCs w:val="22"/>
        </w:rPr>
        <w:t xml:space="preserve">w </w:t>
      </w:r>
      <w:r w:rsidR="005B60B7" w:rsidRPr="00974FF7">
        <w:rPr>
          <w:rFonts w:ascii="Arial" w:hAnsi="Arial" w:cs="Arial"/>
          <w:iCs/>
          <w:sz w:val="22"/>
          <w:szCs w:val="22"/>
        </w:rPr>
        <w:t>ustawie z dnia 7 lipca 1994 r</w:t>
      </w:r>
      <w:r w:rsidR="00695E82" w:rsidRPr="00974FF7">
        <w:rPr>
          <w:rFonts w:ascii="Arial" w:hAnsi="Arial" w:cs="Arial"/>
          <w:iCs/>
          <w:sz w:val="22"/>
          <w:szCs w:val="22"/>
        </w:rPr>
        <w:t>.</w:t>
      </w:r>
      <w:r w:rsidR="005B60B7" w:rsidRPr="00974FF7">
        <w:rPr>
          <w:rFonts w:ascii="Arial" w:hAnsi="Arial" w:cs="Arial"/>
          <w:iCs/>
          <w:sz w:val="22"/>
          <w:szCs w:val="22"/>
        </w:rPr>
        <w:t xml:space="preserve"> Prawo budowlane </w:t>
      </w:r>
      <w:r w:rsidR="007C19A8" w:rsidRPr="00974FF7">
        <w:rPr>
          <w:rFonts w:ascii="Arial" w:hAnsi="Arial" w:cs="Arial"/>
          <w:sz w:val="22"/>
          <w:szCs w:val="22"/>
        </w:rPr>
        <w:t>oraz us</w:t>
      </w:r>
      <w:r w:rsidR="005B60B7" w:rsidRPr="00974FF7">
        <w:rPr>
          <w:rFonts w:ascii="Arial" w:hAnsi="Arial" w:cs="Arial"/>
          <w:iCs/>
          <w:sz w:val="22"/>
          <w:szCs w:val="22"/>
        </w:rPr>
        <w:t>tawy</w:t>
      </w:r>
      <w:r w:rsidR="00B26932" w:rsidRPr="00974FF7">
        <w:rPr>
          <w:rFonts w:ascii="Arial" w:hAnsi="Arial" w:cs="Arial"/>
          <w:iCs/>
          <w:sz w:val="22"/>
          <w:szCs w:val="22"/>
        </w:rPr>
        <w:t xml:space="preserve"> </w:t>
      </w:r>
      <w:r w:rsidR="00736BE9" w:rsidRPr="00974FF7">
        <w:rPr>
          <w:rFonts w:ascii="Arial" w:hAnsi="Arial" w:cs="Arial"/>
          <w:iCs/>
          <w:sz w:val="22"/>
          <w:szCs w:val="22"/>
        </w:rPr>
        <w:br/>
      </w:r>
      <w:r w:rsidR="005B60B7" w:rsidRPr="00974FF7">
        <w:rPr>
          <w:rFonts w:ascii="Arial" w:hAnsi="Arial" w:cs="Arial"/>
          <w:iCs/>
          <w:sz w:val="22"/>
          <w:szCs w:val="22"/>
        </w:rPr>
        <w:t>z dnia 16 kwietnia 2004 r</w:t>
      </w:r>
      <w:r w:rsidR="00695E82" w:rsidRPr="00974FF7">
        <w:rPr>
          <w:rFonts w:ascii="Arial" w:hAnsi="Arial" w:cs="Arial"/>
          <w:iCs/>
          <w:sz w:val="22"/>
          <w:szCs w:val="22"/>
        </w:rPr>
        <w:t>.</w:t>
      </w:r>
      <w:r w:rsidR="005B60B7" w:rsidRPr="00974FF7">
        <w:rPr>
          <w:rFonts w:ascii="Arial" w:hAnsi="Arial" w:cs="Arial"/>
          <w:iCs/>
          <w:sz w:val="22"/>
          <w:szCs w:val="22"/>
        </w:rPr>
        <w:t xml:space="preserve"> o wyrobach budowlanych</w:t>
      </w:r>
      <w:r w:rsidR="00F12999" w:rsidRPr="00974FF7">
        <w:rPr>
          <w:rFonts w:ascii="Arial" w:hAnsi="Arial" w:cs="Arial"/>
          <w:sz w:val="22"/>
          <w:szCs w:val="22"/>
        </w:rPr>
        <w:t>;</w:t>
      </w:r>
    </w:p>
    <w:p w14:paraId="2DA05094"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 lub dekla</w:t>
      </w:r>
      <w:r w:rsidR="00695E82" w:rsidRPr="00974FF7">
        <w:rPr>
          <w:rFonts w:ascii="Arial" w:hAnsi="Arial" w:cs="Arial"/>
          <w:sz w:val="22"/>
          <w:szCs w:val="22"/>
        </w:rPr>
        <w:t>racje zgodności z Polską Normą;</w:t>
      </w:r>
    </w:p>
    <w:p w14:paraId="7A401A00"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w:t>
      </w:r>
      <w:r w:rsidR="00695E82" w:rsidRPr="00974FF7">
        <w:rPr>
          <w:rFonts w:ascii="Arial" w:hAnsi="Arial" w:cs="Arial"/>
          <w:sz w:val="22"/>
          <w:szCs w:val="22"/>
        </w:rPr>
        <w:t xml:space="preserve"> na Znak Bezpieczeństwa;</w:t>
      </w:r>
    </w:p>
    <w:p w14:paraId="083262D9"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 zgodności ze zharmonizowaną normą europejską wprow</w:t>
      </w:r>
      <w:r w:rsidR="00695E82" w:rsidRPr="00974FF7">
        <w:rPr>
          <w:rFonts w:ascii="Arial" w:hAnsi="Arial" w:cs="Arial"/>
          <w:sz w:val="22"/>
          <w:szCs w:val="22"/>
        </w:rPr>
        <w:t>adzoną do zbioru norm polskich.</w:t>
      </w:r>
    </w:p>
    <w:p w14:paraId="1006C13A" w14:textId="592F20E2" w:rsidR="005B60B7" w:rsidRPr="00974FF7" w:rsidRDefault="005B60B7"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sz w:val="22"/>
          <w:szCs w:val="22"/>
        </w:rPr>
        <w:t xml:space="preserve">Wykonawca </w:t>
      </w:r>
      <w:r w:rsidRPr="00974FF7">
        <w:rPr>
          <w:rFonts w:ascii="Arial" w:hAnsi="Arial" w:cs="Arial"/>
          <w:color w:val="auto"/>
          <w:sz w:val="22"/>
          <w:szCs w:val="22"/>
        </w:rPr>
        <w:t xml:space="preserve">przedstawi </w:t>
      </w:r>
      <w:r w:rsidR="008F22F5" w:rsidRPr="00974FF7">
        <w:rPr>
          <w:rFonts w:ascii="Arial" w:hAnsi="Arial" w:cs="Arial"/>
          <w:color w:val="auto"/>
          <w:sz w:val="22"/>
          <w:szCs w:val="22"/>
        </w:rPr>
        <w:t>przedstawiciel Zamawiającego/inspektor nadzoru inwestorskiego</w:t>
      </w:r>
      <w:r w:rsidR="0064673D" w:rsidRPr="00974FF7">
        <w:rPr>
          <w:rFonts w:ascii="Arial" w:hAnsi="Arial" w:cs="Arial"/>
          <w:color w:val="auto"/>
          <w:sz w:val="22"/>
          <w:szCs w:val="22"/>
        </w:rPr>
        <w:t xml:space="preserve"> </w:t>
      </w:r>
      <w:r w:rsidRPr="00974FF7">
        <w:rPr>
          <w:rFonts w:ascii="Arial" w:hAnsi="Arial" w:cs="Arial"/>
          <w:color w:val="auto"/>
          <w:sz w:val="22"/>
          <w:szCs w:val="22"/>
        </w:rPr>
        <w:t>szczegółowe informacje dotyczące zamawianych materiałów, odpowiednie aprobaty techniczne lub świadectwa badań</w:t>
      </w:r>
      <w:r w:rsidR="006C619B" w:rsidRPr="00974FF7">
        <w:rPr>
          <w:rFonts w:ascii="Arial" w:hAnsi="Arial" w:cs="Arial"/>
          <w:color w:val="auto"/>
          <w:sz w:val="22"/>
          <w:szCs w:val="22"/>
        </w:rPr>
        <w:t xml:space="preserve"> laboratoryjnych oraz próbki do </w:t>
      </w:r>
      <w:r w:rsidRPr="00974FF7">
        <w:rPr>
          <w:rFonts w:ascii="Arial" w:hAnsi="Arial" w:cs="Arial"/>
          <w:color w:val="auto"/>
          <w:sz w:val="22"/>
          <w:szCs w:val="22"/>
        </w:rPr>
        <w:t>zatwierd</w:t>
      </w:r>
      <w:r w:rsidR="00695E82" w:rsidRPr="00974FF7">
        <w:rPr>
          <w:rFonts w:ascii="Arial" w:hAnsi="Arial" w:cs="Arial"/>
          <w:color w:val="auto"/>
          <w:sz w:val="22"/>
          <w:szCs w:val="22"/>
        </w:rPr>
        <w:t xml:space="preserve">zenia przez </w:t>
      </w:r>
      <w:r w:rsidR="008F22F5" w:rsidRPr="00974FF7">
        <w:rPr>
          <w:rFonts w:ascii="Arial" w:hAnsi="Arial" w:cs="Arial"/>
          <w:color w:val="auto"/>
          <w:sz w:val="22"/>
          <w:szCs w:val="22"/>
        </w:rPr>
        <w:t>przedstawiciela Zamawiającego/inspektora nadzoru inwestorskiego</w:t>
      </w:r>
      <w:r w:rsidR="00695E82" w:rsidRPr="00974FF7">
        <w:rPr>
          <w:rFonts w:ascii="Arial" w:hAnsi="Arial" w:cs="Arial"/>
          <w:color w:val="auto"/>
          <w:sz w:val="22"/>
          <w:szCs w:val="22"/>
        </w:rPr>
        <w:t>.</w:t>
      </w:r>
    </w:p>
    <w:p w14:paraId="6E2F8FDB" w14:textId="35563DBA" w:rsidR="005B60B7" w:rsidRPr="00974FF7" w:rsidRDefault="00695E82" w:rsidP="00596DD5">
      <w:pPr>
        <w:pStyle w:val="Default"/>
        <w:numPr>
          <w:ilvl w:val="0"/>
          <w:numId w:val="1"/>
        </w:numPr>
        <w:ind w:left="426" w:hanging="426"/>
        <w:jc w:val="both"/>
        <w:rPr>
          <w:rFonts w:ascii="Arial" w:hAnsi="Arial" w:cs="Arial"/>
          <w:sz w:val="22"/>
          <w:szCs w:val="22"/>
        </w:rPr>
      </w:pPr>
      <w:r w:rsidRPr="00974FF7">
        <w:rPr>
          <w:rFonts w:ascii="Arial" w:hAnsi="Arial" w:cs="Arial"/>
          <w:color w:val="auto"/>
          <w:sz w:val="22"/>
          <w:szCs w:val="22"/>
        </w:rPr>
        <w:t>Materiały nie</w:t>
      </w:r>
      <w:r w:rsidR="005B60B7" w:rsidRPr="00974FF7">
        <w:rPr>
          <w:rFonts w:ascii="Arial" w:hAnsi="Arial" w:cs="Arial"/>
          <w:color w:val="auto"/>
          <w:sz w:val="22"/>
          <w:szCs w:val="22"/>
        </w:rPr>
        <w:t>odpowiadające wymaganiom jakościowym zostaną przez Wykonawcę wywiezione z terenu budowy, bądź złożone w miejscu wska</w:t>
      </w:r>
      <w:r w:rsidRPr="00974FF7">
        <w:rPr>
          <w:rFonts w:ascii="Arial" w:hAnsi="Arial" w:cs="Arial"/>
          <w:color w:val="auto"/>
          <w:sz w:val="22"/>
          <w:szCs w:val="22"/>
        </w:rPr>
        <w:t xml:space="preserve">zanym przez </w:t>
      </w:r>
      <w:r w:rsidR="00B33066" w:rsidRPr="00974FF7">
        <w:rPr>
          <w:rFonts w:ascii="Arial" w:hAnsi="Arial" w:cs="Arial"/>
          <w:color w:val="auto"/>
          <w:sz w:val="22"/>
          <w:szCs w:val="22"/>
        </w:rPr>
        <w:t xml:space="preserve">przedstawiciel Zamawiającego/inspektor nadzoru inwestorskiego </w:t>
      </w:r>
      <w:r w:rsidR="000F3062" w:rsidRPr="00974FF7">
        <w:rPr>
          <w:rFonts w:ascii="Arial" w:hAnsi="Arial" w:cs="Arial"/>
          <w:color w:val="auto"/>
          <w:sz w:val="22"/>
          <w:szCs w:val="22"/>
        </w:rPr>
        <w:t>i zostaną zastąpione właściwymi</w:t>
      </w:r>
      <w:r w:rsidRPr="00974FF7">
        <w:rPr>
          <w:rFonts w:ascii="Arial" w:hAnsi="Arial" w:cs="Arial"/>
          <w:color w:val="auto"/>
          <w:sz w:val="22"/>
          <w:szCs w:val="22"/>
        </w:rPr>
        <w:t>.</w:t>
      </w:r>
      <w:r w:rsidR="00D049AD" w:rsidRPr="00974FF7">
        <w:rPr>
          <w:rFonts w:ascii="Arial" w:hAnsi="Arial" w:cs="Arial"/>
          <w:color w:val="auto"/>
          <w:sz w:val="22"/>
          <w:szCs w:val="22"/>
        </w:rPr>
        <w:t xml:space="preserve"> Zamawiający odmówi opłacenia poz</w:t>
      </w:r>
      <w:r w:rsidR="00017DC6" w:rsidRPr="00974FF7">
        <w:rPr>
          <w:rFonts w:ascii="Arial" w:hAnsi="Arial" w:cs="Arial"/>
          <w:color w:val="auto"/>
          <w:sz w:val="22"/>
          <w:szCs w:val="22"/>
        </w:rPr>
        <w:t>ycji koszt</w:t>
      </w:r>
      <w:r w:rsidR="00017DC6" w:rsidRPr="00974FF7">
        <w:rPr>
          <w:rFonts w:ascii="Arial" w:hAnsi="Arial" w:cs="Arial"/>
          <w:sz w:val="22"/>
          <w:szCs w:val="22"/>
        </w:rPr>
        <w:t xml:space="preserve">orysu powykonawczego </w:t>
      </w:r>
      <w:r w:rsidR="00D049AD" w:rsidRPr="00974FF7">
        <w:rPr>
          <w:rFonts w:ascii="Arial" w:hAnsi="Arial" w:cs="Arial"/>
          <w:sz w:val="22"/>
          <w:szCs w:val="22"/>
        </w:rPr>
        <w:t>w przypadku zabudowania materiałów niezatwierdzonych do wbudowania lub niedopuszczonych do stosowania w budownictwie.</w:t>
      </w:r>
    </w:p>
    <w:p w14:paraId="15C2A0FD" w14:textId="00B32DEC" w:rsidR="005B60B7" w:rsidRPr="00974FF7" w:rsidRDefault="005B60B7"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sz w:val="22"/>
          <w:szCs w:val="22"/>
        </w:rPr>
        <w:t xml:space="preserve">Wykonawca zapewni, aby tymczasowo składowane materiały, do czasu ich użycia były zabezpieczone przed zanieczyszczeniem, zachowały swoją jakość </w:t>
      </w:r>
      <w:r w:rsidR="00736BE9" w:rsidRPr="00974FF7">
        <w:rPr>
          <w:rFonts w:ascii="Arial" w:hAnsi="Arial" w:cs="Arial"/>
          <w:sz w:val="22"/>
          <w:szCs w:val="22"/>
        </w:rPr>
        <w:br/>
      </w:r>
      <w:r w:rsidRPr="00974FF7">
        <w:rPr>
          <w:rFonts w:ascii="Arial" w:hAnsi="Arial" w:cs="Arial"/>
          <w:sz w:val="22"/>
          <w:szCs w:val="22"/>
        </w:rPr>
        <w:t xml:space="preserve">i właściwości oraz były dostępne do </w:t>
      </w:r>
      <w:r w:rsidRPr="00974FF7">
        <w:rPr>
          <w:rFonts w:ascii="Arial" w:hAnsi="Arial" w:cs="Arial"/>
          <w:color w:val="auto"/>
          <w:sz w:val="22"/>
          <w:szCs w:val="22"/>
        </w:rPr>
        <w:t xml:space="preserve">kontroli przez </w:t>
      </w:r>
      <w:r w:rsidR="00B33066" w:rsidRPr="00974FF7">
        <w:rPr>
          <w:rFonts w:ascii="Arial" w:hAnsi="Arial" w:cs="Arial"/>
          <w:color w:val="auto"/>
          <w:sz w:val="22"/>
          <w:szCs w:val="22"/>
        </w:rPr>
        <w:t>przedstawiciel Zamawiającego/inspektor nadzoru inwestorskiego</w:t>
      </w:r>
      <w:r w:rsidRPr="00974FF7">
        <w:rPr>
          <w:rFonts w:ascii="Arial" w:hAnsi="Arial" w:cs="Arial"/>
          <w:color w:val="auto"/>
          <w:sz w:val="22"/>
          <w:szCs w:val="22"/>
        </w:rPr>
        <w:t>. Miejsca czasowego składowania będą zlokalizowane</w:t>
      </w:r>
      <w:r w:rsidR="00736BE9" w:rsidRPr="00974FF7">
        <w:rPr>
          <w:rFonts w:ascii="Arial" w:hAnsi="Arial" w:cs="Arial"/>
          <w:color w:val="auto"/>
          <w:sz w:val="22"/>
          <w:szCs w:val="22"/>
        </w:rPr>
        <w:t xml:space="preserve"> </w:t>
      </w:r>
      <w:r w:rsidRPr="00974FF7">
        <w:rPr>
          <w:rFonts w:ascii="Arial" w:hAnsi="Arial" w:cs="Arial"/>
          <w:color w:val="auto"/>
          <w:sz w:val="22"/>
          <w:szCs w:val="22"/>
        </w:rPr>
        <w:t>w obrębie terenu budowy</w:t>
      </w:r>
      <w:r w:rsidR="00736BE9" w:rsidRPr="00974FF7">
        <w:rPr>
          <w:rFonts w:ascii="Arial" w:hAnsi="Arial" w:cs="Arial"/>
          <w:color w:val="auto"/>
          <w:sz w:val="22"/>
          <w:szCs w:val="22"/>
        </w:rPr>
        <w:t xml:space="preserve"> </w:t>
      </w:r>
      <w:r w:rsidR="00736BE9" w:rsidRPr="00974FF7">
        <w:rPr>
          <w:rFonts w:ascii="Arial" w:hAnsi="Arial" w:cs="Arial"/>
          <w:color w:val="auto"/>
          <w:sz w:val="22"/>
          <w:szCs w:val="22"/>
        </w:rPr>
        <w:br/>
      </w:r>
      <w:r w:rsidR="006C619B" w:rsidRPr="00974FF7">
        <w:rPr>
          <w:rFonts w:ascii="Arial" w:hAnsi="Arial" w:cs="Arial"/>
          <w:color w:val="auto"/>
          <w:sz w:val="22"/>
          <w:szCs w:val="22"/>
        </w:rPr>
        <w:t xml:space="preserve">w </w:t>
      </w:r>
      <w:r w:rsidR="00687702" w:rsidRPr="00974FF7">
        <w:rPr>
          <w:rFonts w:ascii="Arial" w:hAnsi="Arial" w:cs="Arial"/>
          <w:color w:val="auto"/>
          <w:sz w:val="22"/>
          <w:szCs w:val="22"/>
        </w:rPr>
        <w:t>miejscach uzgodnionych</w:t>
      </w:r>
      <w:r w:rsidR="00B64ABD" w:rsidRPr="00974FF7">
        <w:rPr>
          <w:rFonts w:ascii="Arial" w:hAnsi="Arial" w:cs="Arial"/>
          <w:color w:val="auto"/>
          <w:sz w:val="22"/>
          <w:szCs w:val="22"/>
        </w:rPr>
        <w:t xml:space="preserve"> </w:t>
      </w:r>
      <w:r w:rsidRPr="00974FF7">
        <w:rPr>
          <w:rFonts w:ascii="Arial" w:hAnsi="Arial" w:cs="Arial"/>
          <w:color w:val="auto"/>
          <w:sz w:val="22"/>
          <w:szCs w:val="22"/>
        </w:rPr>
        <w:t xml:space="preserve">z </w:t>
      </w:r>
      <w:r w:rsidR="008F22F5" w:rsidRPr="00974FF7">
        <w:rPr>
          <w:rFonts w:ascii="Arial" w:hAnsi="Arial" w:cs="Arial"/>
          <w:color w:val="auto"/>
          <w:sz w:val="22"/>
          <w:szCs w:val="22"/>
        </w:rPr>
        <w:t>przedstawicielem Zamawiającego/inspektorem nadzoru inwestorskiego</w:t>
      </w:r>
      <w:r w:rsidRPr="00974FF7">
        <w:rPr>
          <w:rFonts w:ascii="Arial" w:hAnsi="Arial" w:cs="Arial"/>
          <w:color w:val="auto"/>
          <w:sz w:val="22"/>
          <w:szCs w:val="22"/>
        </w:rPr>
        <w:t>.</w:t>
      </w:r>
    </w:p>
    <w:p w14:paraId="0FFDA1E2" w14:textId="2CBD4999" w:rsidR="000D1635" w:rsidRPr="00974FF7" w:rsidRDefault="00676B31"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Zamawiający, w oparciu o art. </w:t>
      </w:r>
      <w:r w:rsidR="007A016F" w:rsidRPr="00974FF7">
        <w:rPr>
          <w:rFonts w:ascii="Arial" w:hAnsi="Arial" w:cs="Arial"/>
          <w:sz w:val="22"/>
          <w:szCs w:val="22"/>
        </w:rPr>
        <w:t>95 ust. 1</w:t>
      </w:r>
      <w:r w:rsidRPr="00974FF7">
        <w:rPr>
          <w:rFonts w:ascii="Arial" w:hAnsi="Arial" w:cs="Arial"/>
          <w:sz w:val="22"/>
          <w:szCs w:val="22"/>
        </w:rPr>
        <w:t xml:space="preserve"> </w:t>
      </w:r>
      <w:r w:rsidR="00A70827" w:rsidRPr="00974FF7">
        <w:rPr>
          <w:rFonts w:ascii="Arial" w:hAnsi="Arial" w:cs="Arial"/>
          <w:sz w:val="22"/>
          <w:szCs w:val="22"/>
        </w:rPr>
        <w:t xml:space="preserve">ustawy Prawo zamówień publicznych dalej Pzp </w:t>
      </w:r>
      <w:r w:rsidRPr="00974FF7">
        <w:rPr>
          <w:rFonts w:ascii="Arial" w:hAnsi="Arial" w:cs="Arial"/>
          <w:sz w:val="22"/>
          <w:szCs w:val="22"/>
        </w:rPr>
        <w:t>wymaga, zatrudnienia przez wykonawc</w:t>
      </w:r>
      <w:r w:rsidRPr="00974FF7">
        <w:rPr>
          <w:rFonts w:ascii="Arial" w:eastAsia="Arial" w:hAnsi="Arial" w:cs="Arial"/>
          <w:sz w:val="22"/>
          <w:szCs w:val="22"/>
        </w:rPr>
        <w:t>ę,</w:t>
      </w:r>
      <w:r w:rsidRPr="00974FF7">
        <w:rPr>
          <w:rFonts w:ascii="Arial" w:hAnsi="Arial" w:cs="Arial"/>
          <w:sz w:val="22"/>
          <w:szCs w:val="22"/>
        </w:rPr>
        <w:t xml:space="preserve"> podwykonawc</w:t>
      </w:r>
      <w:r w:rsidRPr="00974FF7">
        <w:rPr>
          <w:rFonts w:ascii="Arial" w:eastAsia="Arial" w:hAnsi="Arial" w:cs="Arial"/>
          <w:sz w:val="22"/>
          <w:szCs w:val="22"/>
        </w:rPr>
        <w:t xml:space="preserve">ę lub dalszego podwykonawcę </w:t>
      </w:r>
      <w:r w:rsidRPr="00974FF7">
        <w:rPr>
          <w:rFonts w:ascii="Arial" w:hAnsi="Arial" w:cs="Arial"/>
          <w:sz w:val="22"/>
          <w:szCs w:val="22"/>
        </w:rPr>
        <w:t>osób wykonuj</w:t>
      </w:r>
      <w:r w:rsidRPr="00974FF7">
        <w:rPr>
          <w:rFonts w:ascii="Arial" w:eastAsia="Arial" w:hAnsi="Arial" w:cs="Arial"/>
          <w:sz w:val="22"/>
          <w:szCs w:val="22"/>
        </w:rPr>
        <w:t>ą</w:t>
      </w:r>
      <w:r w:rsidRPr="00974FF7">
        <w:rPr>
          <w:rFonts w:ascii="Arial" w:hAnsi="Arial" w:cs="Arial"/>
          <w:sz w:val="22"/>
          <w:szCs w:val="22"/>
        </w:rPr>
        <w:t>cych wszelkie czynności wchodzące w tzw. koszty bezpośrednie na podstawie umowy o prac</w:t>
      </w:r>
      <w:r w:rsidRPr="00974FF7">
        <w:rPr>
          <w:rFonts w:ascii="Arial" w:eastAsia="Arial" w:hAnsi="Arial" w:cs="Arial"/>
          <w:sz w:val="22"/>
          <w:szCs w:val="22"/>
        </w:rPr>
        <w:t>ę</w:t>
      </w:r>
      <w:r w:rsidR="00B05963" w:rsidRPr="00974FF7">
        <w:rPr>
          <w:rFonts w:ascii="Arial" w:hAnsi="Arial" w:cs="Arial"/>
          <w:sz w:val="22"/>
          <w:szCs w:val="22"/>
        </w:rPr>
        <w:t xml:space="preserve">. </w:t>
      </w:r>
      <w:r w:rsidRPr="00974FF7">
        <w:rPr>
          <w:rFonts w:ascii="Arial" w:hAnsi="Arial" w:cs="Arial"/>
          <w:sz w:val="22"/>
          <w:szCs w:val="22"/>
        </w:rPr>
        <w:t xml:space="preserve">Wymóg ten dotyczy wyłącznie osób, które wykonują </w:t>
      </w:r>
      <w:r w:rsidR="00F12999" w:rsidRPr="00974FF7">
        <w:rPr>
          <w:rFonts w:ascii="Arial" w:hAnsi="Arial" w:cs="Arial"/>
          <w:sz w:val="22"/>
          <w:szCs w:val="22"/>
        </w:rPr>
        <w:t>czynności bezpośrednio związane</w:t>
      </w:r>
      <w:r w:rsidR="00736BE9" w:rsidRPr="00974FF7">
        <w:rPr>
          <w:rFonts w:ascii="Arial" w:hAnsi="Arial" w:cs="Arial"/>
          <w:sz w:val="22"/>
          <w:szCs w:val="22"/>
        </w:rPr>
        <w:t xml:space="preserve"> </w:t>
      </w:r>
      <w:r w:rsidR="00F12999" w:rsidRPr="00974FF7">
        <w:rPr>
          <w:rFonts w:ascii="Arial" w:hAnsi="Arial" w:cs="Arial"/>
          <w:sz w:val="22"/>
          <w:szCs w:val="22"/>
        </w:rPr>
        <w:t>z wykonaniem robót opisanych w przedmiarze robót</w:t>
      </w:r>
      <w:r w:rsidR="00656602" w:rsidRPr="00974FF7">
        <w:rPr>
          <w:rFonts w:ascii="Arial" w:hAnsi="Arial" w:cs="Arial"/>
          <w:sz w:val="22"/>
          <w:szCs w:val="22"/>
        </w:rPr>
        <w:t xml:space="preserve">, </w:t>
      </w:r>
      <w:r w:rsidRPr="00974FF7">
        <w:rPr>
          <w:rFonts w:ascii="Arial" w:hAnsi="Arial" w:cs="Arial"/>
          <w:sz w:val="22"/>
          <w:szCs w:val="22"/>
        </w:rPr>
        <w:t xml:space="preserve">czyli </w:t>
      </w:r>
      <w:r w:rsidR="0064673D" w:rsidRPr="00974FF7">
        <w:rPr>
          <w:rFonts w:ascii="Arial" w:hAnsi="Arial" w:cs="Arial"/>
          <w:sz w:val="22"/>
          <w:szCs w:val="22"/>
        </w:rPr>
        <w:t>………………………………………………………………</w:t>
      </w:r>
      <w:r w:rsidR="000D1635" w:rsidRPr="00974FF7">
        <w:rPr>
          <w:rFonts w:ascii="Arial" w:hAnsi="Arial" w:cs="Arial"/>
          <w:sz w:val="22"/>
          <w:szCs w:val="22"/>
        </w:rPr>
        <w:t xml:space="preserve">.  </w:t>
      </w:r>
    </w:p>
    <w:p w14:paraId="2A037F5D" w14:textId="52001352" w:rsidR="00676B31" w:rsidRPr="00974FF7" w:rsidRDefault="00676B31"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color w:val="auto"/>
          <w:sz w:val="22"/>
          <w:szCs w:val="22"/>
        </w:rPr>
        <w:t>Wymóg nie dotyczy, między</w:t>
      </w:r>
      <w:r w:rsidR="0064673D" w:rsidRPr="00974FF7">
        <w:rPr>
          <w:rFonts w:ascii="Arial" w:hAnsi="Arial" w:cs="Arial"/>
          <w:color w:val="auto"/>
          <w:sz w:val="22"/>
          <w:szCs w:val="22"/>
        </w:rPr>
        <w:t xml:space="preserve"> innymi osób: kierujących robotami (pełniących samodzielne funkcje w budownictwie)</w:t>
      </w:r>
      <w:r w:rsidRPr="00974FF7">
        <w:rPr>
          <w:rFonts w:ascii="Arial" w:hAnsi="Arial" w:cs="Arial"/>
          <w:color w:val="auto"/>
          <w:sz w:val="22"/>
          <w:szCs w:val="22"/>
        </w:rPr>
        <w:t>, dostawców materiałów budowlanych</w:t>
      </w:r>
      <w:r w:rsidR="00A70827" w:rsidRPr="00974FF7">
        <w:rPr>
          <w:rFonts w:ascii="Arial" w:hAnsi="Arial" w:cs="Arial"/>
          <w:color w:val="auto"/>
          <w:sz w:val="22"/>
          <w:szCs w:val="22"/>
        </w:rPr>
        <w:t xml:space="preserve">, usług transportowych oraz osób fizycznych prowadzących działalność gospodarczą, urzędujących członków organów zarządzających lub nadzorczych wykonawcy, wspólników spółki jawnej lub partnerskiej urzędujących członków organów zarządzających lub nadzorczych </w:t>
      </w:r>
      <w:r w:rsidR="00A70827" w:rsidRPr="00974FF7">
        <w:rPr>
          <w:rFonts w:ascii="Arial" w:hAnsi="Arial" w:cs="Arial"/>
          <w:color w:val="auto"/>
          <w:sz w:val="22"/>
          <w:szCs w:val="22"/>
        </w:rPr>
        <w:lastRenderedPageBreak/>
        <w:t>wykonawcy, wspólników spółki jawnej lub partnerskiej w zakresie, w jakim będą wykonywać osobiście roboty na rzecz Zamawiającego bądź Wykonawcy.</w:t>
      </w:r>
    </w:p>
    <w:p w14:paraId="5458FC8F" w14:textId="0E0624AC" w:rsidR="007A016F" w:rsidRPr="00974FF7" w:rsidRDefault="008E58A1" w:rsidP="00596DD5">
      <w:pPr>
        <w:pStyle w:val="Akapitzlist"/>
        <w:numPr>
          <w:ilvl w:val="0"/>
          <w:numId w:val="1"/>
        </w:numPr>
        <w:ind w:left="426" w:hanging="426"/>
        <w:jc w:val="both"/>
        <w:rPr>
          <w:rFonts w:ascii="Arial" w:hAnsi="Arial" w:cs="Arial"/>
          <w:sz w:val="22"/>
          <w:szCs w:val="22"/>
        </w:rPr>
      </w:pPr>
      <w:r w:rsidRPr="00974FF7">
        <w:rPr>
          <w:rFonts w:ascii="Arial" w:hAnsi="Arial" w:cs="Arial"/>
          <w:sz w:val="22"/>
          <w:szCs w:val="22"/>
        </w:rPr>
        <w:t>Wykonawca</w:t>
      </w:r>
      <w:r w:rsidR="006051E1" w:rsidRPr="00974FF7">
        <w:rPr>
          <w:rFonts w:ascii="Arial" w:hAnsi="Arial" w:cs="Arial"/>
          <w:sz w:val="22"/>
          <w:szCs w:val="22"/>
        </w:rPr>
        <w:t xml:space="preserve"> zobowiązuje się do </w:t>
      </w:r>
      <w:r w:rsidR="004A4807" w:rsidRPr="00974FF7">
        <w:rPr>
          <w:rFonts w:ascii="Arial" w:hAnsi="Arial" w:cs="Arial"/>
          <w:sz w:val="22"/>
          <w:szCs w:val="22"/>
        </w:rPr>
        <w:t>przedstawi</w:t>
      </w:r>
      <w:r w:rsidR="005D721B" w:rsidRPr="00974FF7">
        <w:rPr>
          <w:rFonts w:ascii="Arial" w:hAnsi="Arial" w:cs="Arial"/>
          <w:sz w:val="22"/>
          <w:szCs w:val="22"/>
        </w:rPr>
        <w:t>enia</w:t>
      </w:r>
      <w:r w:rsidR="004A4807" w:rsidRPr="00974FF7">
        <w:rPr>
          <w:rFonts w:ascii="Arial" w:hAnsi="Arial" w:cs="Arial"/>
          <w:sz w:val="22"/>
          <w:szCs w:val="22"/>
        </w:rPr>
        <w:t xml:space="preserve"> </w:t>
      </w:r>
      <w:r w:rsidR="00367C9D" w:rsidRPr="00974FF7">
        <w:rPr>
          <w:rFonts w:ascii="Arial" w:hAnsi="Arial" w:cs="Arial"/>
          <w:sz w:val="22"/>
          <w:szCs w:val="22"/>
        </w:rPr>
        <w:t xml:space="preserve">pisemnego </w:t>
      </w:r>
      <w:r w:rsidR="004A4807" w:rsidRPr="00974FF7">
        <w:rPr>
          <w:rFonts w:ascii="Arial" w:hAnsi="Arial" w:cs="Arial"/>
          <w:sz w:val="22"/>
          <w:szCs w:val="22"/>
        </w:rPr>
        <w:t>wykaz</w:t>
      </w:r>
      <w:r w:rsidR="005D721B" w:rsidRPr="00974FF7">
        <w:rPr>
          <w:rFonts w:ascii="Arial" w:hAnsi="Arial" w:cs="Arial"/>
          <w:sz w:val="22"/>
          <w:szCs w:val="22"/>
        </w:rPr>
        <w:t>u</w:t>
      </w:r>
      <w:r w:rsidR="004A4807" w:rsidRPr="00974FF7">
        <w:rPr>
          <w:rFonts w:ascii="Arial" w:hAnsi="Arial" w:cs="Arial"/>
          <w:sz w:val="22"/>
          <w:szCs w:val="22"/>
        </w:rPr>
        <w:t xml:space="preserve"> osób</w:t>
      </w:r>
      <w:r w:rsidR="000D5CBD" w:rsidRPr="00974FF7">
        <w:rPr>
          <w:rFonts w:ascii="Arial" w:hAnsi="Arial" w:cs="Arial"/>
          <w:sz w:val="22"/>
          <w:szCs w:val="22"/>
        </w:rPr>
        <w:t xml:space="preserve"> zatrudnionych na umowę o pracę</w:t>
      </w:r>
      <w:r w:rsidR="005D721B" w:rsidRPr="00974FF7">
        <w:rPr>
          <w:rFonts w:ascii="Arial" w:hAnsi="Arial" w:cs="Arial"/>
          <w:sz w:val="22"/>
          <w:szCs w:val="22"/>
        </w:rPr>
        <w:t>, które będą wykonywać zamówienie</w:t>
      </w:r>
      <w:r w:rsidR="00D87767" w:rsidRPr="00974FF7">
        <w:rPr>
          <w:rFonts w:ascii="Arial" w:hAnsi="Arial" w:cs="Arial"/>
          <w:sz w:val="22"/>
          <w:szCs w:val="22"/>
        </w:rPr>
        <w:t>.</w:t>
      </w:r>
      <w:r w:rsidR="000D5CBD" w:rsidRPr="00974FF7">
        <w:rPr>
          <w:rFonts w:ascii="Arial" w:hAnsi="Arial" w:cs="Arial"/>
          <w:sz w:val="22"/>
          <w:szCs w:val="22"/>
        </w:rPr>
        <w:t xml:space="preserve"> Wykaz oraz kopie umów o pracę poświadczonych za zgodność z oryginałem przez Wykonawcę z zatrudnionymi pracownikami (dotyczy podwykonawców i dalszych podwykonawców),</w:t>
      </w:r>
      <w:r w:rsidR="000E1889" w:rsidRPr="00974FF7">
        <w:rPr>
          <w:rFonts w:ascii="Arial" w:hAnsi="Arial" w:cs="Arial"/>
          <w:sz w:val="22"/>
          <w:szCs w:val="22"/>
        </w:rPr>
        <w:t xml:space="preserve"> </w:t>
      </w:r>
      <w:r w:rsidR="00676B31" w:rsidRPr="00974FF7">
        <w:rPr>
          <w:rFonts w:ascii="Arial" w:hAnsi="Arial" w:cs="Arial"/>
          <w:sz w:val="22"/>
          <w:szCs w:val="22"/>
        </w:rPr>
        <w:t xml:space="preserve">zobligowany jest przedłożyć </w:t>
      </w:r>
      <w:r w:rsidR="00676B31" w:rsidRPr="00974FF7">
        <w:rPr>
          <w:rFonts w:ascii="Arial" w:hAnsi="Arial" w:cs="Arial"/>
          <w:b/>
          <w:sz w:val="22"/>
          <w:szCs w:val="22"/>
        </w:rPr>
        <w:t xml:space="preserve">najpóźniej </w:t>
      </w:r>
      <w:r w:rsidR="0086644C" w:rsidRPr="00974FF7">
        <w:rPr>
          <w:rFonts w:ascii="Arial" w:hAnsi="Arial" w:cs="Arial"/>
          <w:b/>
          <w:sz w:val="22"/>
          <w:szCs w:val="22"/>
        </w:rPr>
        <w:t>w terminie 5 dni od dnia zawarcia umowy</w:t>
      </w:r>
      <w:r w:rsidR="00676B31" w:rsidRPr="00974FF7">
        <w:rPr>
          <w:rFonts w:ascii="Arial" w:hAnsi="Arial" w:cs="Arial"/>
          <w:sz w:val="22"/>
          <w:szCs w:val="22"/>
        </w:rPr>
        <w:t>.</w:t>
      </w:r>
      <w:r w:rsidR="00D87767" w:rsidRPr="00974FF7">
        <w:rPr>
          <w:rFonts w:ascii="Arial" w:hAnsi="Arial" w:cs="Arial"/>
          <w:sz w:val="22"/>
          <w:szCs w:val="22"/>
        </w:rPr>
        <w:t xml:space="preserve"> </w:t>
      </w:r>
      <w:r w:rsidR="00676B31" w:rsidRPr="00974FF7">
        <w:rPr>
          <w:rFonts w:ascii="Arial" w:hAnsi="Arial" w:cs="Arial"/>
          <w:sz w:val="22"/>
          <w:szCs w:val="22"/>
        </w:rPr>
        <w:t>Zamawiający zastrzega sobie prawo zażądania od Wykonawcy na każdym etapie</w:t>
      </w:r>
      <w:r w:rsidR="007A016F" w:rsidRPr="00974FF7">
        <w:rPr>
          <w:rFonts w:ascii="Arial" w:hAnsi="Arial" w:cs="Arial"/>
          <w:sz w:val="22"/>
          <w:szCs w:val="22"/>
        </w:rPr>
        <w:t>:</w:t>
      </w:r>
    </w:p>
    <w:p w14:paraId="398A9822" w14:textId="77777777" w:rsidR="007A016F" w:rsidRPr="00D920DA" w:rsidRDefault="007A016F"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Oświadczenia zatrudnionego pracownika,</w:t>
      </w:r>
    </w:p>
    <w:p w14:paraId="1E8DA6B1" w14:textId="7E60F257" w:rsidR="007A016F" w:rsidRPr="00D920DA" w:rsidRDefault="007A016F"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Oświadczenia wykonawcy lub podwykonawcy o zatrudnieniu pracownika na podstawie umowy o pracę,</w:t>
      </w:r>
      <w:r w:rsidR="00676B31" w:rsidRPr="00D920DA">
        <w:rPr>
          <w:rFonts w:ascii="Arial" w:hAnsi="Arial" w:cs="Arial"/>
          <w:sz w:val="22"/>
          <w:szCs w:val="22"/>
        </w:rPr>
        <w:t xml:space="preserve"> </w:t>
      </w:r>
    </w:p>
    <w:p w14:paraId="0BFA570C" w14:textId="332307CB" w:rsidR="007A016F" w:rsidRPr="00974FF7" w:rsidRDefault="000D5CBD"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kopii umów o pracę poświadczonych</w:t>
      </w:r>
      <w:r w:rsidR="00676B31" w:rsidRPr="00974FF7">
        <w:rPr>
          <w:rFonts w:ascii="Arial" w:hAnsi="Arial" w:cs="Arial"/>
          <w:sz w:val="22"/>
          <w:szCs w:val="22"/>
        </w:rPr>
        <w:t xml:space="preserve"> za zgodność z oryginałem potwierdzonych  przez Wykonawcę z zatrudnionymi pracownikami</w:t>
      </w:r>
      <w:r w:rsidR="000E1889" w:rsidRPr="00974FF7">
        <w:rPr>
          <w:rFonts w:ascii="Arial" w:hAnsi="Arial" w:cs="Arial"/>
          <w:sz w:val="22"/>
          <w:szCs w:val="22"/>
        </w:rPr>
        <w:t xml:space="preserve"> (dotyczy podwykonawców i dalszych podwykonawców)</w:t>
      </w:r>
      <w:r w:rsidR="00676B31" w:rsidRPr="00974FF7">
        <w:rPr>
          <w:rFonts w:ascii="Arial" w:hAnsi="Arial" w:cs="Arial"/>
          <w:sz w:val="22"/>
          <w:szCs w:val="22"/>
        </w:rPr>
        <w:t xml:space="preserve">, </w:t>
      </w:r>
    </w:p>
    <w:p w14:paraId="28D9520B" w14:textId="14D61B2F" w:rsidR="000D5CBD" w:rsidRPr="00974FF7" w:rsidRDefault="00676B31" w:rsidP="00596DD5">
      <w:pPr>
        <w:pStyle w:val="Akapitzlist"/>
        <w:ind w:left="426"/>
        <w:jc w:val="both"/>
        <w:rPr>
          <w:rFonts w:ascii="Arial" w:hAnsi="Arial" w:cs="Arial"/>
          <w:sz w:val="22"/>
          <w:szCs w:val="22"/>
        </w:rPr>
      </w:pPr>
      <w:r w:rsidRPr="00974FF7">
        <w:rPr>
          <w:rFonts w:ascii="Arial" w:hAnsi="Arial" w:cs="Arial"/>
          <w:sz w:val="22"/>
          <w:szCs w:val="22"/>
        </w:rPr>
        <w:t xml:space="preserve">przy czym zgodnie z art. </w:t>
      </w:r>
      <w:r w:rsidR="007A016F" w:rsidRPr="00974FF7">
        <w:rPr>
          <w:rFonts w:ascii="Arial" w:hAnsi="Arial" w:cs="Arial"/>
          <w:sz w:val="22"/>
          <w:szCs w:val="22"/>
        </w:rPr>
        <w:t>438</w:t>
      </w:r>
      <w:r w:rsidRPr="00974FF7">
        <w:rPr>
          <w:rFonts w:ascii="Arial" w:hAnsi="Arial" w:cs="Arial"/>
          <w:sz w:val="22"/>
          <w:szCs w:val="22"/>
        </w:rPr>
        <w:t xml:space="preserve"> ust. 2 ustawy Pzp </w:t>
      </w:r>
      <w:r w:rsidR="007A016F" w:rsidRPr="00974FF7">
        <w:rPr>
          <w:rFonts w:ascii="Arial" w:hAnsi="Arial" w:cs="Arial"/>
          <w:sz w:val="22"/>
          <w:szCs w:val="22"/>
        </w:rPr>
        <w:t>ww. dokumenty muszą</w:t>
      </w:r>
      <w:r w:rsidRPr="00974FF7">
        <w:rPr>
          <w:rFonts w:ascii="Arial" w:hAnsi="Arial" w:cs="Arial"/>
          <w:sz w:val="22"/>
          <w:szCs w:val="22"/>
        </w:rPr>
        <w:t xml:space="preserve"> zawierać informacj</w:t>
      </w:r>
      <w:r w:rsidR="007A016F" w:rsidRPr="00974FF7">
        <w:rPr>
          <w:rFonts w:ascii="Arial" w:hAnsi="Arial" w:cs="Arial"/>
          <w:sz w:val="22"/>
          <w:szCs w:val="22"/>
        </w:rPr>
        <w:t>e</w:t>
      </w:r>
      <w:r w:rsidRPr="00974FF7">
        <w:rPr>
          <w:rFonts w:ascii="Arial" w:hAnsi="Arial" w:cs="Arial"/>
          <w:sz w:val="22"/>
          <w:szCs w:val="22"/>
        </w:rPr>
        <w:t xml:space="preserve"> </w:t>
      </w:r>
      <w:r w:rsidR="007A016F" w:rsidRPr="00974FF7">
        <w:rPr>
          <w:rFonts w:ascii="Arial" w:hAnsi="Arial" w:cs="Arial"/>
          <w:sz w:val="22"/>
          <w:szCs w:val="22"/>
        </w:rPr>
        <w:t xml:space="preserve">tj. </w:t>
      </w:r>
      <w:r w:rsidRPr="00974FF7">
        <w:rPr>
          <w:rFonts w:ascii="Arial" w:hAnsi="Arial" w:cs="Arial"/>
          <w:sz w:val="22"/>
          <w:szCs w:val="22"/>
        </w:rPr>
        <w:t xml:space="preserve">dane osobowe niezbędne do weryfikacji zatrudnienia na podstawie umowy o pracę, w szczególności imię i nazwisko zatrudnionego pracownika, datę zawarcia umowy o pracę, rodzaj umowy o pracę oraz zakres obowiązków pracownika. W tym celu wykonawca zobowiązany jest do uzyskania od pracowników zgody na przetwarzanie danych osobowych zgodnie </w:t>
      </w:r>
      <w:r w:rsidR="00736BE9" w:rsidRPr="00974FF7">
        <w:rPr>
          <w:rFonts w:ascii="Arial" w:hAnsi="Arial" w:cs="Arial"/>
          <w:sz w:val="22"/>
          <w:szCs w:val="22"/>
        </w:rPr>
        <w:br/>
      </w:r>
      <w:r w:rsidRPr="00974FF7">
        <w:rPr>
          <w:rFonts w:ascii="Arial" w:hAnsi="Arial" w:cs="Arial"/>
          <w:sz w:val="22"/>
          <w:szCs w:val="22"/>
        </w:rPr>
        <w:t xml:space="preserve">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1),zwanym dalej „RODO”. </w:t>
      </w:r>
    </w:p>
    <w:p w14:paraId="454CC0FF" w14:textId="045C15E8" w:rsidR="00A93DA0" w:rsidRPr="00974FF7" w:rsidRDefault="00670B5F" w:rsidP="00596DD5">
      <w:pPr>
        <w:pStyle w:val="Akapitzlist"/>
        <w:numPr>
          <w:ilvl w:val="0"/>
          <w:numId w:val="1"/>
        </w:numPr>
        <w:ind w:left="426" w:hanging="425"/>
        <w:jc w:val="both"/>
        <w:rPr>
          <w:rFonts w:ascii="Arial" w:hAnsi="Arial" w:cs="Arial"/>
          <w:b/>
          <w:color w:val="00B050"/>
          <w:sz w:val="22"/>
          <w:szCs w:val="22"/>
        </w:rPr>
      </w:pPr>
      <w:r w:rsidRPr="00974FF7">
        <w:rPr>
          <w:rFonts w:ascii="Arial" w:hAnsi="Arial" w:cs="Arial"/>
          <w:sz w:val="22"/>
          <w:szCs w:val="22"/>
        </w:rPr>
        <w:t>Czynności związane</w:t>
      </w:r>
      <w:r w:rsidR="00766FC9" w:rsidRPr="00974FF7">
        <w:rPr>
          <w:rFonts w:ascii="Arial" w:hAnsi="Arial" w:cs="Arial"/>
          <w:sz w:val="22"/>
          <w:szCs w:val="22"/>
        </w:rPr>
        <w:t xml:space="preserve"> z realizacją zamówienia będą</w:t>
      </w:r>
      <w:r w:rsidRPr="00974FF7">
        <w:rPr>
          <w:rFonts w:ascii="Arial" w:hAnsi="Arial" w:cs="Arial"/>
          <w:sz w:val="22"/>
          <w:szCs w:val="22"/>
        </w:rPr>
        <w:t xml:space="preserve"> odbywać się w dni robocze od poniedziałku do </w:t>
      </w:r>
      <w:r w:rsidR="00367C9D" w:rsidRPr="00974FF7">
        <w:rPr>
          <w:rFonts w:ascii="Arial" w:hAnsi="Arial" w:cs="Arial"/>
          <w:sz w:val="22"/>
          <w:szCs w:val="22"/>
        </w:rPr>
        <w:t>piątku</w:t>
      </w:r>
      <w:r w:rsidR="00F271B6" w:rsidRPr="00974FF7">
        <w:rPr>
          <w:rFonts w:ascii="Arial" w:hAnsi="Arial" w:cs="Arial"/>
          <w:sz w:val="22"/>
          <w:szCs w:val="22"/>
        </w:rPr>
        <w:t xml:space="preserve"> w godzinach od 7:00 do 15:00.</w:t>
      </w:r>
      <w:r w:rsidR="00C524F6" w:rsidRPr="00974FF7">
        <w:rPr>
          <w:rFonts w:ascii="Arial" w:hAnsi="Arial" w:cs="Arial"/>
          <w:sz w:val="22"/>
          <w:szCs w:val="22"/>
        </w:rPr>
        <w:t xml:space="preserve"> Zmiana czasu realizacji robót wymaga pisemnego wniosku jednej ze stron, zaakceptowanego przez drugą stronę.</w:t>
      </w:r>
    </w:p>
    <w:p w14:paraId="1700771A" w14:textId="77777777" w:rsidR="00E135D3" w:rsidRPr="00974FF7" w:rsidRDefault="00E135D3" w:rsidP="00B85585">
      <w:pPr>
        <w:pStyle w:val="Tekstpodstawowy"/>
        <w:spacing w:after="0"/>
        <w:ind w:left="284"/>
        <w:jc w:val="center"/>
        <w:rPr>
          <w:rFonts w:ascii="Arial" w:hAnsi="Arial" w:cs="Arial"/>
          <w:b/>
          <w:sz w:val="22"/>
          <w:szCs w:val="22"/>
        </w:rPr>
      </w:pPr>
    </w:p>
    <w:p w14:paraId="07E8491D" w14:textId="1CB997C7" w:rsidR="00C970EC" w:rsidRPr="00974FF7" w:rsidRDefault="006D566E" w:rsidP="00B85585">
      <w:pPr>
        <w:pStyle w:val="Tekstpodstawowy"/>
        <w:spacing w:after="0"/>
        <w:ind w:left="284"/>
        <w:jc w:val="center"/>
        <w:rPr>
          <w:rFonts w:ascii="Arial" w:hAnsi="Arial" w:cs="Arial"/>
          <w:b/>
          <w:sz w:val="22"/>
          <w:szCs w:val="22"/>
        </w:rPr>
      </w:pPr>
      <w:r w:rsidRPr="00974FF7">
        <w:rPr>
          <w:rFonts w:ascii="Arial" w:hAnsi="Arial" w:cs="Arial"/>
          <w:b/>
          <w:sz w:val="22"/>
          <w:szCs w:val="22"/>
        </w:rPr>
        <w:t>§ 5</w:t>
      </w:r>
    </w:p>
    <w:p w14:paraId="75499102" w14:textId="2D6DBB6B" w:rsidR="00F878B3" w:rsidRDefault="005B60B7" w:rsidP="00B85585">
      <w:pPr>
        <w:pStyle w:val="Tekstpodstawowy"/>
        <w:spacing w:after="0"/>
        <w:ind w:left="284"/>
        <w:jc w:val="center"/>
        <w:rPr>
          <w:rFonts w:ascii="Arial" w:hAnsi="Arial" w:cs="Arial"/>
          <w:b/>
          <w:sz w:val="22"/>
          <w:szCs w:val="22"/>
        </w:rPr>
      </w:pPr>
      <w:r w:rsidRPr="00974FF7">
        <w:rPr>
          <w:rFonts w:ascii="Arial" w:hAnsi="Arial" w:cs="Arial"/>
          <w:b/>
          <w:sz w:val="22"/>
          <w:szCs w:val="22"/>
        </w:rPr>
        <w:t>Przedstawiciele Stron</w:t>
      </w:r>
    </w:p>
    <w:p w14:paraId="65BBCA71" w14:textId="77777777" w:rsidR="009C661F" w:rsidRPr="00974FF7" w:rsidRDefault="009C661F" w:rsidP="00B85585">
      <w:pPr>
        <w:pStyle w:val="Tekstpodstawowy"/>
        <w:spacing w:after="0"/>
        <w:ind w:left="284"/>
        <w:jc w:val="center"/>
        <w:rPr>
          <w:rFonts w:ascii="Arial" w:hAnsi="Arial" w:cs="Arial"/>
          <w:b/>
          <w:sz w:val="22"/>
          <w:szCs w:val="22"/>
        </w:rPr>
      </w:pPr>
    </w:p>
    <w:p w14:paraId="224CF1C4" w14:textId="77777777" w:rsidR="00ED4781" w:rsidRPr="00974FF7" w:rsidRDefault="00C970EC" w:rsidP="007C2CFE">
      <w:pPr>
        <w:pStyle w:val="Default"/>
        <w:numPr>
          <w:ilvl w:val="0"/>
          <w:numId w:val="2"/>
        </w:numPr>
        <w:ind w:left="426" w:hanging="426"/>
        <w:jc w:val="both"/>
        <w:rPr>
          <w:rFonts w:ascii="Arial" w:hAnsi="Arial" w:cs="Arial"/>
          <w:color w:val="auto"/>
          <w:sz w:val="22"/>
          <w:szCs w:val="22"/>
        </w:rPr>
      </w:pPr>
      <w:r w:rsidRPr="00974FF7">
        <w:rPr>
          <w:rFonts w:ascii="Arial" w:hAnsi="Arial" w:cs="Arial"/>
          <w:color w:val="auto"/>
          <w:sz w:val="22"/>
          <w:szCs w:val="22"/>
        </w:rPr>
        <w:t xml:space="preserve">Osobą odpowiedzialną po stronie Zamawiającego za </w:t>
      </w:r>
      <w:r w:rsidR="00ED4781" w:rsidRPr="00974FF7">
        <w:rPr>
          <w:rFonts w:ascii="Arial" w:hAnsi="Arial" w:cs="Arial"/>
          <w:color w:val="auto"/>
          <w:sz w:val="22"/>
          <w:szCs w:val="22"/>
        </w:rPr>
        <w:t>nadzór nad prawidłową realizacją</w:t>
      </w:r>
      <w:r w:rsidRPr="00974FF7">
        <w:rPr>
          <w:rFonts w:ascii="Arial" w:hAnsi="Arial" w:cs="Arial"/>
          <w:color w:val="auto"/>
          <w:sz w:val="22"/>
          <w:szCs w:val="22"/>
        </w:rPr>
        <w:t xml:space="preserve"> </w:t>
      </w:r>
      <w:r w:rsidR="00FC49E3" w:rsidRPr="00974FF7">
        <w:rPr>
          <w:rFonts w:ascii="Arial" w:hAnsi="Arial" w:cs="Arial"/>
          <w:color w:val="auto"/>
          <w:sz w:val="22"/>
          <w:szCs w:val="22"/>
        </w:rPr>
        <w:t>Umowy</w:t>
      </w:r>
      <w:r w:rsidR="00ED4781" w:rsidRPr="00974FF7">
        <w:rPr>
          <w:rFonts w:ascii="Arial" w:hAnsi="Arial" w:cs="Arial"/>
          <w:color w:val="auto"/>
          <w:sz w:val="22"/>
          <w:szCs w:val="22"/>
        </w:rPr>
        <w:t xml:space="preserve"> jest:</w:t>
      </w:r>
    </w:p>
    <w:p w14:paraId="7CE39F60" w14:textId="55EA2858" w:rsidR="00ED4781" w:rsidRPr="00974FF7" w:rsidRDefault="00766FC9" w:rsidP="007C2CFE">
      <w:pPr>
        <w:numPr>
          <w:ilvl w:val="0"/>
          <w:numId w:val="20"/>
        </w:numPr>
        <w:ind w:left="851" w:hanging="426"/>
        <w:jc w:val="both"/>
        <w:rPr>
          <w:rFonts w:ascii="Arial" w:hAnsi="Arial" w:cs="Arial"/>
          <w:sz w:val="22"/>
          <w:szCs w:val="22"/>
        </w:rPr>
      </w:pPr>
      <w:r w:rsidRPr="00974FF7">
        <w:rPr>
          <w:rFonts w:ascii="Arial" w:hAnsi="Arial" w:cs="Arial"/>
          <w:sz w:val="22"/>
          <w:szCs w:val="22"/>
        </w:rPr>
        <w:t xml:space="preserve">inspektor nadzoru/osoba odpowiedzialną za realizację umowy </w:t>
      </w:r>
      <w:r w:rsidR="00ED4781" w:rsidRPr="00974FF7">
        <w:rPr>
          <w:rFonts w:ascii="Arial" w:hAnsi="Arial" w:cs="Arial"/>
          <w:sz w:val="22"/>
          <w:szCs w:val="22"/>
        </w:rPr>
        <w:t>........................................</w:t>
      </w:r>
      <w:r w:rsidRPr="00974FF7">
        <w:rPr>
          <w:sz w:val="22"/>
          <w:szCs w:val="22"/>
        </w:rPr>
        <w:t xml:space="preserve"> </w:t>
      </w:r>
      <w:r w:rsidRPr="00974FF7">
        <w:rPr>
          <w:rFonts w:ascii="Arial" w:hAnsi="Arial" w:cs="Arial"/>
          <w:sz w:val="22"/>
          <w:szCs w:val="22"/>
        </w:rPr>
        <w:t>tel. ……...........................…</w:t>
      </w:r>
    </w:p>
    <w:p w14:paraId="3E7056B6" w14:textId="12DCA072" w:rsidR="00766FC9" w:rsidRPr="00974FF7" w:rsidRDefault="00C970EC" w:rsidP="007C2CFE">
      <w:pPr>
        <w:numPr>
          <w:ilvl w:val="0"/>
          <w:numId w:val="20"/>
        </w:numPr>
        <w:tabs>
          <w:tab w:val="left" w:pos="851"/>
        </w:tabs>
        <w:ind w:left="851" w:hanging="426"/>
        <w:jc w:val="both"/>
        <w:rPr>
          <w:rFonts w:ascii="Arial" w:hAnsi="Arial" w:cs="Arial"/>
          <w:sz w:val="22"/>
          <w:szCs w:val="22"/>
        </w:rPr>
      </w:pPr>
      <w:r w:rsidRPr="00974FF7">
        <w:rPr>
          <w:rFonts w:ascii="Arial" w:hAnsi="Arial" w:cs="Arial"/>
          <w:bCs/>
          <w:sz w:val="22"/>
          <w:szCs w:val="22"/>
        </w:rPr>
        <w:t>Kierowni</w:t>
      </w:r>
      <w:r w:rsidR="00ED09C8" w:rsidRPr="00974FF7">
        <w:rPr>
          <w:rFonts w:ascii="Arial" w:hAnsi="Arial" w:cs="Arial"/>
          <w:bCs/>
          <w:sz w:val="22"/>
          <w:szCs w:val="22"/>
        </w:rPr>
        <w:t>k SO</w:t>
      </w:r>
      <w:r w:rsidR="00ED09C8" w:rsidRPr="00974FF7">
        <w:rPr>
          <w:rFonts w:ascii="Arial" w:hAnsi="Arial" w:cs="Arial"/>
          <w:sz w:val="22"/>
          <w:szCs w:val="22"/>
        </w:rPr>
        <w:t>I</w:t>
      </w:r>
      <w:r w:rsidR="00E27534" w:rsidRPr="00974FF7">
        <w:rPr>
          <w:rFonts w:ascii="Arial" w:hAnsi="Arial" w:cs="Arial"/>
          <w:sz w:val="22"/>
          <w:szCs w:val="22"/>
        </w:rPr>
        <w:t xml:space="preserve"> </w:t>
      </w:r>
      <w:r w:rsidR="00792230" w:rsidRPr="00974FF7">
        <w:rPr>
          <w:rFonts w:ascii="Arial" w:hAnsi="Arial" w:cs="Arial"/>
          <w:sz w:val="22"/>
          <w:szCs w:val="22"/>
        </w:rPr>
        <w:t>……</w:t>
      </w:r>
      <w:r w:rsidR="00766FC9" w:rsidRPr="00974FF7">
        <w:rPr>
          <w:rFonts w:ascii="Arial" w:hAnsi="Arial" w:cs="Arial"/>
          <w:sz w:val="22"/>
          <w:szCs w:val="22"/>
        </w:rPr>
        <w:t>………………………………</w:t>
      </w:r>
      <w:r w:rsidR="00DB0139" w:rsidRPr="00974FF7">
        <w:rPr>
          <w:rFonts w:ascii="Arial" w:hAnsi="Arial" w:cs="Arial"/>
          <w:sz w:val="22"/>
          <w:szCs w:val="22"/>
        </w:rPr>
        <w:t xml:space="preserve"> </w:t>
      </w:r>
      <w:r w:rsidR="00B45F1B" w:rsidRPr="00974FF7">
        <w:rPr>
          <w:rFonts w:ascii="Arial" w:hAnsi="Arial" w:cs="Arial"/>
          <w:bCs/>
          <w:sz w:val="22"/>
          <w:szCs w:val="22"/>
        </w:rPr>
        <w:t>tel</w:t>
      </w:r>
      <w:r w:rsidR="002B529F" w:rsidRPr="00974FF7">
        <w:rPr>
          <w:rFonts w:ascii="Arial" w:hAnsi="Arial" w:cs="Arial"/>
          <w:bCs/>
          <w:sz w:val="22"/>
          <w:szCs w:val="22"/>
        </w:rPr>
        <w:t xml:space="preserve">. </w:t>
      </w:r>
      <w:r w:rsidR="00B45F1B" w:rsidRPr="00974FF7">
        <w:rPr>
          <w:rFonts w:ascii="Arial" w:hAnsi="Arial" w:cs="Arial"/>
          <w:bCs/>
          <w:sz w:val="22"/>
          <w:szCs w:val="22"/>
        </w:rPr>
        <w:t>……</w:t>
      </w:r>
      <w:r w:rsidR="00ED4781" w:rsidRPr="00974FF7">
        <w:rPr>
          <w:rFonts w:ascii="Arial" w:hAnsi="Arial" w:cs="Arial"/>
          <w:bCs/>
          <w:sz w:val="22"/>
          <w:szCs w:val="22"/>
        </w:rPr>
        <w:t>...........................</w:t>
      </w:r>
      <w:r w:rsidR="00B45F1B" w:rsidRPr="00974FF7">
        <w:rPr>
          <w:rFonts w:ascii="Arial" w:hAnsi="Arial" w:cs="Arial"/>
          <w:bCs/>
          <w:sz w:val="22"/>
          <w:szCs w:val="22"/>
        </w:rPr>
        <w:t>…</w:t>
      </w:r>
    </w:p>
    <w:p w14:paraId="43662866" w14:textId="308A2313" w:rsidR="00C970EC" w:rsidRPr="00974FF7" w:rsidRDefault="00792230" w:rsidP="00B85585">
      <w:pPr>
        <w:tabs>
          <w:tab w:val="left" w:pos="851"/>
        </w:tabs>
        <w:ind w:left="851"/>
        <w:jc w:val="both"/>
        <w:rPr>
          <w:rFonts w:ascii="Arial" w:hAnsi="Arial" w:cs="Arial"/>
          <w:sz w:val="22"/>
          <w:szCs w:val="22"/>
        </w:rPr>
      </w:pPr>
      <w:r w:rsidRPr="00974FF7">
        <w:rPr>
          <w:rFonts w:ascii="Arial" w:hAnsi="Arial" w:cs="Arial"/>
          <w:bCs/>
          <w:i/>
          <w:sz w:val="22"/>
          <w:szCs w:val="22"/>
        </w:rPr>
        <w:t>(stosownie do części)</w:t>
      </w:r>
    </w:p>
    <w:p w14:paraId="37EB33BB" w14:textId="77777777" w:rsidR="00B41018" w:rsidRPr="00974FF7" w:rsidRDefault="00C970EC" w:rsidP="00B85585">
      <w:pPr>
        <w:pStyle w:val="Default"/>
        <w:numPr>
          <w:ilvl w:val="0"/>
          <w:numId w:val="2"/>
        </w:numPr>
        <w:ind w:left="567" w:hanging="567"/>
        <w:jc w:val="both"/>
        <w:rPr>
          <w:rFonts w:ascii="Arial" w:hAnsi="Arial" w:cs="Arial"/>
          <w:color w:val="auto"/>
          <w:sz w:val="22"/>
          <w:szCs w:val="22"/>
        </w:rPr>
      </w:pPr>
      <w:r w:rsidRPr="00974FF7">
        <w:rPr>
          <w:rFonts w:ascii="Arial" w:hAnsi="Arial" w:cs="Arial"/>
          <w:color w:val="auto"/>
          <w:sz w:val="22"/>
          <w:szCs w:val="22"/>
        </w:rPr>
        <w:t xml:space="preserve">Wykonawca </w:t>
      </w:r>
      <w:r w:rsidR="001D343B" w:rsidRPr="00974FF7">
        <w:rPr>
          <w:rFonts w:ascii="Arial" w:hAnsi="Arial" w:cs="Arial"/>
          <w:color w:val="auto"/>
          <w:sz w:val="22"/>
          <w:szCs w:val="22"/>
        </w:rPr>
        <w:t>oświadcza, że powołał k</w:t>
      </w:r>
      <w:r w:rsidR="00437901" w:rsidRPr="00974FF7">
        <w:rPr>
          <w:rFonts w:ascii="Arial" w:hAnsi="Arial" w:cs="Arial"/>
          <w:color w:val="auto"/>
          <w:sz w:val="22"/>
          <w:szCs w:val="22"/>
        </w:rPr>
        <w:t>ierownika robót</w:t>
      </w:r>
      <w:r w:rsidR="00B41018" w:rsidRPr="00974FF7">
        <w:rPr>
          <w:rFonts w:ascii="Arial" w:hAnsi="Arial" w:cs="Arial"/>
          <w:color w:val="auto"/>
          <w:sz w:val="22"/>
          <w:szCs w:val="22"/>
        </w:rPr>
        <w:t>:</w:t>
      </w:r>
    </w:p>
    <w:p w14:paraId="13543DEC" w14:textId="77777777" w:rsidR="00766FC9" w:rsidRPr="00974FF7" w:rsidRDefault="00437901" w:rsidP="00B85585">
      <w:pPr>
        <w:pStyle w:val="Default"/>
        <w:ind w:left="567"/>
        <w:jc w:val="both"/>
        <w:rPr>
          <w:rFonts w:ascii="Arial" w:hAnsi="Arial" w:cs="Arial"/>
          <w:color w:val="auto"/>
          <w:sz w:val="22"/>
          <w:szCs w:val="22"/>
        </w:rPr>
      </w:pPr>
      <w:r w:rsidRPr="00974FF7">
        <w:rPr>
          <w:rFonts w:ascii="Arial" w:hAnsi="Arial" w:cs="Arial"/>
          <w:color w:val="auto"/>
          <w:sz w:val="22"/>
          <w:szCs w:val="22"/>
        </w:rPr>
        <w:t xml:space="preserve">w specjalności </w:t>
      </w:r>
      <w:r w:rsidR="00766FC9" w:rsidRPr="00974FF7">
        <w:rPr>
          <w:rFonts w:ascii="Arial" w:hAnsi="Arial" w:cs="Arial"/>
          <w:color w:val="auto"/>
          <w:sz w:val="22"/>
          <w:szCs w:val="22"/>
        </w:rPr>
        <w:t>……………………………………..</w:t>
      </w:r>
      <w:r w:rsidRPr="00974FF7">
        <w:rPr>
          <w:rFonts w:ascii="Arial" w:hAnsi="Arial" w:cs="Arial"/>
          <w:color w:val="auto"/>
          <w:sz w:val="22"/>
          <w:szCs w:val="22"/>
        </w:rPr>
        <w:t>w osobie …………</w:t>
      </w:r>
      <w:r w:rsidR="00792230" w:rsidRPr="00974FF7">
        <w:rPr>
          <w:rFonts w:ascii="Arial" w:hAnsi="Arial" w:cs="Arial"/>
          <w:color w:val="auto"/>
          <w:sz w:val="22"/>
          <w:szCs w:val="22"/>
        </w:rPr>
        <w:t>…………….………………...</w:t>
      </w:r>
      <w:r w:rsidRPr="00974FF7">
        <w:rPr>
          <w:rFonts w:ascii="Arial" w:hAnsi="Arial" w:cs="Arial"/>
          <w:color w:val="auto"/>
          <w:sz w:val="22"/>
          <w:szCs w:val="22"/>
        </w:rPr>
        <w:t xml:space="preserve">…, </w:t>
      </w:r>
    </w:p>
    <w:p w14:paraId="6851FF5C" w14:textId="4F9146C1" w:rsidR="00437901" w:rsidRPr="00974FF7" w:rsidRDefault="00437901" w:rsidP="00B85585">
      <w:pPr>
        <w:pStyle w:val="Default"/>
        <w:ind w:left="567"/>
        <w:jc w:val="both"/>
        <w:rPr>
          <w:rFonts w:ascii="Arial" w:hAnsi="Arial" w:cs="Arial"/>
          <w:color w:val="auto"/>
          <w:sz w:val="22"/>
          <w:szCs w:val="22"/>
        </w:rPr>
      </w:pPr>
      <w:r w:rsidRPr="00974FF7">
        <w:rPr>
          <w:rFonts w:ascii="Arial" w:hAnsi="Arial" w:cs="Arial"/>
          <w:color w:val="auto"/>
          <w:sz w:val="22"/>
          <w:szCs w:val="22"/>
        </w:rPr>
        <w:t>nr uprawnień budowlanych …</w:t>
      </w:r>
      <w:r w:rsidR="00792230" w:rsidRPr="00974FF7">
        <w:rPr>
          <w:rFonts w:ascii="Arial" w:hAnsi="Arial" w:cs="Arial"/>
          <w:color w:val="auto"/>
          <w:sz w:val="22"/>
          <w:szCs w:val="22"/>
        </w:rPr>
        <w:t>………………………………..…..</w:t>
      </w:r>
      <w:r w:rsidRPr="00974FF7">
        <w:rPr>
          <w:rFonts w:ascii="Arial" w:hAnsi="Arial" w:cs="Arial"/>
          <w:color w:val="auto"/>
          <w:sz w:val="22"/>
          <w:szCs w:val="22"/>
        </w:rPr>
        <w:t>…</w:t>
      </w:r>
      <w:r w:rsidR="001D343B" w:rsidRPr="00974FF7">
        <w:rPr>
          <w:rFonts w:ascii="Arial" w:hAnsi="Arial" w:cs="Arial"/>
          <w:color w:val="auto"/>
          <w:sz w:val="22"/>
          <w:szCs w:val="22"/>
        </w:rPr>
        <w:t>.</w:t>
      </w:r>
    </w:p>
    <w:p w14:paraId="64AF8FDD" w14:textId="76E21AC9" w:rsidR="00F271B6" w:rsidRPr="00974FF7" w:rsidRDefault="00D233FB" w:rsidP="00B85585">
      <w:pPr>
        <w:pStyle w:val="Default"/>
        <w:ind w:left="567"/>
        <w:jc w:val="both"/>
        <w:rPr>
          <w:rFonts w:ascii="Arial" w:hAnsi="Arial" w:cs="Arial"/>
          <w:i/>
          <w:color w:val="auto"/>
          <w:sz w:val="22"/>
          <w:szCs w:val="22"/>
        </w:rPr>
      </w:pPr>
      <w:r w:rsidRPr="00974FF7">
        <w:rPr>
          <w:rFonts w:ascii="Arial" w:hAnsi="Arial" w:cs="Arial"/>
          <w:i/>
          <w:color w:val="auto"/>
          <w:sz w:val="22"/>
          <w:szCs w:val="22"/>
        </w:rPr>
        <w:t xml:space="preserve">(stosownie do </w:t>
      </w:r>
      <w:r w:rsidR="00B56F2A" w:rsidRPr="00974FF7">
        <w:rPr>
          <w:rFonts w:ascii="Arial" w:hAnsi="Arial" w:cs="Arial"/>
          <w:i/>
          <w:color w:val="auto"/>
          <w:sz w:val="22"/>
          <w:szCs w:val="22"/>
        </w:rPr>
        <w:t>części</w:t>
      </w:r>
      <w:r w:rsidRPr="00974FF7">
        <w:rPr>
          <w:rFonts w:ascii="Arial" w:hAnsi="Arial" w:cs="Arial"/>
          <w:i/>
          <w:color w:val="auto"/>
          <w:sz w:val="22"/>
          <w:szCs w:val="22"/>
        </w:rPr>
        <w:t>).</w:t>
      </w:r>
    </w:p>
    <w:p w14:paraId="0A322410" w14:textId="18A2AD70" w:rsidR="00E27534" w:rsidRPr="00974FF7" w:rsidRDefault="00C970EC" w:rsidP="007C2CFE">
      <w:pPr>
        <w:pStyle w:val="Default"/>
        <w:numPr>
          <w:ilvl w:val="0"/>
          <w:numId w:val="2"/>
        </w:numPr>
        <w:ind w:left="426" w:hanging="426"/>
        <w:jc w:val="both"/>
        <w:rPr>
          <w:rFonts w:ascii="Arial" w:hAnsi="Arial" w:cs="Arial"/>
          <w:color w:val="auto"/>
          <w:sz w:val="22"/>
          <w:szCs w:val="22"/>
        </w:rPr>
      </w:pPr>
      <w:r w:rsidRPr="00974FF7">
        <w:rPr>
          <w:rFonts w:ascii="Arial" w:hAnsi="Arial" w:cs="Arial"/>
          <w:color w:val="auto"/>
          <w:sz w:val="22"/>
          <w:szCs w:val="22"/>
        </w:rPr>
        <w:t xml:space="preserve">Zamawiający dopuszcza możliwość zmiany osób odpowiedzialnych za realizację </w:t>
      </w:r>
      <w:r w:rsidR="00FC49E3" w:rsidRPr="00974FF7">
        <w:rPr>
          <w:rFonts w:ascii="Arial" w:hAnsi="Arial" w:cs="Arial"/>
          <w:color w:val="auto"/>
          <w:sz w:val="22"/>
          <w:szCs w:val="22"/>
        </w:rPr>
        <w:t>Umowy</w:t>
      </w:r>
      <w:r w:rsidR="00296C61" w:rsidRPr="00974FF7">
        <w:rPr>
          <w:rFonts w:ascii="Arial" w:hAnsi="Arial" w:cs="Arial"/>
          <w:color w:val="auto"/>
          <w:sz w:val="22"/>
          <w:szCs w:val="22"/>
        </w:rPr>
        <w:t xml:space="preserve">, wymienionych w ust. 1, 2 </w:t>
      </w:r>
      <w:r w:rsidRPr="00974FF7">
        <w:rPr>
          <w:rFonts w:ascii="Arial" w:hAnsi="Arial" w:cs="Arial"/>
          <w:color w:val="auto"/>
          <w:sz w:val="22"/>
          <w:szCs w:val="22"/>
        </w:rPr>
        <w:t>jeżeli zajdzie taka potrzeba.</w:t>
      </w:r>
      <w:r w:rsidR="004936E6" w:rsidRPr="00974FF7">
        <w:rPr>
          <w:rFonts w:ascii="Arial" w:hAnsi="Arial" w:cs="Arial"/>
          <w:color w:val="auto"/>
          <w:sz w:val="22"/>
          <w:szCs w:val="22"/>
        </w:rPr>
        <w:t xml:space="preserve"> </w:t>
      </w:r>
      <w:r w:rsidRPr="00974FF7">
        <w:rPr>
          <w:rFonts w:ascii="Arial" w:hAnsi="Arial" w:cs="Arial"/>
          <w:color w:val="auto"/>
          <w:sz w:val="22"/>
          <w:szCs w:val="22"/>
        </w:rPr>
        <w:t xml:space="preserve">W przypadku osoby, o </w:t>
      </w:r>
      <w:r w:rsidR="00D06200" w:rsidRPr="00974FF7">
        <w:rPr>
          <w:rFonts w:ascii="Arial" w:hAnsi="Arial" w:cs="Arial"/>
          <w:color w:val="auto"/>
          <w:sz w:val="22"/>
          <w:szCs w:val="22"/>
        </w:rPr>
        <w:t xml:space="preserve">której mowa </w:t>
      </w:r>
      <w:r w:rsidR="00296C61" w:rsidRPr="00974FF7">
        <w:rPr>
          <w:rFonts w:ascii="Arial" w:hAnsi="Arial" w:cs="Arial"/>
          <w:color w:val="auto"/>
          <w:sz w:val="22"/>
          <w:szCs w:val="22"/>
        </w:rPr>
        <w:t>w ust. 1 oraz ust. 2</w:t>
      </w:r>
      <w:r w:rsidRPr="00974FF7">
        <w:rPr>
          <w:rFonts w:ascii="Arial" w:hAnsi="Arial" w:cs="Arial"/>
          <w:color w:val="auto"/>
          <w:sz w:val="22"/>
          <w:szCs w:val="22"/>
        </w:rPr>
        <w:t>, osoba ją zastępująca musi posiadać przynajmni</w:t>
      </w:r>
      <w:r w:rsidR="00695E82" w:rsidRPr="00974FF7">
        <w:rPr>
          <w:rFonts w:ascii="Arial" w:hAnsi="Arial" w:cs="Arial"/>
          <w:color w:val="auto"/>
          <w:sz w:val="22"/>
          <w:szCs w:val="22"/>
        </w:rPr>
        <w:t>ej takie same uprawnienia</w:t>
      </w:r>
      <w:r w:rsidR="00766FC9" w:rsidRPr="00974FF7">
        <w:rPr>
          <w:rFonts w:ascii="Arial" w:hAnsi="Arial" w:cs="Arial"/>
          <w:color w:val="auto"/>
          <w:sz w:val="22"/>
          <w:szCs w:val="22"/>
        </w:rPr>
        <w:t xml:space="preserve"> i doświadczenie, co wskazane w dokumentach jako warunek udziału w postępowaniu (jeżeli dotyczy)</w:t>
      </w:r>
      <w:r w:rsidR="00695E82" w:rsidRPr="00974FF7">
        <w:rPr>
          <w:rFonts w:ascii="Arial" w:hAnsi="Arial" w:cs="Arial"/>
          <w:color w:val="auto"/>
          <w:sz w:val="22"/>
          <w:szCs w:val="22"/>
        </w:rPr>
        <w:t>.</w:t>
      </w:r>
    </w:p>
    <w:p w14:paraId="273E3FC9" w14:textId="09276BAA" w:rsidR="00C64F0D" w:rsidRPr="00974FF7" w:rsidRDefault="00C64F0D" w:rsidP="00B85585">
      <w:pPr>
        <w:rPr>
          <w:rFonts w:ascii="Arial" w:hAnsi="Arial" w:cs="Arial"/>
          <w:b/>
          <w:sz w:val="22"/>
          <w:szCs w:val="22"/>
        </w:rPr>
      </w:pPr>
    </w:p>
    <w:p w14:paraId="7070CACC" w14:textId="255C7688" w:rsidR="00C970EC" w:rsidRPr="00974FF7" w:rsidRDefault="006D566E" w:rsidP="00B85585">
      <w:pPr>
        <w:jc w:val="center"/>
        <w:rPr>
          <w:rFonts w:ascii="Arial" w:hAnsi="Arial" w:cs="Arial"/>
          <w:b/>
          <w:sz w:val="22"/>
          <w:szCs w:val="22"/>
        </w:rPr>
      </w:pPr>
      <w:r w:rsidRPr="00974FF7">
        <w:rPr>
          <w:rFonts w:ascii="Arial" w:hAnsi="Arial" w:cs="Arial"/>
          <w:b/>
          <w:sz w:val="22"/>
          <w:szCs w:val="22"/>
        </w:rPr>
        <w:t>§ 6</w:t>
      </w:r>
    </w:p>
    <w:p w14:paraId="3220E9F9" w14:textId="70523155" w:rsidR="00F878B3" w:rsidRDefault="0026077D" w:rsidP="00B85585">
      <w:pPr>
        <w:jc w:val="center"/>
        <w:rPr>
          <w:rFonts w:ascii="Arial" w:hAnsi="Arial" w:cs="Arial"/>
          <w:b/>
          <w:sz w:val="22"/>
          <w:szCs w:val="22"/>
        </w:rPr>
      </w:pPr>
      <w:r w:rsidRPr="00974FF7">
        <w:rPr>
          <w:rFonts w:ascii="Arial" w:hAnsi="Arial" w:cs="Arial"/>
          <w:b/>
          <w:sz w:val="22"/>
          <w:szCs w:val="22"/>
        </w:rPr>
        <w:t>Bezpieczeństwo i Higiena pracy</w:t>
      </w:r>
    </w:p>
    <w:p w14:paraId="1C3B7361" w14:textId="77777777" w:rsidR="009C661F" w:rsidRPr="00974FF7" w:rsidRDefault="009C661F" w:rsidP="00B85585">
      <w:pPr>
        <w:jc w:val="center"/>
        <w:rPr>
          <w:rFonts w:ascii="Arial" w:hAnsi="Arial" w:cs="Arial"/>
          <w:b/>
          <w:sz w:val="22"/>
          <w:szCs w:val="22"/>
        </w:rPr>
      </w:pPr>
    </w:p>
    <w:p w14:paraId="33BCC4A8" w14:textId="77777777" w:rsidR="00C970EC" w:rsidRPr="00974FF7" w:rsidRDefault="00C970EC" w:rsidP="001C25B1">
      <w:pPr>
        <w:numPr>
          <w:ilvl w:val="3"/>
          <w:numId w:val="4"/>
        </w:numPr>
        <w:ind w:left="426" w:hanging="426"/>
        <w:jc w:val="both"/>
        <w:rPr>
          <w:rFonts w:ascii="Arial" w:hAnsi="Arial" w:cs="Arial"/>
          <w:sz w:val="22"/>
          <w:szCs w:val="22"/>
        </w:rPr>
      </w:pPr>
      <w:r w:rsidRPr="00974FF7">
        <w:rPr>
          <w:rFonts w:ascii="Arial" w:hAnsi="Arial" w:cs="Arial"/>
          <w:sz w:val="22"/>
          <w:szCs w:val="22"/>
        </w:rPr>
        <w:t>Wykonawca w trakcie realizacji robót budowlanych zobowiązuje się do przestrzegania przepisów przeciwpożarowych - w szczególności do utrzymywania sprawnego sprzętu przeciwpożarowego, wymaganego przepisami szczególnymi. Wszelkie posiadane materiały łatwopalne Wykonawca zo</w:t>
      </w:r>
      <w:r w:rsidR="00687702" w:rsidRPr="00974FF7">
        <w:rPr>
          <w:rFonts w:ascii="Arial" w:hAnsi="Arial" w:cs="Arial"/>
          <w:sz w:val="22"/>
          <w:szCs w:val="22"/>
        </w:rPr>
        <w:t>bowiązuje się składować zgodnie</w:t>
      </w:r>
      <w:r w:rsidR="00E028F4" w:rsidRPr="00974FF7">
        <w:rPr>
          <w:rFonts w:ascii="Arial" w:hAnsi="Arial" w:cs="Arial"/>
          <w:sz w:val="22"/>
          <w:szCs w:val="22"/>
        </w:rPr>
        <w:t xml:space="preserve"> z </w:t>
      </w:r>
      <w:r w:rsidRPr="00974FF7">
        <w:rPr>
          <w:rFonts w:ascii="Arial" w:hAnsi="Arial" w:cs="Arial"/>
          <w:sz w:val="22"/>
          <w:szCs w:val="22"/>
        </w:rPr>
        <w:t xml:space="preserve">obowiązującymi </w:t>
      </w:r>
      <w:r w:rsidRPr="00974FF7">
        <w:rPr>
          <w:rFonts w:ascii="Arial" w:hAnsi="Arial" w:cs="Arial"/>
          <w:sz w:val="22"/>
          <w:szCs w:val="22"/>
        </w:rPr>
        <w:lastRenderedPageBreak/>
        <w:t>przepisami</w:t>
      </w:r>
      <w:r w:rsidR="00D06200" w:rsidRPr="00974FF7">
        <w:rPr>
          <w:rFonts w:ascii="Arial" w:hAnsi="Arial" w:cs="Arial"/>
          <w:sz w:val="22"/>
          <w:szCs w:val="22"/>
        </w:rPr>
        <w:t xml:space="preserve"> </w:t>
      </w:r>
      <w:r w:rsidRPr="00974FF7">
        <w:rPr>
          <w:rFonts w:ascii="Arial" w:hAnsi="Arial" w:cs="Arial"/>
          <w:sz w:val="22"/>
          <w:szCs w:val="22"/>
        </w:rPr>
        <w:t>w taki sposób, by osoby trzecie lub osoby nieuprawnione nie miały do nich dostę</w:t>
      </w:r>
      <w:r w:rsidR="00E028F4" w:rsidRPr="00974FF7">
        <w:rPr>
          <w:rFonts w:ascii="Arial" w:hAnsi="Arial" w:cs="Arial"/>
          <w:sz w:val="22"/>
          <w:szCs w:val="22"/>
        </w:rPr>
        <w:t xml:space="preserve">pu. Za wszelkie szkody powstałe </w:t>
      </w:r>
      <w:r w:rsidRPr="00974FF7">
        <w:rPr>
          <w:rFonts w:ascii="Arial" w:hAnsi="Arial" w:cs="Arial"/>
          <w:sz w:val="22"/>
          <w:szCs w:val="22"/>
        </w:rPr>
        <w:t>w wyniku nieprzestrzegania lub niewłaściwego stosowania przepisów przeciwpożarowych odp</w:t>
      </w:r>
      <w:r w:rsidR="00D447BD" w:rsidRPr="00974FF7">
        <w:rPr>
          <w:rFonts w:ascii="Arial" w:hAnsi="Arial" w:cs="Arial"/>
          <w:sz w:val="22"/>
          <w:szCs w:val="22"/>
        </w:rPr>
        <w:t>owiedzialność ponosi Wykonawca.</w:t>
      </w:r>
    </w:p>
    <w:p w14:paraId="6BD13AA5" w14:textId="5958072B" w:rsidR="00C970EC" w:rsidRPr="00974FF7" w:rsidRDefault="00C970EC" w:rsidP="001C25B1">
      <w:pPr>
        <w:numPr>
          <w:ilvl w:val="3"/>
          <w:numId w:val="4"/>
        </w:numPr>
        <w:ind w:left="426" w:hanging="426"/>
        <w:jc w:val="both"/>
        <w:rPr>
          <w:rFonts w:ascii="Arial" w:hAnsi="Arial" w:cs="Arial"/>
          <w:sz w:val="22"/>
          <w:szCs w:val="22"/>
        </w:rPr>
      </w:pPr>
      <w:r w:rsidRPr="00974FF7">
        <w:rPr>
          <w:rFonts w:ascii="Arial" w:hAnsi="Arial" w:cs="Arial"/>
          <w:sz w:val="22"/>
          <w:szCs w:val="22"/>
        </w:rPr>
        <w:t>Wykonawca zobowiązuje się do prowadzenia robót budowlanych zgodnie</w:t>
      </w:r>
      <w:r w:rsidR="00B26932" w:rsidRPr="00974FF7">
        <w:rPr>
          <w:rFonts w:ascii="Arial" w:hAnsi="Arial" w:cs="Arial"/>
          <w:sz w:val="22"/>
          <w:szCs w:val="22"/>
        </w:rPr>
        <w:t xml:space="preserve"> </w:t>
      </w:r>
      <w:r w:rsidR="00463244" w:rsidRPr="00974FF7">
        <w:rPr>
          <w:rFonts w:ascii="Arial" w:hAnsi="Arial" w:cs="Arial"/>
          <w:sz w:val="22"/>
          <w:szCs w:val="22"/>
        </w:rPr>
        <w:br/>
      </w:r>
      <w:r w:rsidR="00B26932" w:rsidRPr="00974FF7">
        <w:rPr>
          <w:rFonts w:ascii="Arial" w:hAnsi="Arial" w:cs="Arial"/>
          <w:sz w:val="22"/>
          <w:szCs w:val="22"/>
        </w:rPr>
        <w:t xml:space="preserve"> </w:t>
      </w:r>
      <w:r w:rsidRPr="00974FF7">
        <w:rPr>
          <w:rFonts w:ascii="Arial" w:hAnsi="Arial" w:cs="Arial"/>
          <w:sz w:val="22"/>
          <w:szCs w:val="22"/>
        </w:rPr>
        <w:t>z przepisami i zasadami bezpieczeństwa i higieny pracy, w szczególności</w:t>
      </w:r>
      <w:r w:rsidR="00B26932" w:rsidRPr="00974FF7">
        <w:rPr>
          <w:rFonts w:ascii="Arial" w:hAnsi="Arial" w:cs="Arial"/>
          <w:sz w:val="22"/>
          <w:szCs w:val="22"/>
        </w:rPr>
        <w:t xml:space="preserve"> </w:t>
      </w:r>
      <w:r w:rsidR="00463244" w:rsidRPr="00974FF7">
        <w:rPr>
          <w:rFonts w:ascii="Arial" w:hAnsi="Arial" w:cs="Arial"/>
          <w:sz w:val="22"/>
          <w:szCs w:val="22"/>
        </w:rPr>
        <w:br/>
      </w:r>
      <w:r w:rsidRPr="00974FF7">
        <w:rPr>
          <w:rFonts w:ascii="Arial" w:hAnsi="Arial" w:cs="Arial"/>
          <w:sz w:val="22"/>
          <w:szCs w:val="22"/>
        </w:rPr>
        <w:t xml:space="preserve">w oparciu o przepisy </w:t>
      </w:r>
      <w:r w:rsidRPr="00974FF7">
        <w:rPr>
          <w:rFonts w:ascii="Arial" w:hAnsi="Arial" w:cs="Arial"/>
          <w:iCs/>
          <w:sz w:val="22"/>
          <w:szCs w:val="22"/>
        </w:rPr>
        <w:t>rozporządzenia Ministra Pracy</w:t>
      </w:r>
      <w:r w:rsidR="0036604B" w:rsidRPr="00974FF7">
        <w:rPr>
          <w:rFonts w:ascii="Arial" w:hAnsi="Arial" w:cs="Arial"/>
          <w:iCs/>
          <w:sz w:val="22"/>
          <w:szCs w:val="22"/>
        </w:rPr>
        <w:t xml:space="preserve"> </w:t>
      </w:r>
      <w:r w:rsidR="006C619B" w:rsidRPr="00974FF7">
        <w:rPr>
          <w:rFonts w:ascii="Arial" w:hAnsi="Arial" w:cs="Arial"/>
          <w:iCs/>
          <w:sz w:val="22"/>
          <w:szCs w:val="22"/>
        </w:rPr>
        <w:t xml:space="preserve">i </w:t>
      </w:r>
      <w:r w:rsidRPr="00974FF7">
        <w:rPr>
          <w:rFonts w:ascii="Arial" w:hAnsi="Arial" w:cs="Arial"/>
          <w:iCs/>
          <w:sz w:val="22"/>
          <w:szCs w:val="22"/>
        </w:rPr>
        <w:t>Polityki Socj</w:t>
      </w:r>
      <w:r w:rsidR="00D447BD" w:rsidRPr="00974FF7">
        <w:rPr>
          <w:rFonts w:ascii="Arial" w:hAnsi="Arial" w:cs="Arial"/>
          <w:iCs/>
          <w:sz w:val="22"/>
          <w:szCs w:val="22"/>
        </w:rPr>
        <w:t>alnej z dnia 26 września 1997 r.</w:t>
      </w:r>
      <w:r w:rsidRPr="00974FF7">
        <w:rPr>
          <w:rFonts w:ascii="Arial" w:hAnsi="Arial" w:cs="Arial"/>
          <w:iCs/>
          <w:sz w:val="22"/>
          <w:szCs w:val="22"/>
        </w:rPr>
        <w:t xml:space="preserve"> w sprawie ogólnych przepisów bezpieczeństwa</w:t>
      </w:r>
      <w:r w:rsidR="0036604B" w:rsidRPr="00974FF7">
        <w:rPr>
          <w:rFonts w:ascii="Arial" w:hAnsi="Arial" w:cs="Arial"/>
          <w:iCs/>
          <w:sz w:val="22"/>
          <w:szCs w:val="22"/>
        </w:rPr>
        <w:t xml:space="preserve"> </w:t>
      </w:r>
      <w:r w:rsidRPr="00974FF7">
        <w:rPr>
          <w:rFonts w:ascii="Arial" w:hAnsi="Arial" w:cs="Arial"/>
          <w:iCs/>
          <w:sz w:val="22"/>
          <w:szCs w:val="22"/>
        </w:rPr>
        <w:t xml:space="preserve">i higieny pracy </w:t>
      </w:r>
      <w:r w:rsidRPr="00974FF7">
        <w:rPr>
          <w:rFonts w:ascii="Arial" w:hAnsi="Arial" w:cs="Arial"/>
          <w:sz w:val="22"/>
          <w:szCs w:val="22"/>
        </w:rPr>
        <w:t xml:space="preserve">oraz </w:t>
      </w:r>
      <w:r w:rsidRPr="00974FF7">
        <w:rPr>
          <w:rFonts w:ascii="Arial" w:hAnsi="Arial" w:cs="Arial"/>
          <w:iCs/>
          <w:sz w:val="22"/>
          <w:szCs w:val="22"/>
        </w:rPr>
        <w:t>rozporządzenia Ministra Infrastruktury z dnia 6 lutego 2003 r</w:t>
      </w:r>
      <w:r w:rsidR="00D447BD" w:rsidRPr="00974FF7">
        <w:rPr>
          <w:rFonts w:ascii="Arial" w:hAnsi="Arial" w:cs="Arial"/>
          <w:iCs/>
          <w:sz w:val="22"/>
          <w:szCs w:val="22"/>
        </w:rPr>
        <w:t>.</w:t>
      </w:r>
      <w:r w:rsidR="00DB0139" w:rsidRPr="00974FF7">
        <w:rPr>
          <w:rFonts w:ascii="Arial" w:hAnsi="Arial" w:cs="Arial"/>
          <w:iCs/>
          <w:sz w:val="22"/>
          <w:szCs w:val="22"/>
        </w:rPr>
        <w:t xml:space="preserve"> </w:t>
      </w:r>
      <w:r w:rsidRPr="00974FF7">
        <w:rPr>
          <w:rFonts w:ascii="Arial" w:hAnsi="Arial" w:cs="Arial"/>
          <w:iCs/>
          <w:sz w:val="22"/>
          <w:szCs w:val="22"/>
        </w:rPr>
        <w:t>w sprawie bezpieczeństwa</w:t>
      </w:r>
      <w:r w:rsidR="00B26932" w:rsidRPr="00974FF7">
        <w:rPr>
          <w:rFonts w:ascii="Arial" w:hAnsi="Arial" w:cs="Arial"/>
          <w:iCs/>
          <w:sz w:val="22"/>
          <w:szCs w:val="22"/>
        </w:rPr>
        <w:t xml:space="preserve"> </w:t>
      </w:r>
      <w:r w:rsidRPr="00974FF7">
        <w:rPr>
          <w:rFonts w:ascii="Arial" w:hAnsi="Arial" w:cs="Arial"/>
          <w:iCs/>
          <w:sz w:val="22"/>
          <w:szCs w:val="22"/>
        </w:rPr>
        <w:t>i higieny pracy podczas wykonywania robót budowlanych</w:t>
      </w:r>
      <w:r w:rsidRPr="00974FF7">
        <w:rPr>
          <w:rFonts w:ascii="Arial" w:hAnsi="Arial" w:cs="Arial"/>
          <w:sz w:val="22"/>
          <w:szCs w:val="22"/>
        </w:rPr>
        <w:t xml:space="preserve">, </w:t>
      </w:r>
      <w:r w:rsidR="00736BE9" w:rsidRPr="00974FF7">
        <w:rPr>
          <w:rFonts w:ascii="Arial" w:hAnsi="Arial" w:cs="Arial"/>
          <w:sz w:val="22"/>
          <w:szCs w:val="22"/>
        </w:rPr>
        <w:br/>
      </w:r>
      <w:r w:rsidRPr="00974FF7">
        <w:rPr>
          <w:rFonts w:ascii="Arial" w:hAnsi="Arial" w:cs="Arial"/>
          <w:sz w:val="22"/>
          <w:szCs w:val="22"/>
        </w:rPr>
        <w:t>z uwzględnieniem specyfiki obiektu budowlanego i warunków prowadzenia robót budowlanych. W szczególności Wykonawca ma obowiązek zadbać, aby personel nie wykonywał prac w warunkach niebezpiecznych, szkodliwych dla zdrowia lub niespełniających od</w:t>
      </w:r>
      <w:r w:rsidR="00D447BD" w:rsidRPr="00974FF7">
        <w:rPr>
          <w:rFonts w:ascii="Arial" w:hAnsi="Arial" w:cs="Arial"/>
          <w:sz w:val="22"/>
          <w:szCs w:val="22"/>
        </w:rPr>
        <w:t>powiednich wymagań sanitarnych.</w:t>
      </w:r>
    </w:p>
    <w:p w14:paraId="72202B5D" w14:textId="77777777" w:rsidR="00D06200" w:rsidRPr="00974FF7" w:rsidRDefault="00D06200" w:rsidP="00B85585">
      <w:pPr>
        <w:ind w:left="567"/>
        <w:jc w:val="both"/>
        <w:rPr>
          <w:rFonts w:ascii="Arial" w:hAnsi="Arial" w:cs="Arial"/>
          <w:sz w:val="22"/>
          <w:szCs w:val="22"/>
        </w:rPr>
      </w:pPr>
    </w:p>
    <w:p w14:paraId="572C8938" w14:textId="2A51A5ED" w:rsidR="00542406" w:rsidRPr="00974FF7" w:rsidRDefault="00542406" w:rsidP="00B85585">
      <w:pPr>
        <w:jc w:val="center"/>
        <w:rPr>
          <w:rFonts w:ascii="Arial" w:hAnsi="Arial" w:cs="Arial"/>
          <w:b/>
          <w:sz w:val="22"/>
          <w:szCs w:val="22"/>
        </w:rPr>
      </w:pPr>
      <w:r w:rsidRPr="00974FF7">
        <w:rPr>
          <w:rFonts w:ascii="Arial" w:hAnsi="Arial" w:cs="Arial"/>
          <w:b/>
          <w:sz w:val="22"/>
          <w:szCs w:val="22"/>
        </w:rPr>
        <w:t>§ 7</w:t>
      </w:r>
    </w:p>
    <w:p w14:paraId="6298FBB0" w14:textId="2FC6207D" w:rsidR="00F878B3" w:rsidRDefault="00542406" w:rsidP="00B85585">
      <w:pPr>
        <w:jc w:val="center"/>
        <w:rPr>
          <w:rFonts w:ascii="Arial" w:hAnsi="Arial" w:cs="Arial"/>
          <w:b/>
          <w:sz w:val="22"/>
          <w:szCs w:val="22"/>
        </w:rPr>
      </w:pPr>
      <w:r w:rsidRPr="00974FF7">
        <w:rPr>
          <w:rFonts w:ascii="Arial" w:hAnsi="Arial" w:cs="Arial"/>
          <w:b/>
          <w:sz w:val="22"/>
          <w:szCs w:val="22"/>
        </w:rPr>
        <w:t>Podwykonawstwo</w:t>
      </w:r>
    </w:p>
    <w:p w14:paraId="5ED9237D" w14:textId="77777777" w:rsidR="009C661F" w:rsidRPr="00974FF7" w:rsidRDefault="009C661F" w:rsidP="00B85585">
      <w:pPr>
        <w:jc w:val="center"/>
        <w:rPr>
          <w:rFonts w:ascii="Arial" w:hAnsi="Arial" w:cs="Arial"/>
          <w:b/>
          <w:sz w:val="22"/>
          <w:szCs w:val="22"/>
        </w:rPr>
      </w:pPr>
    </w:p>
    <w:p w14:paraId="21FC80AE" w14:textId="67421A18" w:rsidR="008E67DE" w:rsidRPr="00974FF7" w:rsidRDefault="00A963D4"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Wykonawca wy</w:t>
      </w:r>
      <w:r w:rsidR="00BD26C4" w:rsidRPr="00974FF7">
        <w:rPr>
          <w:rFonts w:ascii="Arial" w:hAnsi="Arial" w:cs="Arial"/>
          <w:color w:val="auto"/>
          <w:sz w:val="22"/>
          <w:szCs w:val="22"/>
        </w:rPr>
        <w:t>kona własnymi siłami rob</w:t>
      </w:r>
      <w:r w:rsidR="00E148CA" w:rsidRPr="00974FF7">
        <w:rPr>
          <w:rFonts w:ascii="Arial" w:hAnsi="Arial" w:cs="Arial"/>
          <w:color w:val="auto"/>
          <w:sz w:val="22"/>
          <w:szCs w:val="22"/>
        </w:rPr>
        <w:t xml:space="preserve">oty </w:t>
      </w:r>
      <w:r w:rsidR="00BD26C4" w:rsidRPr="00974FF7">
        <w:rPr>
          <w:rFonts w:ascii="Arial" w:hAnsi="Arial" w:cs="Arial"/>
          <w:color w:val="auto"/>
          <w:sz w:val="22"/>
          <w:szCs w:val="22"/>
        </w:rPr>
        <w:t>budowlan</w:t>
      </w:r>
      <w:r w:rsidR="00E148CA" w:rsidRPr="00974FF7">
        <w:rPr>
          <w:rFonts w:ascii="Arial" w:hAnsi="Arial" w:cs="Arial"/>
          <w:color w:val="auto"/>
          <w:sz w:val="22"/>
          <w:szCs w:val="22"/>
        </w:rPr>
        <w:t>e stanowiące</w:t>
      </w:r>
      <w:r w:rsidR="00A175CE" w:rsidRPr="00974FF7">
        <w:rPr>
          <w:rFonts w:ascii="Arial" w:hAnsi="Arial" w:cs="Arial"/>
          <w:color w:val="auto"/>
          <w:sz w:val="22"/>
          <w:szCs w:val="22"/>
        </w:rPr>
        <w:t xml:space="preserve"> przedmiot </w:t>
      </w:r>
      <w:r w:rsidR="00FC49E3" w:rsidRPr="00974FF7">
        <w:rPr>
          <w:rFonts w:ascii="Arial" w:hAnsi="Arial" w:cs="Arial"/>
          <w:color w:val="auto"/>
          <w:sz w:val="22"/>
          <w:szCs w:val="22"/>
        </w:rPr>
        <w:t>Umowy</w:t>
      </w:r>
      <w:r w:rsidR="00AF4531" w:rsidRPr="00974FF7">
        <w:rPr>
          <w:rFonts w:ascii="Arial" w:hAnsi="Arial" w:cs="Arial"/>
          <w:color w:val="auto"/>
          <w:sz w:val="22"/>
          <w:szCs w:val="22"/>
        </w:rPr>
        <w:t xml:space="preserve"> / </w:t>
      </w:r>
      <w:r w:rsidR="00E148CA" w:rsidRPr="00974FF7">
        <w:rPr>
          <w:rFonts w:ascii="Arial" w:hAnsi="Arial" w:cs="Arial"/>
          <w:color w:val="auto"/>
          <w:sz w:val="22"/>
          <w:szCs w:val="22"/>
        </w:rPr>
        <w:t xml:space="preserve">Podwykonawcom powierzy wykonanie następujących robót budowlanych stanowiących przedmiot </w:t>
      </w:r>
      <w:r w:rsidR="00FC49E3" w:rsidRPr="00974FF7">
        <w:rPr>
          <w:rFonts w:ascii="Arial" w:hAnsi="Arial" w:cs="Arial"/>
          <w:color w:val="auto"/>
          <w:sz w:val="22"/>
          <w:szCs w:val="22"/>
        </w:rPr>
        <w:t>Umowy</w:t>
      </w:r>
      <w:r w:rsidR="00E148CA" w:rsidRPr="00974FF7">
        <w:rPr>
          <w:rFonts w:ascii="Arial" w:hAnsi="Arial" w:cs="Arial"/>
          <w:color w:val="auto"/>
          <w:sz w:val="22"/>
          <w:szCs w:val="22"/>
        </w:rPr>
        <w:t xml:space="preserve">: </w:t>
      </w:r>
      <w:r w:rsidR="009759DF" w:rsidRPr="00974FF7">
        <w:rPr>
          <w:rFonts w:ascii="Arial" w:hAnsi="Arial" w:cs="Arial"/>
          <w:color w:val="auto"/>
          <w:sz w:val="22"/>
          <w:szCs w:val="22"/>
        </w:rPr>
        <w:t>………</w:t>
      </w:r>
      <w:r w:rsidR="00412FE2" w:rsidRPr="00974FF7">
        <w:rPr>
          <w:rFonts w:ascii="Arial" w:hAnsi="Arial" w:cs="Arial"/>
          <w:color w:val="auto"/>
          <w:sz w:val="22"/>
          <w:szCs w:val="22"/>
        </w:rPr>
        <w:t>…</w:t>
      </w:r>
      <w:r w:rsidR="00E148CA" w:rsidRPr="00974FF7">
        <w:rPr>
          <w:rFonts w:ascii="Arial" w:hAnsi="Arial" w:cs="Arial"/>
          <w:color w:val="auto"/>
          <w:sz w:val="22"/>
          <w:szCs w:val="22"/>
        </w:rPr>
        <w:t xml:space="preserve"> </w:t>
      </w:r>
      <w:r w:rsidR="00AF4531" w:rsidRPr="00974FF7">
        <w:rPr>
          <w:rFonts w:ascii="Arial" w:hAnsi="Arial" w:cs="Arial"/>
          <w:color w:val="auto"/>
          <w:sz w:val="22"/>
          <w:szCs w:val="22"/>
        </w:rPr>
        <w:t>*</w:t>
      </w:r>
      <w:r w:rsidR="00BD26C4" w:rsidRPr="00974FF7">
        <w:rPr>
          <w:rFonts w:ascii="Arial" w:hAnsi="Arial" w:cs="Arial"/>
          <w:color w:val="auto"/>
          <w:sz w:val="22"/>
          <w:szCs w:val="22"/>
        </w:rPr>
        <w:t>.</w:t>
      </w:r>
      <w:r w:rsidRPr="00974FF7">
        <w:rPr>
          <w:rFonts w:ascii="Arial" w:hAnsi="Arial" w:cs="Arial"/>
          <w:color w:val="auto"/>
          <w:sz w:val="22"/>
          <w:szCs w:val="22"/>
        </w:rPr>
        <w:t xml:space="preserve"> </w:t>
      </w:r>
      <w:r w:rsidR="00766FC9" w:rsidRPr="00974FF7">
        <w:rPr>
          <w:rFonts w:ascii="Arial" w:hAnsi="Arial" w:cs="Arial"/>
          <w:iCs/>
          <w:color w:val="auto"/>
          <w:sz w:val="22"/>
          <w:szCs w:val="22"/>
        </w:rPr>
        <w:t>Powierzenie</w:t>
      </w:r>
      <w:r w:rsidR="00876246" w:rsidRPr="00974FF7">
        <w:rPr>
          <w:rFonts w:ascii="Arial" w:hAnsi="Arial" w:cs="Arial"/>
          <w:iCs/>
          <w:color w:val="auto"/>
          <w:sz w:val="22"/>
          <w:szCs w:val="22"/>
        </w:rPr>
        <w:t xml:space="preserve"> części robót P</w:t>
      </w:r>
      <w:r w:rsidR="0036367E" w:rsidRPr="00974FF7">
        <w:rPr>
          <w:rFonts w:ascii="Arial" w:hAnsi="Arial" w:cs="Arial"/>
          <w:iCs/>
          <w:color w:val="auto"/>
          <w:sz w:val="22"/>
          <w:szCs w:val="22"/>
        </w:rPr>
        <w:t>odwykonawco</w:t>
      </w:r>
      <w:r w:rsidR="00B56F2A" w:rsidRPr="00974FF7">
        <w:rPr>
          <w:rFonts w:ascii="Arial" w:hAnsi="Arial" w:cs="Arial"/>
          <w:iCs/>
          <w:color w:val="auto"/>
          <w:sz w:val="22"/>
          <w:szCs w:val="22"/>
        </w:rPr>
        <w:t>m</w:t>
      </w:r>
      <w:r w:rsidR="000B35CD" w:rsidRPr="00974FF7">
        <w:rPr>
          <w:rFonts w:ascii="Arial" w:hAnsi="Arial" w:cs="Arial"/>
          <w:iCs/>
          <w:color w:val="auto"/>
          <w:sz w:val="22"/>
          <w:szCs w:val="22"/>
        </w:rPr>
        <w:t xml:space="preserve"> </w:t>
      </w:r>
      <w:r w:rsidR="00592A2B" w:rsidRPr="00974FF7">
        <w:rPr>
          <w:rFonts w:ascii="Arial" w:hAnsi="Arial" w:cs="Arial"/>
          <w:iCs/>
          <w:color w:val="auto"/>
          <w:sz w:val="22"/>
          <w:szCs w:val="22"/>
        </w:rPr>
        <w:t xml:space="preserve"> </w:t>
      </w:r>
      <w:r w:rsidR="00876246" w:rsidRPr="00974FF7">
        <w:rPr>
          <w:rFonts w:ascii="Arial" w:hAnsi="Arial" w:cs="Arial"/>
          <w:iCs/>
          <w:color w:val="auto"/>
          <w:sz w:val="22"/>
          <w:szCs w:val="22"/>
        </w:rPr>
        <w:t>i dalszym Podwykonawcom następuje na zasadach wskazanych w niniejszym paragrafie.</w:t>
      </w:r>
    </w:p>
    <w:p w14:paraId="6EE162B5" w14:textId="77777777" w:rsidR="00DB0139" w:rsidRPr="00974FF7" w:rsidRDefault="00FC49E3"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Umowa</w:t>
      </w:r>
      <w:r w:rsidR="00A963D4" w:rsidRPr="00974FF7">
        <w:rPr>
          <w:rFonts w:ascii="Arial" w:hAnsi="Arial" w:cs="Arial"/>
          <w:color w:val="auto"/>
          <w:sz w:val="22"/>
          <w:szCs w:val="22"/>
        </w:rPr>
        <w:t xml:space="preserve"> z Podwykonawcą lub dalszy</w:t>
      </w:r>
      <w:r w:rsidR="00687702" w:rsidRPr="00974FF7">
        <w:rPr>
          <w:rFonts w:ascii="Arial" w:hAnsi="Arial" w:cs="Arial"/>
          <w:color w:val="auto"/>
          <w:sz w:val="22"/>
          <w:szCs w:val="22"/>
        </w:rPr>
        <w:t xml:space="preserve">m Podwykonawcą powinna stanowić </w:t>
      </w:r>
    </w:p>
    <w:p w14:paraId="5794AF3E" w14:textId="77777777" w:rsidR="00A963D4" w:rsidRPr="00974FF7" w:rsidRDefault="00A963D4" w:rsidP="00B85585">
      <w:pPr>
        <w:pStyle w:val="Default"/>
        <w:ind w:left="567"/>
        <w:jc w:val="both"/>
        <w:rPr>
          <w:rFonts w:ascii="Arial" w:hAnsi="Arial" w:cs="Arial"/>
          <w:color w:val="auto"/>
          <w:sz w:val="22"/>
          <w:szCs w:val="22"/>
        </w:rPr>
      </w:pPr>
      <w:r w:rsidRPr="00974FF7">
        <w:rPr>
          <w:rFonts w:ascii="Arial" w:hAnsi="Arial" w:cs="Arial"/>
          <w:color w:val="auto"/>
          <w:sz w:val="22"/>
          <w:szCs w:val="22"/>
        </w:rPr>
        <w:t>w szczególności, iż:</w:t>
      </w:r>
    </w:p>
    <w:p w14:paraId="7E13B02A" w14:textId="77777777" w:rsidR="00A963D4" w:rsidRPr="00974FF7" w:rsidRDefault="00A963D4" w:rsidP="00B85585">
      <w:pPr>
        <w:pStyle w:val="Akapitzlist"/>
        <w:numPr>
          <w:ilvl w:val="0"/>
          <w:numId w:val="11"/>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termin zapłaty wynagrodzenia Podwykonawc</w:t>
      </w:r>
      <w:r w:rsidR="00687702" w:rsidRPr="00974FF7">
        <w:rPr>
          <w:rFonts w:ascii="Arial" w:hAnsi="Arial" w:cs="Arial"/>
          <w:sz w:val="22"/>
          <w:szCs w:val="22"/>
        </w:rPr>
        <w:t xml:space="preserve">y lub dalszemu Podwykonawcy nie </w:t>
      </w:r>
      <w:r w:rsidRPr="00974FF7">
        <w:rPr>
          <w:rFonts w:ascii="Arial" w:hAnsi="Arial" w:cs="Arial"/>
          <w:sz w:val="22"/>
          <w:szCs w:val="22"/>
        </w:rPr>
        <w:t>może być dłuższy niż 30 dni od dnia doręczenia Wykonawcy, Podwykonawcy lub dalszemu Podwykonawcy faktury VAT lub rachunku, potwierdzających wykonanie zleconej Podwykonawcy lub dalszemu Podwykonawcy: dostawy, usługi lub roboty budowlanej,</w:t>
      </w:r>
    </w:p>
    <w:p w14:paraId="545A48DF" w14:textId="2C952B6F" w:rsidR="00A963D4"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przedmiotem </w:t>
      </w:r>
      <w:r w:rsidR="00FC49E3" w:rsidRPr="00974FF7">
        <w:rPr>
          <w:rFonts w:ascii="Arial" w:hAnsi="Arial" w:cs="Arial"/>
          <w:sz w:val="22"/>
          <w:szCs w:val="22"/>
        </w:rPr>
        <w:t>Umowy</w:t>
      </w:r>
      <w:r w:rsidRPr="00974FF7">
        <w:rPr>
          <w:rFonts w:ascii="Arial" w:hAnsi="Arial" w:cs="Arial"/>
          <w:sz w:val="22"/>
          <w:szCs w:val="22"/>
        </w:rPr>
        <w:t xml:space="preserve"> o podwykonawstwo jest wyłącznie wykonanie, odpowiednio: robót budowlanych, dostaw lub usług, które ściśle odpowiadają części zamówienia określonego </w:t>
      </w:r>
      <w:r w:rsidR="00FC49E3" w:rsidRPr="00974FF7">
        <w:rPr>
          <w:rFonts w:ascii="Arial" w:hAnsi="Arial" w:cs="Arial"/>
          <w:sz w:val="22"/>
          <w:szCs w:val="22"/>
        </w:rPr>
        <w:t>Umową</w:t>
      </w:r>
      <w:r w:rsidRPr="00974FF7">
        <w:rPr>
          <w:rFonts w:ascii="Arial" w:hAnsi="Arial" w:cs="Arial"/>
          <w:sz w:val="22"/>
          <w:szCs w:val="22"/>
        </w:rPr>
        <w:t xml:space="preserve"> zawartą pomiędzy Zamawiającym </w:t>
      </w:r>
      <w:r w:rsidR="00736BE9" w:rsidRPr="00974FF7">
        <w:rPr>
          <w:rFonts w:ascii="Arial" w:hAnsi="Arial" w:cs="Arial"/>
          <w:sz w:val="22"/>
          <w:szCs w:val="22"/>
        </w:rPr>
        <w:br/>
      </w:r>
      <w:r w:rsidRPr="00974FF7">
        <w:rPr>
          <w:rFonts w:ascii="Arial" w:hAnsi="Arial" w:cs="Arial"/>
          <w:sz w:val="22"/>
          <w:szCs w:val="22"/>
        </w:rPr>
        <w:t>a Wykonawcą,</w:t>
      </w:r>
    </w:p>
    <w:p w14:paraId="26AA788B" w14:textId="7BDD7C62" w:rsidR="00A963D4" w:rsidRPr="00974FF7" w:rsidRDefault="00A963D4" w:rsidP="00B85585">
      <w:pPr>
        <w:pStyle w:val="Akapitzlist"/>
        <w:numPr>
          <w:ilvl w:val="0"/>
          <w:numId w:val="11"/>
        </w:numPr>
        <w:ind w:left="851" w:hanging="284"/>
        <w:contextualSpacing w:val="0"/>
        <w:jc w:val="both"/>
        <w:rPr>
          <w:rFonts w:ascii="Arial" w:hAnsi="Arial" w:cs="Arial"/>
          <w:sz w:val="22"/>
          <w:szCs w:val="22"/>
        </w:rPr>
      </w:pPr>
      <w:r w:rsidRPr="00974FF7">
        <w:rPr>
          <w:rFonts w:ascii="Arial" w:hAnsi="Arial" w:cs="Arial"/>
          <w:sz w:val="22"/>
          <w:szCs w:val="22"/>
        </w:rPr>
        <w:t xml:space="preserve">wykonanie przedmiotu </w:t>
      </w:r>
      <w:r w:rsidR="00FC49E3" w:rsidRPr="00974FF7">
        <w:rPr>
          <w:rFonts w:ascii="Arial" w:hAnsi="Arial" w:cs="Arial"/>
          <w:sz w:val="22"/>
          <w:szCs w:val="22"/>
        </w:rPr>
        <w:t>Umowy</w:t>
      </w:r>
      <w:r w:rsidRPr="00974FF7">
        <w:rPr>
          <w:rFonts w:ascii="Arial" w:hAnsi="Arial" w:cs="Arial"/>
          <w:sz w:val="22"/>
          <w:szCs w:val="22"/>
        </w:rPr>
        <w:t xml:space="preserve"> o podwykonawstwo zostaje określone na co najmniej takim poziomie jakości, jaki wynika z </w:t>
      </w:r>
      <w:r w:rsidR="00FC49E3" w:rsidRPr="00974FF7">
        <w:rPr>
          <w:rFonts w:ascii="Arial" w:hAnsi="Arial" w:cs="Arial"/>
          <w:sz w:val="22"/>
          <w:szCs w:val="22"/>
        </w:rPr>
        <w:t>Umowy</w:t>
      </w:r>
      <w:r w:rsidR="00687702" w:rsidRPr="00974FF7">
        <w:rPr>
          <w:rFonts w:ascii="Arial" w:hAnsi="Arial" w:cs="Arial"/>
          <w:sz w:val="22"/>
          <w:szCs w:val="22"/>
        </w:rPr>
        <w:t xml:space="preserve"> zawartej pomiędzy Zamawiającym</w:t>
      </w:r>
      <w:r w:rsidR="009C4328" w:rsidRPr="00974FF7">
        <w:rPr>
          <w:rFonts w:ascii="Arial" w:hAnsi="Arial" w:cs="Arial"/>
          <w:sz w:val="22"/>
          <w:szCs w:val="22"/>
        </w:rPr>
        <w:t xml:space="preserve"> </w:t>
      </w:r>
      <w:r w:rsidRPr="00974FF7">
        <w:rPr>
          <w:rFonts w:ascii="Arial" w:hAnsi="Arial" w:cs="Arial"/>
          <w:sz w:val="22"/>
          <w:szCs w:val="22"/>
        </w:rPr>
        <w:t>a Wykonawcą</w:t>
      </w:r>
      <w:r w:rsidR="00D06200" w:rsidRPr="00974FF7">
        <w:rPr>
          <w:rFonts w:ascii="Arial" w:hAnsi="Arial" w:cs="Arial"/>
          <w:sz w:val="22"/>
          <w:szCs w:val="22"/>
        </w:rPr>
        <w:t xml:space="preserve"> </w:t>
      </w:r>
      <w:r w:rsidRPr="00974FF7">
        <w:rPr>
          <w:rFonts w:ascii="Arial" w:hAnsi="Arial" w:cs="Arial"/>
          <w:sz w:val="22"/>
          <w:szCs w:val="22"/>
        </w:rPr>
        <w:t xml:space="preserve">i powinno odpowiadać stosownym dla tego wykonania wymaganiom określonym </w:t>
      </w:r>
      <w:r w:rsidR="00D06200" w:rsidRPr="00974FF7">
        <w:rPr>
          <w:rFonts w:ascii="Arial" w:hAnsi="Arial" w:cs="Arial"/>
          <w:sz w:val="22"/>
          <w:szCs w:val="22"/>
        </w:rPr>
        <w:t xml:space="preserve"> </w:t>
      </w:r>
      <w:r w:rsidRPr="00974FF7">
        <w:rPr>
          <w:rFonts w:ascii="Arial" w:hAnsi="Arial" w:cs="Arial"/>
          <w:sz w:val="22"/>
          <w:szCs w:val="22"/>
        </w:rPr>
        <w:t xml:space="preserve">w </w:t>
      </w:r>
      <w:r w:rsidR="00876246" w:rsidRPr="00974FF7">
        <w:rPr>
          <w:rFonts w:ascii="Arial" w:hAnsi="Arial" w:cs="Arial"/>
          <w:sz w:val="22"/>
          <w:szCs w:val="22"/>
        </w:rPr>
        <w:t>d</w:t>
      </w:r>
      <w:r w:rsidR="00E8031B" w:rsidRPr="00974FF7">
        <w:rPr>
          <w:rFonts w:ascii="Arial" w:hAnsi="Arial" w:cs="Arial"/>
          <w:sz w:val="22"/>
          <w:szCs w:val="22"/>
        </w:rPr>
        <w:t>okumentacji technicznej</w:t>
      </w:r>
      <w:r w:rsidR="008B31CF" w:rsidRPr="00974FF7">
        <w:rPr>
          <w:rFonts w:ascii="Arial" w:hAnsi="Arial" w:cs="Arial"/>
          <w:sz w:val="22"/>
          <w:szCs w:val="22"/>
        </w:rPr>
        <w:t>,</w:t>
      </w:r>
      <w:r w:rsidR="00E8031B" w:rsidRPr="00974FF7">
        <w:rPr>
          <w:rFonts w:ascii="Arial" w:hAnsi="Arial" w:cs="Arial"/>
          <w:sz w:val="22"/>
          <w:szCs w:val="22"/>
        </w:rPr>
        <w:t xml:space="preserve"> </w:t>
      </w:r>
      <w:r w:rsidRPr="00974FF7">
        <w:rPr>
          <w:rFonts w:ascii="Arial" w:hAnsi="Arial" w:cs="Arial"/>
          <w:sz w:val="22"/>
          <w:szCs w:val="22"/>
        </w:rPr>
        <w:t>oraz standardom deklarowanym w Ofercie Wykonawcy,</w:t>
      </w:r>
    </w:p>
    <w:p w14:paraId="74DF24B0" w14:textId="77777777" w:rsidR="00A963D4"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okres odpowiedzialności Podwykonawcy lub dalszego Podwykonawcy za </w:t>
      </w:r>
      <w:r w:rsidR="00876246" w:rsidRPr="00974FF7">
        <w:rPr>
          <w:rFonts w:ascii="Arial" w:hAnsi="Arial" w:cs="Arial"/>
          <w:sz w:val="22"/>
          <w:szCs w:val="22"/>
        </w:rPr>
        <w:t>w</w:t>
      </w:r>
      <w:r w:rsidRPr="00974FF7">
        <w:rPr>
          <w:rFonts w:ascii="Arial" w:hAnsi="Arial" w:cs="Arial"/>
          <w:sz w:val="22"/>
          <w:szCs w:val="22"/>
        </w:rPr>
        <w:t xml:space="preserve">ady przedmiotu </w:t>
      </w:r>
      <w:r w:rsidR="00FC49E3" w:rsidRPr="00974FF7">
        <w:rPr>
          <w:rFonts w:ascii="Arial" w:hAnsi="Arial" w:cs="Arial"/>
          <w:sz w:val="22"/>
          <w:szCs w:val="22"/>
        </w:rPr>
        <w:t>Umowy</w:t>
      </w:r>
      <w:r w:rsidR="008E67DE" w:rsidRPr="00974FF7">
        <w:rPr>
          <w:rFonts w:ascii="Arial" w:hAnsi="Arial" w:cs="Arial"/>
          <w:sz w:val="22"/>
          <w:szCs w:val="22"/>
        </w:rPr>
        <w:t xml:space="preserve"> o podwykonawstwo, nie będzie </w:t>
      </w:r>
      <w:r w:rsidRPr="00974FF7">
        <w:rPr>
          <w:rFonts w:ascii="Arial" w:hAnsi="Arial" w:cs="Arial"/>
          <w:sz w:val="22"/>
          <w:szCs w:val="22"/>
        </w:rPr>
        <w:t xml:space="preserve">krótszy od okresu odpowiedzialności za Wady przedmiotu </w:t>
      </w:r>
      <w:r w:rsidR="00FC49E3" w:rsidRPr="00974FF7">
        <w:rPr>
          <w:rFonts w:ascii="Arial" w:hAnsi="Arial" w:cs="Arial"/>
          <w:sz w:val="22"/>
          <w:szCs w:val="22"/>
        </w:rPr>
        <w:t>Umowy</w:t>
      </w:r>
      <w:r w:rsidRPr="00974FF7">
        <w:rPr>
          <w:rFonts w:ascii="Arial" w:hAnsi="Arial" w:cs="Arial"/>
          <w:sz w:val="22"/>
          <w:szCs w:val="22"/>
        </w:rPr>
        <w:t xml:space="preserve"> Wykonawcy wobec Zamawiającego,</w:t>
      </w:r>
    </w:p>
    <w:p w14:paraId="2F8F7CFC" w14:textId="34528C6D" w:rsidR="00876246"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Podwykonawca lub dalszy Podwykonawca musi </w:t>
      </w:r>
      <w:r w:rsidR="008E67DE" w:rsidRPr="00974FF7">
        <w:rPr>
          <w:rFonts w:ascii="Arial" w:hAnsi="Arial" w:cs="Arial"/>
          <w:sz w:val="22"/>
          <w:szCs w:val="22"/>
        </w:rPr>
        <w:t xml:space="preserve">w związku z realizacją </w:t>
      </w:r>
      <w:r w:rsidR="00FC49E3" w:rsidRPr="00974FF7">
        <w:rPr>
          <w:rFonts w:ascii="Arial" w:hAnsi="Arial" w:cs="Arial"/>
          <w:sz w:val="22"/>
          <w:szCs w:val="22"/>
        </w:rPr>
        <w:t>Umowy</w:t>
      </w:r>
      <w:r w:rsidR="008E67DE" w:rsidRPr="00974FF7">
        <w:rPr>
          <w:rFonts w:ascii="Arial" w:hAnsi="Arial" w:cs="Arial"/>
          <w:sz w:val="22"/>
          <w:szCs w:val="22"/>
        </w:rPr>
        <w:t>,</w:t>
      </w:r>
      <w:r w:rsidRPr="00974FF7">
        <w:rPr>
          <w:rFonts w:ascii="Arial" w:hAnsi="Arial" w:cs="Arial"/>
          <w:sz w:val="22"/>
          <w:szCs w:val="22"/>
        </w:rPr>
        <w:t xml:space="preserve"> dysponować personelem</w:t>
      </w:r>
      <w:r w:rsidR="00D06200" w:rsidRPr="00974FF7">
        <w:rPr>
          <w:rFonts w:ascii="Arial" w:hAnsi="Arial" w:cs="Arial"/>
          <w:sz w:val="22"/>
          <w:szCs w:val="22"/>
        </w:rPr>
        <w:t xml:space="preserve"> </w:t>
      </w:r>
      <w:r w:rsidRPr="00974FF7">
        <w:rPr>
          <w:rFonts w:ascii="Arial" w:hAnsi="Arial" w:cs="Arial"/>
          <w:sz w:val="22"/>
          <w:szCs w:val="22"/>
        </w:rPr>
        <w:t xml:space="preserve">i sprzętem, gwarantującymi prawidłowe wykonanie podzlecanej części </w:t>
      </w:r>
      <w:r w:rsidR="00FC49E3" w:rsidRPr="00974FF7">
        <w:rPr>
          <w:rFonts w:ascii="Arial" w:hAnsi="Arial" w:cs="Arial"/>
          <w:sz w:val="22"/>
          <w:szCs w:val="22"/>
        </w:rPr>
        <w:t>Umowy</w:t>
      </w:r>
      <w:r w:rsidRPr="00974FF7">
        <w:rPr>
          <w:rFonts w:ascii="Arial" w:hAnsi="Arial" w:cs="Arial"/>
          <w:sz w:val="22"/>
          <w:szCs w:val="22"/>
        </w:rPr>
        <w:t>, proporcjonalnie, kwalifikacjami lub zakresem</w:t>
      </w:r>
      <w:r w:rsidRPr="00974FF7" w:rsidDel="00B93005">
        <w:rPr>
          <w:rFonts w:ascii="Arial" w:hAnsi="Arial" w:cs="Arial"/>
          <w:sz w:val="22"/>
          <w:szCs w:val="22"/>
        </w:rPr>
        <w:t xml:space="preserve"> </w:t>
      </w:r>
      <w:r w:rsidRPr="00974FF7">
        <w:rPr>
          <w:rFonts w:ascii="Arial" w:hAnsi="Arial" w:cs="Arial"/>
          <w:sz w:val="22"/>
          <w:szCs w:val="22"/>
        </w:rPr>
        <w:t xml:space="preserve">odpowiadającymi wymaganiom stawianym Wykonawcy. </w:t>
      </w:r>
    </w:p>
    <w:p w14:paraId="2EBA8B91" w14:textId="6055055B" w:rsidR="008E67DE"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Podwykonawca lub dalszy Podwykonawca są zobowiązani do przedstawiania Zamawiającemu na jego żądanie dokumentów, oświadczeń i wyjaśnień dotyczących realizacji </w:t>
      </w:r>
      <w:r w:rsidR="00FC49E3" w:rsidRPr="00974FF7">
        <w:rPr>
          <w:rFonts w:ascii="Arial" w:hAnsi="Arial" w:cs="Arial"/>
          <w:sz w:val="22"/>
          <w:szCs w:val="22"/>
        </w:rPr>
        <w:t>Umowy</w:t>
      </w:r>
      <w:r w:rsidRPr="00974FF7">
        <w:rPr>
          <w:rFonts w:ascii="Arial" w:hAnsi="Arial" w:cs="Arial"/>
          <w:sz w:val="22"/>
          <w:szCs w:val="22"/>
        </w:rPr>
        <w:t xml:space="preserve"> o podwykonawstwo.</w:t>
      </w:r>
    </w:p>
    <w:p w14:paraId="4589001C" w14:textId="77777777" w:rsidR="008E67DE" w:rsidRPr="00974FF7" w:rsidRDefault="00FC49E3"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Umowa</w:t>
      </w:r>
      <w:r w:rsidR="00876246" w:rsidRPr="00974FF7">
        <w:rPr>
          <w:rFonts w:ascii="Arial" w:hAnsi="Arial" w:cs="Arial"/>
          <w:color w:val="auto"/>
          <w:sz w:val="22"/>
          <w:szCs w:val="22"/>
        </w:rPr>
        <w:t xml:space="preserve"> o podwykonawstwo nie może zawierać postanowień:</w:t>
      </w:r>
    </w:p>
    <w:p w14:paraId="33D6021F" w14:textId="2ACAD96E" w:rsidR="00876246" w:rsidRPr="00974FF7" w:rsidRDefault="00876246"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 xml:space="preserve">uzależniających uzyskanie przez Podwykonawcę lub dalszego Podwykonawcę zapłaty od Wykonawcy lub Podwykonawcy za wykonanie przedmiotu </w:t>
      </w:r>
      <w:r w:rsidR="00FC49E3" w:rsidRPr="00974FF7">
        <w:rPr>
          <w:rFonts w:ascii="Arial" w:hAnsi="Arial" w:cs="Arial"/>
          <w:sz w:val="22"/>
          <w:szCs w:val="22"/>
        </w:rPr>
        <w:t>Umowy</w:t>
      </w:r>
      <w:r w:rsidR="00B26932" w:rsidRPr="00974FF7">
        <w:rPr>
          <w:rFonts w:ascii="Arial" w:hAnsi="Arial" w:cs="Arial"/>
          <w:sz w:val="22"/>
          <w:szCs w:val="22"/>
        </w:rPr>
        <w:t xml:space="preserve"> </w:t>
      </w:r>
      <w:r w:rsidR="00736BE9" w:rsidRPr="00974FF7">
        <w:rPr>
          <w:rFonts w:ascii="Arial" w:hAnsi="Arial" w:cs="Arial"/>
          <w:sz w:val="22"/>
          <w:szCs w:val="22"/>
        </w:rPr>
        <w:br/>
      </w:r>
      <w:r w:rsidRPr="00974FF7">
        <w:rPr>
          <w:rFonts w:ascii="Arial" w:hAnsi="Arial" w:cs="Arial"/>
          <w:sz w:val="22"/>
          <w:szCs w:val="22"/>
        </w:rPr>
        <w:t>o podwykonawstwo od zapłaty przez Zamawiającego wynagrodzenia Wykonawcy lub odpowiednio od zapłaty przez Wykonawcę wynagrodzenia Podwykonawcy;</w:t>
      </w:r>
    </w:p>
    <w:p w14:paraId="341C31D5" w14:textId="78425307" w:rsidR="008E67DE" w:rsidRPr="00974FF7" w:rsidRDefault="00876246"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 xml:space="preserve">uzależniających zwrot kwot zabezpieczenia przez Wykonawcę Podwykonawcy, od zwrotu Zabezpieczenia należytego wykonania </w:t>
      </w:r>
      <w:r w:rsidR="00FC49E3" w:rsidRPr="00974FF7">
        <w:rPr>
          <w:rFonts w:ascii="Arial" w:hAnsi="Arial" w:cs="Arial"/>
          <w:sz w:val="22"/>
          <w:szCs w:val="22"/>
        </w:rPr>
        <w:t>Umowy</w:t>
      </w:r>
      <w:r w:rsidR="0035714C" w:rsidRPr="00974FF7">
        <w:rPr>
          <w:rFonts w:ascii="Arial" w:hAnsi="Arial" w:cs="Arial"/>
          <w:sz w:val="22"/>
          <w:szCs w:val="22"/>
        </w:rPr>
        <w:t xml:space="preserve"> Wykonawcy przez Zamawiającego;</w:t>
      </w:r>
    </w:p>
    <w:p w14:paraId="23782643" w14:textId="049220C2" w:rsidR="0035714C" w:rsidRPr="00974FF7" w:rsidRDefault="0035714C"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lastRenderedPageBreak/>
        <w:t>kształtujących prawa i obowiązki podwykonawcy, w zakresie kar umownych oraz postanowień dotyczących warunków wynagrodzenia, w sposób mniej korzystny niż prawa i obowiązki Wykonawcy, ukształtowane postanowieniami umowy zawartej miedzy zamawiającym a Wykonawcą.</w:t>
      </w:r>
    </w:p>
    <w:p w14:paraId="38B098AA" w14:textId="75E461C5" w:rsidR="008E67DE"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Zawarcie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w:t>
      </w:r>
      <w:r w:rsidR="00DE3CA1" w:rsidRPr="00974FF7">
        <w:rPr>
          <w:rFonts w:ascii="Arial" w:hAnsi="Arial" w:cs="Arial"/>
          <w:color w:val="auto"/>
          <w:sz w:val="22"/>
          <w:szCs w:val="22"/>
        </w:rPr>
        <w:t xml:space="preserve"> </w:t>
      </w:r>
      <w:r w:rsidRPr="00974FF7">
        <w:rPr>
          <w:rFonts w:ascii="Arial" w:hAnsi="Arial" w:cs="Arial"/>
          <w:color w:val="auto"/>
          <w:sz w:val="22"/>
          <w:szCs w:val="22"/>
        </w:rPr>
        <w:t>może nastąpić wyłącznie po akceptacji</w:t>
      </w:r>
      <w:r w:rsidR="00F01322" w:rsidRPr="00974FF7">
        <w:rPr>
          <w:rFonts w:ascii="Arial" w:hAnsi="Arial" w:cs="Arial"/>
          <w:color w:val="auto"/>
          <w:sz w:val="22"/>
          <w:szCs w:val="22"/>
        </w:rPr>
        <w:t xml:space="preserve"> w formie pisemnej</w:t>
      </w:r>
      <w:r w:rsidRPr="00974FF7">
        <w:rPr>
          <w:rFonts w:ascii="Arial" w:hAnsi="Arial" w:cs="Arial"/>
          <w:color w:val="auto"/>
          <w:sz w:val="22"/>
          <w:szCs w:val="22"/>
        </w:rPr>
        <w:t xml:space="preserve"> jej projektu przez Zamawiającego, a przystąpienie do jej realizacji przez Podwykonawcę może nastąpić wyłącznie po akceptacji </w:t>
      </w:r>
      <w:r w:rsidR="00FC49E3" w:rsidRPr="00974FF7">
        <w:rPr>
          <w:rFonts w:ascii="Arial" w:hAnsi="Arial" w:cs="Arial"/>
          <w:color w:val="auto"/>
          <w:sz w:val="22"/>
          <w:szCs w:val="22"/>
        </w:rPr>
        <w:t>Umowy</w:t>
      </w:r>
      <w:r w:rsidRPr="00974FF7">
        <w:rPr>
          <w:rFonts w:ascii="Arial" w:hAnsi="Arial" w:cs="Arial"/>
          <w:color w:val="auto"/>
          <w:sz w:val="22"/>
          <w:szCs w:val="22"/>
        </w:rPr>
        <w:t xml:space="preserve"> </w:t>
      </w:r>
      <w:r w:rsidR="00736BE9" w:rsidRPr="00974FF7">
        <w:rPr>
          <w:rFonts w:ascii="Arial" w:hAnsi="Arial" w:cs="Arial"/>
          <w:color w:val="auto"/>
          <w:sz w:val="22"/>
          <w:szCs w:val="22"/>
        </w:rPr>
        <w:br/>
      </w:r>
      <w:r w:rsidRPr="00974FF7">
        <w:rPr>
          <w:rFonts w:ascii="Arial" w:hAnsi="Arial" w:cs="Arial"/>
          <w:color w:val="auto"/>
          <w:sz w:val="22"/>
          <w:szCs w:val="22"/>
        </w:rPr>
        <w:t xml:space="preserve">o podwykonawstwo przez Zamawiającego. </w:t>
      </w:r>
    </w:p>
    <w:p w14:paraId="69DD74E4" w14:textId="6A68F933" w:rsidR="008E67DE"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Wykonawca, Podwykonawca lub dalszy Podwykonawca zobowiązany jest do przedłożenia Zamawiającemu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której przedmio</w:t>
      </w:r>
      <w:r w:rsidR="00D447BD" w:rsidRPr="00974FF7">
        <w:rPr>
          <w:rFonts w:ascii="Arial" w:hAnsi="Arial" w:cs="Arial"/>
          <w:color w:val="auto"/>
          <w:sz w:val="22"/>
          <w:szCs w:val="22"/>
        </w:rPr>
        <w:t>tem są roboty budowlane, wraz z </w:t>
      </w:r>
      <w:r w:rsidRPr="00974FF7">
        <w:rPr>
          <w:rFonts w:ascii="Arial" w:hAnsi="Arial" w:cs="Arial"/>
          <w:color w:val="auto"/>
          <w:sz w:val="22"/>
          <w:szCs w:val="22"/>
        </w:rPr>
        <w:t>zestawieniem ilości robót i ich wyceną, wraz z częścią dokumentacji dotyczącej wykonania robót</w:t>
      </w:r>
      <w:r w:rsidR="00D447BD" w:rsidRPr="00974FF7">
        <w:rPr>
          <w:rFonts w:ascii="Arial" w:hAnsi="Arial" w:cs="Arial"/>
          <w:color w:val="auto"/>
          <w:sz w:val="22"/>
          <w:szCs w:val="22"/>
        </w:rPr>
        <w:t>, które mają być realizowane na </w:t>
      </w:r>
      <w:r w:rsidRPr="00974FF7">
        <w:rPr>
          <w:rFonts w:ascii="Arial" w:hAnsi="Arial" w:cs="Arial"/>
          <w:color w:val="auto"/>
          <w:sz w:val="22"/>
          <w:szCs w:val="22"/>
        </w:rPr>
        <w:t xml:space="preserve">podstawie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lub ze wskazaniem tej części dokumentacji, a w przypadku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przedkładanego przez Podwykonawcę lub dalszego Podwykonawcę, wraz ze zgodą Wykonawcy (Po</w:t>
      </w:r>
      <w:r w:rsidR="00D447BD" w:rsidRPr="00974FF7">
        <w:rPr>
          <w:rFonts w:ascii="Arial" w:hAnsi="Arial" w:cs="Arial"/>
          <w:color w:val="auto"/>
          <w:sz w:val="22"/>
          <w:szCs w:val="22"/>
        </w:rPr>
        <w:t xml:space="preserve">dwykonawcy) na zawarcie </w:t>
      </w:r>
      <w:r w:rsidR="00FC49E3" w:rsidRPr="00974FF7">
        <w:rPr>
          <w:rFonts w:ascii="Arial" w:hAnsi="Arial" w:cs="Arial"/>
          <w:color w:val="auto"/>
          <w:sz w:val="22"/>
          <w:szCs w:val="22"/>
        </w:rPr>
        <w:t>Umowy</w:t>
      </w:r>
      <w:r w:rsidR="00D447BD" w:rsidRPr="00974FF7">
        <w:rPr>
          <w:rFonts w:ascii="Arial" w:hAnsi="Arial" w:cs="Arial"/>
          <w:color w:val="auto"/>
          <w:sz w:val="22"/>
          <w:szCs w:val="22"/>
        </w:rPr>
        <w:t xml:space="preserve"> o </w:t>
      </w:r>
      <w:r w:rsidRPr="00974FF7">
        <w:rPr>
          <w:rFonts w:ascii="Arial" w:hAnsi="Arial" w:cs="Arial"/>
          <w:color w:val="auto"/>
          <w:sz w:val="22"/>
          <w:szCs w:val="22"/>
        </w:rPr>
        <w:t xml:space="preserve">podwykonawstwo o treści zgodnej z projektem </w:t>
      </w:r>
      <w:r w:rsidR="00FC49E3" w:rsidRPr="00974FF7">
        <w:rPr>
          <w:rFonts w:ascii="Arial" w:hAnsi="Arial" w:cs="Arial"/>
          <w:color w:val="auto"/>
          <w:sz w:val="22"/>
          <w:szCs w:val="22"/>
        </w:rPr>
        <w:t>Umowy</w:t>
      </w:r>
      <w:r w:rsidRPr="00974FF7">
        <w:rPr>
          <w:rFonts w:ascii="Arial" w:hAnsi="Arial" w:cs="Arial"/>
          <w:color w:val="auto"/>
          <w:sz w:val="22"/>
          <w:szCs w:val="22"/>
        </w:rPr>
        <w:t>.</w:t>
      </w:r>
      <w:r w:rsidR="0036604B" w:rsidRPr="00974FF7">
        <w:rPr>
          <w:rFonts w:ascii="Arial" w:hAnsi="Arial" w:cs="Arial"/>
          <w:color w:val="auto"/>
          <w:sz w:val="22"/>
          <w:szCs w:val="22"/>
        </w:rPr>
        <w:t xml:space="preserve"> </w:t>
      </w:r>
    </w:p>
    <w:p w14:paraId="6FDA4570" w14:textId="5B64688A" w:rsidR="008E67DE" w:rsidRPr="00E049EC"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Projekt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której przedmiotem są robo</w:t>
      </w:r>
      <w:r w:rsidR="00D447BD" w:rsidRPr="00974FF7">
        <w:rPr>
          <w:rFonts w:ascii="Arial" w:hAnsi="Arial" w:cs="Arial"/>
          <w:color w:val="auto"/>
          <w:sz w:val="22"/>
          <w:szCs w:val="22"/>
        </w:rPr>
        <w:t>ty budowlane, będzie uważany za </w:t>
      </w:r>
      <w:r w:rsidRPr="00974FF7">
        <w:rPr>
          <w:rFonts w:ascii="Arial" w:hAnsi="Arial" w:cs="Arial"/>
          <w:color w:val="auto"/>
          <w:sz w:val="22"/>
          <w:szCs w:val="22"/>
        </w:rPr>
        <w:t>zaakceptowany przez Zamawiającego</w:t>
      </w:r>
      <w:r w:rsidR="00592A2B" w:rsidRPr="00974FF7">
        <w:rPr>
          <w:rFonts w:ascii="Arial" w:hAnsi="Arial" w:cs="Arial"/>
          <w:color w:val="auto"/>
          <w:sz w:val="22"/>
          <w:szCs w:val="22"/>
        </w:rPr>
        <w:t xml:space="preserve">, jeżeli Zamawiający </w:t>
      </w:r>
      <w:r w:rsidR="00736BE9" w:rsidRPr="00974FF7">
        <w:rPr>
          <w:rFonts w:ascii="Arial" w:hAnsi="Arial" w:cs="Arial"/>
          <w:color w:val="auto"/>
          <w:sz w:val="22"/>
          <w:szCs w:val="22"/>
        </w:rPr>
        <w:br/>
      </w:r>
      <w:r w:rsidR="00592A2B" w:rsidRPr="00974FF7">
        <w:rPr>
          <w:rFonts w:ascii="Arial" w:hAnsi="Arial" w:cs="Arial"/>
          <w:b/>
          <w:color w:val="auto"/>
          <w:sz w:val="22"/>
          <w:szCs w:val="22"/>
        </w:rPr>
        <w:t xml:space="preserve">w </w:t>
      </w:r>
      <w:r w:rsidR="00592A2B" w:rsidRPr="00E049EC">
        <w:rPr>
          <w:rFonts w:ascii="Arial" w:hAnsi="Arial" w:cs="Arial"/>
          <w:b/>
          <w:color w:val="auto"/>
          <w:sz w:val="22"/>
          <w:szCs w:val="22"/>
        </w:rPr>
        <w:t>terminie</w:t>
      </w:r>
      <w:r w:rsidR="00AB30FF" w:rsidRPr="00E049EC">
        <w:rPr>
          <w:rFonts w:ascii="Arial" w:hAnsi="Arial" w:cs="Arial"/>
          <w:b/>
          <w:color w:val="auto"/>
          <w:sz w:val="22"/>
          <w:szCs w:val="22"/>
        </w:rPr>
        <w:t xml:space="preserve"> </w:t>
      </w:r>
      <w:r w:rsidR="00E049EC" w:rsidRPr="00E049EC">
        <w:rPr>
          <w:rFonts w:ascii="Arial" w:hAnsi="Arial" w:cs="Arial"/>
          <w:b/>
          <w:color w:val="auto"/>
          <w:sz w:val="22"/>
          <w:szCs w:val="22"/>
        </w:rPr>
        <w:t>7</w:t>
      </w:r>
      <w:r w:rsidR="0036604B" w:rsidRPr="00E049EC">
        <w:rPr>
          <w:rFonts w:ascii="Arial" w:hAnsi="Arial" w:cs="Arial"/>
          <w:b/>
          <w:color w:val="auto"/>
          <w:sz w:val="22"/>
          <w:szCs w:val="22"/>
        </w:rPr>
        <w:t xml:space="preserve"> </w:t>
      </w:r>
      <w:r w:rsidR="00D447BD" w:rsidRPr="00E049EC">
        <w:rPr>
          <w:rFonts w:ascii="Arial" w:hAnsi="Arial" w:cs="Arial"/>
          <w:b/>
          <w:color w:val="auto"/>
          <w:sz w:val="22"/>
          <w:szCs w:val="22"/>
        </w:rPr>
        <w:t>dni od dnia przedłożenia mu </w:t>
      </w:r>
      <w:r w:rsidRPr="00E049EC">
        <w:rPr>
          <w:rFonts w:ascii="Arial" w:hAnsi="Arial" w:cs="Arial"/>
          <w:b/>
          <w:color w:val="auto"/>
          <w:sz w:val="22"/>
          <w:szCs w:val="22"/>
        </w:rPr>
        <w:t>projektu</w:t>
      </w:r>
      <w:r w:rsidRPr="00E049EC">
        <w:rPr>
          <w:rFonts w:ascii="Arial" w:hAnsi="Arial" w:cs="Arial"/>
          <w:color w:val="auto"/>
          <w:sz w:val="22"/>
          <w:szCs w:val="22"/>
        </w:rPr>
        <w:t xml:space="preserve"> nie zgłosi na piśmie zastrzeżeń</w:t>
      </w:r>
      <w:r w:rsidR="00C67387" w:rsidRPr="00E049EC">
        <w:rPr>
          <w:rFonts w:ascii="Arial" w:hAnsi="Arial" w:cs="Arial"/>
          <w:color w:val="auto"/>
          <w:sz w:val="22"/>
          <w:szCs w:val="22"/>
        </w:rPr>
        <w:t xml:space="preserve"> lub powiadomi Wykonawcę do tego terminu o jego akceptacji</w:t>
      </w:r>
      <w:r w:rsidRPr="00E049EC">
        <w:rPr>
          <w:rFonts w:ascii="Arial" w:hAnsi="Arial" w:cs="Arial"/>
          <w:color w:val="auto"/>
          <w:sz w:val="22"/>
          <w:szCs w:val="22"/>
        </w:rPr>
        <w:t xml:space="preserve">. </w:t>
      </w:r>
    </w:p>
    <w:p w14:paraId="23A6C822" w14:textId="5F49E1F7" w:rsidR="00876246"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Zamawiający zgłosi w terminie określonym w ust. 6 </w:t>
      </w:r>
      <w:r w:rsidR="00EF1916" w:rsidRPr="00974FF7">
        <w:rPr>
          <w:rFonts w:ascii="Arial" w:hAnsi="Arial" w:cs="Arial"/>
          <w:color w:val="auto"/>
          <w:sz w:val="22"/>
          <w:szCs w:val="22"/>
        </w:rPr>
        <w:t>w formie pisemnej</w:t>
      </w:r>
      <w:r w:rsidRPr="00974FF7">
        <w:rPr>
          <w:rFonts w:ascii="Arial" w:hAnsi="Arial" w:cs="Arial"/>
          <w:color w:val="auto"/>
          <w:sz w:val="22"/>
          <w:szCs w:val="22"/>
        </w:rPr>
        <w:t xml:space="preserve"> zastrzeżenia do projektu </w:t>
      </w:r>
      <w:r w:rsidR="00FC49E3" w:rsidRPr="00974FF7">
        <w:rPr>
          <w:rFonts w:ascii="Arial" w:hAnsi="Arial" w:cs="Arial"/>
          <w:color w:val="auto"/>
          <w:sz w:val="22"/>
          <w:szCs w:val="22"/>
        </w:rPr>
        <w:t>Umowy</w:t>
      </w:r>
      <w:r w:rsidRPr="00974FF7">
        <w:rPr>
          <w:rFonts w:ascii="Arial" w:hAnsi="Arial" w:cs="Arial"/>
          <w:color w:val="auto"/>
          <w:sz w:val="22"/>
          <w:szCs w:val="22"/>
          <w:lang w:eastAsia="ar-SA"/>
        </w:rPr>
        <w:t xml:space="preserve"> o</w:t>
      </w:r>
      <w:r w:rsidR="00D447BD" w:rsidRPr="00974FF7">
        <w:rPr>
          <w:rFonts w:ascii="Arial" w:hAnsi="Arial" w:cs="Arial"/>
          <w:color w:val="auto"/>
          <w:sz w:val="22"/>
          <w:szCs w:val="22"/>
          <w:lang w:eastAsia="ar-SA"/>
        </w:rPr>
        <w:t> </w:t>
      </w:r>
      <w:r w:rsidRPr="00974FF7">
        <w:rPr>
          <w:rFonts w:ascii="Arial" w:hAnsi="Arial" w:cs="Arial"/>
          <w:color w:val="auto"/>
          <w:sz w:val="22"/>
          <w:szCs w:val="22"/>
          <w:lang w:eastAsia="ar-SA"/>
        </w:rPr>
        <w:t xml:space="preserve">podwykonawstwo, której przedmiotem są roboty budowlane, w szczególności w następujących przypadkach: </w:t>
      </w:r>
    </w:p>
    <w:p w14:paraId="5058904D" w14:textId="77777777" w:rsidR="00597C14" w:rsidRPr="00974FF7" w:rsidRDefault="00597C14"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niespełni</w:t>
      </w:r>
      <w:r w:rsidR="00E8031B" w:rsidRPr="00974FF7">
        <w:rPr>
          <w:rFonts w:ascii="Arial" w:hAnsi="Arial" w:cs="Arial"/>
          <w:sz w:val="22"/>
          <w:szCs w:val="22"/>
        </w:rPr>
        <w:t>enia wymagań określonych</w:t>
      </w:r>
      <w:r w:rsidR="008B3C9E" w:rsidRPr="00974FF7">
        <w:rPr>
          <w:rFonts w:ascii="Arial" w:hAnsi="Arial" w:cs="Arial"/>
          <w:sz w:val="22"/>
          <w:szCs w:val="22"/>
        </w:rPr>
        <w:t xml:space="preserve"> </w:t>
      </w:r>
      <w:r w:rsidR="00E8031B" w:rsidRPr="00974FF7">
        <w:rPr>
          <w:rFonts w:ascii="Arial" w:hAnsi="Arial" w:cs="Arial"/>
          <w:sz w:val="22"/>
          <w:szCs w:val="22"/>
        </w:rPr>
        <w:t xml:space="preserve">w </w:t>
      </w:r>
      <w:r w:rsidR="0039384E" w:rsidRPr="00974FF7">
        <w:rPr>
          <w:rFonts w:ascii="Arial" w:hAnsi="Arial" w:cs="Arial"/>
          <w:sz w:val="22"/>
          <w:szCs w:val="22"/>
        </w:rPr>
        <w:t>specyfikacji technicznej,</w:t>
      </w:r>
    </w:p>
    <w:p w14:paraId="70A4AC8A" w14:textId="50C1EB27" w:rsidR="00876246"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lang w:eastAsia="ar-SA"/>
        </w:rPr>
        <w:t xml:space="preserve">niespełniania przez projekt wymagań dotyczących </w:t>
      </w:r>
      <w:r w:rsidR="00FC49E3" w:rsidRPr="00974FF7">
        <w:rPr>
          <w:rFonts w:ascii="Arial" w:hAnsi="Arial" w:cs="Arial"/>
          <w:sz w:val="22"/>
          <w:szCs w:val="22"/>
          <w:lang w:eastAsia="ar-SA"/>
        </w:rPr>
        <w:t>Umowy</w:t>
      </w:r>
      <w:r w:rsidR="00383A65" w:rsidRPr="00974FF7">
        <w:rPr>
          <w:rFonts w:ascii="Arial" w:hAnsi="Arial" w:cs="Arial"/>
          <w:sz w:val="22"/>
          <w:szCs w:val="22"/>
          <w:lang w:eastAsia="ar-SA"/>
        </w:rPr>
        <w:t xml:space="preserve"> </w:t>
      </w:r>
      <w:r w:rsidR="00F878B3" w:rsidRPr="00974FF7">
        <w:rPr>
          <w:rFonts w:ascii="Arial" w:hAnsi="Arial" w:cs="Arial"/>
          <w:sz w:val="22"/>
          <w:szCs w:val="22"/>
          <w:lang w:eastAsia="ar-SA"/>
        </w:rPr>
        <w:t xml:space="preserve">o podwykonawstwo, określonych </w:t>
      </w:r>
      <w:r w:rsidRPr="00974FF7">
        <w:rPr>
          <w:rFonts w:ascii="Arial" w:hAnsi="Arial" w:cs="Arial"/>
          <w:sz w:val="22"/>
          <w:szCs w:val="22"/>
          <w:lang w:eastAsia="ar-SA"/>
        </w:rPr>
        <w:t>w ust. 2</w:t>
      </w:r>
      <w:r w:rsidR="00FA4AB5" w:rsidRPr="00974FF7">
        <w:rPr>
          <w:rFonts w:ascii="Arial" w:hAnsi="Arial" w:cs="Arial"/>
          <w:sz w:val="22"/>
          <w:szCs w:val="22"/>
          <w:lang w:eastAsia="ar-SA"/>
        </w:rPr>
        <w:t>, w tym w szczególności dotyczących terminów płatności</w:t>
      </w:r>
      <w:r w:rsidR="008E67DE" w:rsidRPr="00974FF7">
        <w:rPr>
          <w:rFonts w:ascii="Arial" w:hAnsi="Arial" w:cs="Arial"/>
          <w:sz w:val="22"/>
          <w:szCs w:val="22"/>
          <w:lang w:eastAsia="ar-SA"/>
        </w:rPr>
        <w:t>,</w:t>
      </w:r>
    </w:p>
    <w:p w14:paraId="787C30C7" w14:textId="68622EE5" w:rsidR="008E67DE"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lang w:eastAsia="ar-SA"/>
        </w:rPr>
        <w:t>niezałączenia do projektu zestawień, dokumentów lub info</w:t>
      </w:r>
      <w:r w:rsidR="008A5506" w:rsidRPr="00974FF7">
        <w:rPr>
          <w:rFonts w:ascii="Arial" w:hAnsi="Arial" w:cs="Arial"/>
          <w:sz w:val="22"/>
          <w:szCs w:val="22"/>
          <w:lang w:eastAsia="ar-SA"/>
        </w:rPr>
        <w:t>rmacji, o których mowa</w:t>
      </w:r>
      <w:r w:rsidR="00B26932" w:rsidRPr="00974FF7">
        <w:rPr>
          <w:rFonts w:ascii="Arial" w:hAnsi="Arial" w:cs="Arial"/>
          <w:sz w:val="22"/>
          <w:szCs w:val="22"/>
          <w:lang w:eastAsia="ar-SA"/>
        </w:rPr>
        <w:t xml:space="preserve"> </w:t>
      </w:r>
      <w:r w:rsidR="00C67387" w:rsidRPr="00974FF7">
        <w:rPr>
          <w:rFonts w:ascii="Arial" w:hAnsi="Arial" w:cs="Arial"/>
          <w:sz w:val="22"/>
          <w:szCs w:val="22"/>
          <w:lang w:eastAsia="ar-SA"/>
        </w:rPr>
        <w:t xml:space="preserve">w ust. </w:t>
      </w:r>
      <w:r w:rsidR="00C67387" w:rsidRPr="00974FF7">
        <w:rPr>
          <w:rFonts w:ascii="Arial" w:hAnsi="Arial" w:cs="Arial"/>
          <w:color w:val="00B050"/>
          <w:sz w:val="22"/>
          <w:szCs w:val="22"/>
          <w:lang w:eastAsia="ar-SA"/>
        </w:rPr>
        <w:t>5</w:t>
      </w:r>
      <w:r w:rsidR="008E67DE" w:rsidRPr="00974FF7">
        <w:rPr>
          <w:rFonts w:ascii="Arial" w:hAnsi="Arial" w:cs="Arial"/>
          <w:sz w:val="22"/>
          <w:szCs w:val="22"/>
          <w:lang w:eastAsia="ar-SA"/>
        </w:rPr>
        <w:t>,</w:t>
      </w:r>
    </w:p>
    <w:p w14:paraId="4F682BDE" w14:textId="77777777" w:rsidR="008E67DE"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zamieszczenia w projekcie postanowień uzależniających uzyskanie przez Podwykonawcę lub dalszego Podwykonawcę zapłaty za realizację przedmiotu </w:t>
      </w:r>
      <w:r w:rsidR="00FC49E3" w:rsidRPr="00974FF7">
        <w:rPr>
          <w:rFonts w:ascii="Arial" w:hAnsi="Arial" w:cs="Arial"/>
          <w:sz w:val="22"/>
          <w:szCs w:val="22"/>
        </w:rPr>
        <w:t>Umowy</w:t>
      </w:r>
      <w:r w:rsidRPr="00974FF7">
        <w:rPr>
          <w:rFonts w:ascii="Arial" w:hAnsi="Arial" w:cs="Arial"/>
          <w:sz w:val="22"/>
          <w:szCs w:val="22"/>
        </w:rPr>
        <w:t xml:space="preserve"> od zapłaty wynagrodzenia Wykonawcy przez Zamawiającego lub odpowiednio od zapłaty wynagrodzenia przez Wykonawcę za realizację przedmiotu </w:t>
      </w:r>
      <w:r w:rsidR="00FC49E3" w:rsidRPr="00974FF7">
        <w:rPr>
          <w:rFonts w:ascii="Arial" w:hAnsi="Arial" w:cs="Arial"/>
          <w:sz w:val="22"/>
          <w:szCs w:val="22"/>
        </w:rPr>
        <w:t>Umowy</w:t>
      </w:r>
      <w:r w:rsidRPr="00974FF7">
        <w:rPr>
          <w:rFonts w:ascii="Arial" w:hAnsi="Arial" w:cs="Arial"/>
          <w:sz w:val="22"/>
          <w:szCs w:val="22"/>
        </w:rPr>
        <w:t xml:space="preserve"> przez Podwyko</w:t>
      </w:r>
      <w:r w:rsidR="008E67DE" w:rsidRPr="00974FF7">
        <w:rPr>
          <w:rFonts w:ascii="Arial" w:hAnsi="Arial" w:cs="Arial"/>
          <w:sz w:val="22"/>
          <w:szCs w:val="22"/>
        </w:rPr>
        <w:t>nawcę,</w:t>
      </w:r>
    </w:p>
    <w:p w14:paraId="6A67BAF0" w14:textId="77777777" w:rsidR="00197EAF"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gdy projekt </w:t>
      </w:r>
      <w:r w:rsidR="00197EAF" w:rsidRPr="00974FF7">
        <w:rPr>
          <w:rFonts w:ascii="Arial" w:hAnsi="Arial" w:cs="Arial"/>
          <w:sz w:val="22"/>
          <w:szCs w:val="22"/>
        </w:rPr>
        <w:t xml:space="preserve">będzie zawierał </w:t>
      </w:r>
      <w:r w:rsidRPr="00974FF7">
        <w:rPr>
          <w:rFonts w:ascii="Arial" w:hAnsi="Arial" w:cs="Arial"/>
          <w:sz w:val="22"/>
          <w:szCs w:val="22"/>
        </w:rPr>
        <w:t>postanowienia uzależniające zwrot kwot zabezpieczenia przez Wykonawcę Podwykonawcy od zwrotu Wykonawcy Zabezpieczenia należytego wykon</w:t>
      </w:r>
      <w:r w:rsidR="00D447BD" w:rsidRPr="00974FF7">
        <w:rPr>
          <w:rFonts w:ascii="Arial" w:hAnsi="Arial" w:cs="Arial"/>
          <w:sz w:val="22"/>
          <w:szCs w:val="22"/>
        </w:rPr>
        <w:t xml:space="preserve">ania </w:t>
      </w:r>
      <w:r w:rsidR="00FC49E3" w:rsidRPr="00974FF7">
        <w:rPr>
          <w:rFonts w:ascii="Arial" w:hAnsi="Arial" w:cs="Arial"/>
          <w:sz w:val="22"/>
          <w:szCs w:val="22"/>
        </w:rPr>
        <w:t>Umowy</w:t>
      </w:r>
      <w:r w:rsidR="00D447BD" w:rsidRPr="00974FF7">
        <w:rPr>
          <w:rFonts w:ascii="Arial" w:hAnsi="Arial" w:cs="Arial"/>
          <w:sz w:val="22"/>
          <w:szCs w:val="22"/>
        </w:rPr>
        <w:t xml:space="preserve"> przez Zamawiającego,</w:t>
      </w:r>
    </w:p>
    <w:p w14:paraId="287B7A7B" w14:textId="338BEB0E" w:rsidR="00876246" w:rsidRPr="00974FF7" w:rsidRDefault="00C67387"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  </w:t>
      </w:r>
      <w:r w:rsidR="00876246" w:rsidRPr="00974FF7">
        <w:rPr>
          <w:rFonts w:ascii="Arial" w:hAnsi="Arial" w:cs="Arial"/>
          <w:sz w:val="22"/>
          <w:szCs w:val="22"/>
        </w:rPr>
        <w:t xml:space="preserve">gdy termin realizacji robót budowlanych określonych projektem jest dłuższy niż przewidywany </w:t>
      </w:r>
      <w:r w:rsidR="00D447BD" w:rsidRPr="00974FF7">
        <w:rPr>
          <w:rFonts w:ascii="Arial" w:hAnsi="Arial" w:cs="Arial"/>
          <w:sz w:val="22"/>
          <w:szCs w:val="22"/>
        </w:rPr>
        <w:t xml:space="preserve">niniejszą </w:t>
      </w:r>
      <w:r w:rsidR="00FC49E3" w:rsidRPr="00974FF7">
        <w:rPr>
          <w:rFonts w:ascii="Arial" w:hAnsi="Arial" w:cs="Arial"/>
          <w:sz w:val="22"/>
          <w:szCs w:val="22"/>
        </w:rPr>
        <w:t>Umową</w:t>
      </w:r>
      <w:r w:rsidR="00876246" w:rsidRPr="00974FF7">
        <w:rPr>
          <w:rFonts w:ascii="Arial" w:hAnsi="Arial" w:cs="Arial"/>
          <w:sz w:val="22"/>
          <w:szCs w:val="22"/>
        </w:rPr>
        <w:t xml:space="preserve"> dla tych robót,</w:t>
      </w:r>
    </w:p>
    <w:p w14:paraId="24168CBD" w14:textId="77777777" w:rsidR="00197EAF" w:rsidRPr="00974FF7" w:rsidRDefault="00876246" w:rsidP="00B85585">
      <w:pPr>
        <w:pStyle w:val="Akapitzlist"/>
        <w:numPr>
          <w:ilvl w:val="0"/>
          <w:numId w:val="13"/>
        </w:numPr>
        <w:ind w:left="851" w:hanging="284"/>
        <w:jc w:val="both"/>
        <w:rPr>
          <w:rFonts w:ascii="Arial" w:hAnsi="Arial" w:cs="Arial"/>
          <w:sz w:val="22"/>
          <w:szCs w:val="22"/>
        </w:rPr>
      </w:pPr>
      <w:r w:rsidRPr="00974FF7">
        <w:rPr>
          <w:rFonts w:ascii="Arial" w:hAnsi="Arial" w:cs="Arial"/>
          <w:sz w:val="22"/>
          <w:szCs w:val="22"/>
        </w:rPr>
        <w:t xml:space="preserve">gdy projekt </w:t>
      </w:r>
      <w:r w:rsidR="00197EAF" w:rsidRPr="00974FF7">
        <w:rPr>
          <w:rFonts w:ascii="Arial" w:hAnsi="Arial" w:cs="Arial"/>
          <w:sz w:val="22"/>
          <w:szCs w:val="22"/>
        </w:rPr>
        <w:t xml:space="preserve">będzie </w:t>
      </w:r>
      <w:r w:rsidRPr="00974FF7">
        <w:rPr>
          <w:rFonts w:ascii="Arial" w:hAnsi="Arial" w:cs="Arial"/>
          <w:sz w:val="22"/>
          <w:szCs w:val="22"/>
        </w:rPr>
        <w:t>zawiera</w:t>
      </w:r>
      <w:r w:rsidR="00197EAF" w:rsidRPr="00974FF7">
        <w:rPr>
          <w:rFonts w:ascii="Arial" w:hAnsi="Arial" w:cs="Arial"/>
          <w:sz w:val="22"/>
          <w:szCs w:val="22"/>
        </w:rPr>
        <w:t>ł</w:t>
      </w:r>
      <w:r w:rsidRPr="00974FF7">
        <w:rPr>
          <w:rFonts w:ascii="Arial" w:hAnsi="Arial" w:cs="Arial"/>
          <w:sz w:val="22"/>
          <w:szCs w:val="22"/>
        </w:rPr>
        <w:t xml:space="preserve"> postanowienia dotyczące sposobu rozliczeń za wykonane roboty, uniemożliwiające rozliczenie tych robót pomiędzy Zamawiającym a Wykonawcą na podstawie </w:t>
      </w:r>
      <w:r w:rsidR="00D447BD" w:rsidRPr="00974FF7">
        <w:rPr>
          <w:rFonts w:ascii="Arial" w:hAnsi="Arial" w:cs="Arial"/>
          <w:sz w:val="22"/>
          <w:szCs w:val="22"/>
        </w:rPr>
        <w:t xml:space="preserve">niniejszej </w:t>
      </w:r>
      <w:r w:rsidR="00FC49E3" w:rsidRPr="00974FF7">
        <w:rPr>
          <w:rFonts w:ascii="Arial" w:hAnsi="Arial" w:cs="Arial"/>
          <w:sz w:val="22"/>
          <w:szCs w:val="22"/>
        </w:rPr>
        <w:t>Umowy</w:t>
      </w:r>
      <w:r w:rsidRPr="00974FF7">
        <w:rPr>
          <w:rFonts w:ascii="Arial" w:hAnsi="Arial" w:cs="Arial"/>
          <w:sz w:val="22"/>
          <w:szCs w:val="22"/>
        </w:rPr>
        <w:t>.</w:t>
      </w:r>
    </w:p>
    <w:p w14:paraId="1021F027" w14:textId="72CE1E12"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W przypadku zgłoszenia przez Zamawiającego zastrzeżeń do pr</w:t>
      </w:r>
      <w:r w:rsidR="00D447BD" w:rsidRPr="00974FF7">
        <w:rPr>
          <w:rFonts w:ascii="Arial" w:hAnsi="Arial" w:cs="Arial"/>
          <w:color w:val="auto"/>
          <w:sz w:val="22"/>
          <w:szCs w:val="22"/>
        </w:rPr>
        <w:t xml:space="preserve">ojektu </w:t>
      </w:r>
      <w:r w:rsidR="00FC49E3" w:rsidRPr="00974FF7">
        <w:rPr>
          <w:rFonts w:ascii="Arial" w:hAnsi="Arial" w:cs="Arial"/>
          <w:color w:val="auto"/>
          <w:sz w:val="22"/>
          <w:szCs w:val="22"/>
        </w:rPr>
        <w:t>Umowy</w:t>
      </w:r>
      <w:r w:rsidR="00D447BD" w:rsidRPr="00974FF7">
        <w:rPr>
          <w:rFonts w:ascii="Arial" w:hAnsi="Arial" w:cs="Arial"/>
          <w:color w:val="auto"/>
          <w:sz w:val="22"/>
          <w:szCs w:val="22"/>
        </w:rPr>
        <w:t xml:space="preserve"> </w:t>
      </w:r>
      <w:r w:rsidR="00736BE9" w:rsidRPr="00974FF7">
        <w:rPr>
          <w:rFonts w:ascii="Arial" w:hAnsi="Arial" w:cs="Arial"/>
          <w:color w:val="auto"/>
          <w:sz w:val="22"/>
          <w:szCs w:val="22"/>
        </w:rPr>
        <w:br/>
      </w:r>
      <w:r w:rsidR="00387C1A" w:rsidRPr="00974FF7">
        <w:rPr>
          <w:rFonts w:ascii="Arial" w:hAnsi="Arial" w:cs="Arial"/>
          <w:color w:val="auto"/>
          <w:sz w:val="22"/>
          <w:szCs w:val="22"/>
        </w:rPr>
        <w:t>o podwykonawstwo</w:t>
      </w:r>
      <w:r w:rsidR="00DE3CA1" w:rsidRPr="00974FF7">
        <w:rPr>
          <w:rFonts w:ascii="Arial" w:hAnsi="Arial" w:cs="Arial"/>
          <w:color w:val="auto"/>
          <w:sz w:val="22"/>
          <w:szCs w:val="22"/>
        </w:rPr>
        <w:t xml:space="preserve"> </w:t>
      </w:r>
      <w:r w:rsidR="00387C1A" w:rsidRPr="00974FF7">
        <w:rPr>
          <w:rFonts w:ascii="Arial" w:hAnsi="Arial" w:cs="Arial"/>
          <w:color w:val="auto"/>
          <w:sz w:val="22"/>
          <w:szCs w:val="22"/>
        </w:rPr>
        <w:t xml:space="preserve">w </w:t>
      </w:r>
      <w:r w:rsidRPr="00974FF7">
        <w:rPr>
          <w:rFonts w:ascii="Arial" w:hAnsi="Arial" w:cs="Arial"/>
          <w:color w:val="auto"/>
          <w:sz w:val="22"/>
          <w:szCs w:val="22"/>
        </w:rPr>
        <w:t>terminie określonym w</w:t>
      </w:r>
      <w:r w:rsidR="00597C14" w:rsidRPr="00974FF7">
        <w:rPr>
          <w:rFonts w:ascii="Arial" w:hAnsi="Arial" w:cs="Arial"/>
          <w:color w:val="auto"/>
          <w:sz w:val="22"/>
          <w:szCs w:val="22"/>
        </w:rPr>
        <w:t xml:space="preserve"> ust. 6</w:t>
      </w:r>
      <w:r w:rsidRPr="00974FF7">
        <w:rPr>
          <w:rFonts w:ascii="Arial" w:hAnsi="Arial" w:cs="Arial"/>
          <w:color w:val="auto"/>
          <w:sz w:val="22"/>
          <w:szCs w:val="22"/>
        </w:rPr>
        <w:t xml:space="preserve"> Wyk</w:t>
      </w:r>
      <w:r w:rsidR="00F878B3" w:rsidRPr="00974FF7">
        <w:rPr>
          <w:rFonts w:ascii="Arial" w:hAnsi="Arial" w:cs="Arial"/>
          <w:color w:val="auto"/>
          <w:sz w:val="22"/>
          <w:szCs w:val="22"/>
        </w:rPr>
        <w:t xml:space="preserve">onawca, Podwykonawca lub dalszy </w:t>
      </w:r>
      <w:r w:rsidRPr="00974FF7">
        <w:rPr>
          <w:rFonts w:ascii="Arial" w:hAnsi="Arial" w:cs="Arial"/>
          <w:color w:val="auto"/>
          <w:sz w:val="22"/>
          <w:szCs w:val="22"/>
        </w:rPr>
        <w:t xml:space="preserve">Podwykonawca może przedłożyć zmieniony projekt </w:t>
      </w:r>
      <w:r w:rsidR="00FC49E3" w:rsidRPr="00974FF7">
        <w:rPr>
          <w:rFonts w:ascii="Arial" w:hAnsi="Arial" w:cs="Arial"/>
          <w:color w:val="auto"/>
          <w:sz w:val="22"/>
          <w:szCs w:val="22"/>
        </w:rPr>
        <w:t>Umowy</w:t>
      </w:r>
      <w:r w:rsidR="00B26932" w:rsidRPr="00974FF7">
        <w:rPr>
          <w:rFonts w:ascii="Arial" w:hAnsi="Arial" w:cs="Arial"/>
          <w:color w:val="auto"/>
          <w:sz w:val="22"/>
          <w:szCs w:val="22"/>
        </w:rPr>
        <w:t xml:space="preserve"> </w:t>
      </w:r>
      <w:r w:rsidR="00736BE9" w:rsidRPr="00974FF7">
        <w:rPr>
          <w:rFonts w:ascii="Arial" w:hAnsi="Arial" w:cs="Arial"/>
          <w:color w:val="auto"/>
          <w:sz w:val="22"/>
          <w:szCs w:val="22"/>
        </w:rPr>
        <w:br/>
      </w:r>
      <w:r w:rsidRPr="00974FF7">
        <w:rPr>
          <w:rFonts w:ascii="Arial" w:hAnsi="Arial" w:cs="Arial"/>
          <w:color w:val="auto"/>
          <w:sz w:val="22"/>
          <w:szCs w:val="22"/>
        </w:rPr>
        <w:t>o podwykonawstwo, uwzględniający w całości zastrzeżenia Zamawiającego.</w:t>
      </w:r>
      <w:r w:rsidR="00597C14" w:rsidRPr="00974FF7">
        <w:rPr>
          <w:rFonts w:ascii="Arial" w:hAnsi="Arial" w:cs="Arial"/>
          <w:color w:val="auto"/>
          <w:sz w:val="22"/>
          <w:szCs w:val="22"/>
        </w:rPr>
        <w:t xml:space="preserve"> </w:t>
      </w:r>
    </w:p>
    <w:p w14:paraId="0106B235" w14:textId="2BE7884F"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Po akceptacji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w:t>
      </w:r>
      <w:r w:rsidR="000430B9" w:rsidRPr="00974FF7">
        <w:rPr>
          <w:rFonts w:ascii="Arial" w:hAnsi="Arial" w:cs="Arial"/>
          <w:color w:val="auto"/>
          <w:sz w:val="22"/>
          <w:szCs w:val="22"/>
        </w:rPr>
        <w:t>o</w:t>
      </w:r>
      <w:r w:rsidRPr="00974FF7">
        <w:rPr>
          <w:rFonts w:ascii="Arial" w:hAnsi="Arial" w:cs="Arial"/>
          <w:color w:val="auto"/>
          <w:sz w:val="22"/>
          <w:szCs w:val="22"/>
        </w:rPr>
        <w:t>, której przedmiotem są roboty budowlane lub po upływie terminu na zgłoszenie przez Zamawiającego zastrzeżeń do tego projektu, Wykonawca, Podwykonawca lub dalszy Podwykonawca przedłoży Zamawiają</w:t>
      </w:r>
      <w:r w:rsidR="00387C1A" w:rsidRPr="00974FF7">
        <w:rPr>
          <w:rFonts w:ascii="Arial" w:hAnsi="Arial" w:cs="Arial"/>
          <w:color w:val="auto"/>
          <w:sz w:val="22"/>
          <w:szCs w:val="22"/>
        </w:rPr>
        <w:t xml:space="preserve">cemu poświadczoną za zgodność z </w:t>
      </w:r>
      <w:r w:rsidRPr="00974FF7">
        <w:rPr>
          <w:rFonts w:ascii="Arial" w:hAnsi="Arial" w:cs="Arial"/>
          <w:color w:val="auto"/>
          <w:sz w:val="22"/>
          <w:szCs w:val="22"/>
        </w:rPr>
        <w:t xml:space="preserve">oryginałem kopię zawartej </w:t>
      </w:r>
      <w:r w:rsidR="00FC49E3" w:rsidRPr="00974FF7">
        <w:rPr>
          <w:rFonts w:ascii="Arial" w:hAnsi="Arial" w:cs="Arial"/>
          <w:color w:val="auto"/>
          <w:sz w:val="22"/>
          <w:szCs w:val="22"/>
        </w:rPr>
        <w:t>Umowy</w:t>
      </w:r>
      <w:r w:rsidR="00F878B3" w:rsidRPr="00974FF7">
        <w:rPr>
          <w:rFonts w:ascii="Arial" w:hAnsi="Arial" w:cs="Arial"/>
          <w:color w:val="auto"/>
          <w:sz w:val="22"/>
          <w:szCs w:val="22"/>
        </w:rPr>
        <w:t xml:space="preserve"> </w:t>
      </w:r>
      <w:r w:rsidRPr="00974FF7">
        <w:rPr>
          <w:rFonts w:ascii="Arial" w:hAnsi="Arial" w:cs="Arial"/>
          <w:color w:val="auto"/>
          <w:sz w:val="22"/>
          <w:szCs w:val="22"/>
        </w:rPr>
        <w:t>o podwykonawstwo</w:t>
      </w:r>
      <w:r w:rsidR="000430B9" w:rsidRPr="00974FF7">
        <w:rPr>
          <w:rFonts w:ascii="Arial" w:hAnsi="Arial" w:cs="Arial"/>
          <w:color w:val="auto"/>
          <w:sz w:val="22"/>
          <w:szCs w:val="22"/>
        </w:rPr>
        <w:t xml:space="preserve"> </w:t>
      </w:r>
      <w:r w:rsidRPr="00974FF7">
        <w:rPr>
          <w:rFonts w:ascii="Arial" w:hAnsi="Arial" w:cs="Arial"/>
          <w:b/>
          <w:color w:val="auto"/>
          <w:sz w:val="22"/>
          <w:szCs w:val="22"/>
        </w:rPr>
        <w:t xml:space="preserve">w terminie 7 dni od dnia zawarcia tej </w:t>
      </w:r>
      <w:r w:rsidR="00FC49E3" w:rsidRPr="00974FF7">
        <w:rPr>
          <w:rFonts w:ascii="Arial" w:hAnsi="Arial" w:cs="Arial"/>
          <w:b/>
          <w:color w:val="auto"/>
          <w:sz w:val="22"/>
          <w:szCs w:val="22"/>
        </w:rPr>
        <w:t>Umowy</w:t>
      </w:r>
      <w:r w:rsidR="000430B9" w:rsidRPr="00974FF7">
        <w:rPr>
          <w:rFonts w:ascii="Arial" w:hAnsi="Arial" w:cs="Arial"/>
          <w:color w:val="auto"/>
          <w:sz w:val="22"/>
          <w:szCs w:val="22"/>
        </w:rPr>
        <w:t>.</w:t>
      </w:r>
      <w:r w:rsidR="00597C14" w:rsidRPr="00974FF7">
        <w:rPr>
          <w:rFonts w:ascii="Arial" w:hAnsi="Arial" w:cs="Arial"/>
          <w:color w:val="auto"/>
          <w:sz w:val="22"/>
          <w:szCs w:val="22"/>
        </w:rPr>
        <w:t xml:space="preserve"> </w:t>
      </w:r>
    </w:p>
    <w:p w14:paraId="78EF4AE8" w14:textId="716EB6C2"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Zamawiający zgłosi Wykonawcy, Podwykonawcy lub dalszemu P</w:t>
      </w:r>
      <w:r w:rsidR="005913EF" w:rsidRPr="00974FF7">
        <w:rPr>
          <w:rFonts w:ascii="Arial" w:hAnsi="Arial" w:cs="Arial"/>
          <w:color w:val="auto"/>
          <w:sz w:val="22"/>
          <w:szCs w:val="22"/>
        </w:rPr>
        <w:t>od</w:t>
      </w:r>
      <w:r w:rsidR="00387C1A" w:rsidRPr="00974FF7">
        <w:rPr>
          <w:rFonts w:ascii="Arial" w:hAnsi="Arial" w:cs="Arial"/>
          <w:color w:val="auto"/>
          <w:sz w:val="22"/>
          <w:szCs w:val="22"/>
        </w:rPr>
        <w:t xml:space="preserve">wykonawcy pisemny sprzeciw do </w:t>
      </w:r>
      <w:r w:rsidRPr="00974FF7">
        <w:rPr>
          <w:rFonts w:ascii="Arial" w:hAnsi="Arial" w:cs="Arial"/>
          <w:color w:val="auto"/>
          <w:sz w:val="22"/>
          <w:szCs w:val="22"/>
          <w:lang w:eastAsia="ar-SA"/>
        </w:rPr>
        <w:t xml:space="preserve">przedłożonej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której przedmiotem są roboty budowlane, </w:t>
      </w:r>
      <w:r w:rsidRPr="00974FF7">
        <w:rPr>
          <w:rFonts w:ascii="Arial" w:hAnsi="Arial" w:cs="Arial"/>
          <w:b/>
          <w:color w:val="auto"/>
          <w:sz w:val="22"/>
          <w:szCs w:val="22"/>
          <w:lang w:eastAsia="ar-SA"/>
        </w:rPr>
        <w:t xml:space="preserve">w </w:t>
      </w:r>
      <w:r w:rsidRPr="00391B75">
        <w:rPr>
          <w:rFonts w:ascii="Arial" w:hAnsi="Arial" w:cs="Arial"/>
          <w:b/>
          <w:color w:val="auto"/>
          <w:sz w:val="22"/>
          <w:szCs w:val="22"/>
          <w:lang w:eastAsia="ar-SA"/>
        </w:rPr>
        <w:t xml:space="preserve">terminie </w:t>
      </w:r>
      <w:r w:rsidR="00C67387" w:rsidRPr="00391B75">
        <w:rPr>
          <w:rFonts w:ascii="Arial" w:hAnsi="Arial" w:cs="Arial"/>
          <w:b/>
          <w:color w:val="auto"/>
          <w:sz w:val="22"/>
          <w:szCs w:val="22"/>
          <w:lang w:eastAsia="ar-SA"/>
        </w:rPr>
        <w:t>7</w:t>
      </w:r>
      <w:r w:rsidRPr="00391B75">
        <w:rPr>
          <w:rFonts w:ascii="Arial" w:hAnsi="Arial" w:cs="Arial"/>
          <w:b/>
          <w:color w:val="auto"/>
          <w:sz w:val="22"/>
          <w:szCs w:val="22"/>
          <w:lang w:eastAsia="ar-SA"/>
        </w:rPr>
        <w:t xml:space="preserve"> dni</w:t>
      </w:r>
      <w:r w:rsidRPr="00391B75">
        <w:rPr>
          <w:rFonts w:ascii="Arial" w:hAnsi="Arial" w:cs="Arial"/>
          <w:color w:val="auto"/>
          <w:sz w:val="22"/>
          <w:szCs w:val="22"/>
          <w:lang w:eastAsia="ar-SA"/>
        </w:rPr>
        <w:t xml:space="preserve"> </w:t>
      </w:r>
      <w:r w:rsidRPr="00974FF7">
        <w:rPr>
          <w:rFonts w:ascii="Arial" w:hAnsi="Arial" w:cs="Arial"/>
          <w:color w:val="auto"/>
          <w:sz w:val="22"/>
          <w:szCs w:val="22"/>
          <w:lang w:eastAsia="ar-SA"/>
        </w:rPr>
        <w:t>od jej przedłożenia</w:t>
      </w:r>
      <w:r w:rsidR="00FA4AB5" w:rsidRPr="00974FF7">
        <w:rPr>
          <w:rFonts w:ascii="Arial" w:hAnsi="Arial" w:cs="Arial"/>
          <w:color w:val="auto"/>
          <w:sz w:val="22"/>
          <w:szCs w:val="22"/>
          <w:lang w:eastAsia="ar-SA"/>
        </w:rPr>
        <w:t>,</w:t>
      </w:r>
      <w:r w:rsidR="00687702" w:rsidRPr="00974FF7">
        <w:rPr>
          <w:rFonts w:ascii="Arial" w:hAnsi="Arial" w:cs="Arial"/>
          <w:color w:val="auto"/>
          <w:sz w:val="22"/>
          <w:szCs w:val="22"/>
          <w:lang w:eastAsia="ar-SA"/>
        </w:rPr>
        <w:t xml:space="preserve"> w przypadkach określonych</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w </w:t>
      </w:r>
      <w:r w:rsidR="00597C14" w:rsidRPr="00974FF7">
        <w:rPr>
          <w:rFonts w:ascii="Arial" w:hAnsi="Arial" w:cs="Arial"/>
          <w:color w:val="auto"/>
          <w:sz w:val="22"/>
          <w:szCs w:val="22"/>
          <w:lang w:eastAsia="ar-SA"/>
        </w:rPr>
        <w:t>ust. 7</w:t>
      </w:r>
      <w:r w:rsidRPr="00974FF7">
        <w:rPr>
          <w:rFonts w:ascii="Arial" w:hAnsi="Arial" w:cs="Arial"/>
          <w:color w:val="auto"/>
          <w:sz w:val="22"/>
          <w:szCs w:val="22"/>
          <w:lang w:eastAsia="ar-SA"/>
        </w:rPr>
        <w:t>.</w:t>
      </w:r>
      <w:r w:rsidR="00FA4AB5" w:rsidRPr="00974FF7">
        <w:rPr>
          <w:rFonts w:ascii="Arial" w:hAnsi="Arial" w:cs="Arial"/>
          <w:color w:val="auto"/>
          <w:sz w:val="22"/>
          <w:szCs w:val="22"/>
          <w:lang w:eastAsia="ar-SA"/>
        </w:rPr>
        <w:t xml:space="preserve"> </w:t>
      </w:r>
      <w:r w:rsidR="00FC49E3" w:rsidRPr="00974FF7">
        <w:rPr>
          <w:rFonts w:ascii="Arial" w:hAnsi="Arial" w:cs="Arial"/>
          <w:color w:val="auto"/>
          <w:sz w:val="22"/>
          <w:szCs w:val="22"/>
          <w:lang w:eastAsia="ar-SA"/>
        </w:rPr>
        <w:t>Umowa</w:t>
      </w:r>
      <w:r w:rsidRPr="00974FF7">
        <w:rPr>
          <w:rFonts w:ascii="Arial" w:hAnsi="Arial" w:cs="Arial"/>
          <w:color w:val="auto"/>
          <w:sz w:val="22"/>
          <w:szCs w:val="22"/>
          <w:lang w:eastAsia="ar-SA"/>
        </w:rPr>
        <w:t xml:space="preserve"> o podwykonawstwo, której przedmiotem są roboty budowlane, będzie uważana za zaakceptowaną przez Zamawiającego, jeżeli Zamawiający </w:t>
      </w:r>
      <w:r w:rsidRPr="00974FF7">
        <w:rPr>
          <w:rFonts w:ascii="Arial" w:hAnsi="Arial" w:cs="Arial"/>
          <w:b/>
          <w:color w:val="auto"/>
          <w:sz w:val="22"/>
          <w:szCs w:val="22"/>
          <w:lang w:eastAsia="ar-SA"/>
        </w:rPr>
        <w:t xml:space="preserve">w </w:t>
      </w:r>
      <w:r w:rsidRPr="00391B75">
        <w:rPr>
          <w:rFonts w:ascii="Arial" w:hAnsi="Arial" w:cs="Arial"/>
          <w:b/>
          <w:color w:val="auto"/>
          <w:sz w:val="22"/>
          <w:szCs w:val="22"/>
          <w:lang w:eastAsia="ar-SA"/>
        </w:rPr>
        <w:t xml:space="preserve">terminie </w:t>
      </w:r>
      <w:r w:rsidR="00C67387" w:rsidRPr="00391B75">
        <w:rPr>
          <w:rFonts w:ascii="Arial" w:hAnsi="Arial" w:cs="Arial"/>
          <w:b/>
          <w:color w:val="auto"/>
          <w:sz w:val="22"/>
          <w:szCs w:val="22"/>
          <w:lang w:eastAsia="ar-SA"/>
        </w:rPr>
        <w:t>7</w:t>
      </w:r>
      <w:r w:rsidR="00597C14" w:rsidRPr="00391B75">
        <w:rPr>
          <w:rFonts w:ascii="Arial" w:hAnsi="Arial" w:cs="Arial"/>
          <w:b/>
          <w:color w:val="auto"/>
          <w:sz w:val="22"/>
          <w:szCs w:val="22"/>
          <w:lang w:eastAsia="ar-SA"/>
        </w:rPr>
        <w:t xml:space="preserve"> </w:t>
      </w:r>
      <w:r w:rsidRPr="00391B75">
        <w:rPr>
          <w:rFonts w:ascii="Arial" w:hAnsi="Arial" w:cs="Arial"/>
          <w:b/>
          <w:color w:val="auto"/>
          <w:sz w:val="22"/>
          <w:szCs w:val="22"/>
          <w:lang w:eastAsia="ar-SA"/>
        </w:rPr>
        <w:t>dni</w:t>
      </w:r>
      <w:r w:rsidRPr="00391B75">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od dnia przedłożenia kopii tej </w:t>
      </w:r>
      <w:r w:rsidR="00FC49E3" w:rsidRPr="00974FF7">
        <w:rPr>
          <w:rFonts w:ascii="Arial" w:hAnsi="Arial" w:cs="Arial"/>
          <w:color w:val="auto"/>
          <w:sz w:val="22"/>
          <w:szCs w:val="22"/>
          <w:lang w:eastAsia="ar-SA"/>
        </w:rPr>
        <w:t>Umowy</w:t>
      </w:r>
      <w:r w:rsidR="000430B9"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nie zgłosi do niej na piśmie sprzeciwu.</w:t>
      </w:r>
    </w:p>
    <w:p w14:paraId="0F199435" w14:textId="7F54CD2B"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lastRenderedPageBreak/>
        <w:t>Wykonawca, Podwykonawca, lub dalszy Podwykonawca, przedłoży Zamawiającemu poświ</w:t>
      </w:r>
      <w:r w:rsidR="00387C1A" w:rsidRPr="00974FF7">
        <w:rPr>
          <w:rFonts w:ascii="Arial" w:hAnsi="Arial" w:cs="Arial"/>
          <w:color w:val="auto"/>
          <w:sz w:val="22"/>
          <w:szCs w:val="22"/>
          <w:lang w:eastAsia="ar-SA"/>
        </w:rPr>
        <w:t xml:space="preserve">adczoną za </w:t>
      </w:r>
      <w:r w:rsidRPr="00974FF7">
        <w:rPr>
          <w:rFonts w:ascii="Arial" w:hAnsi="Arial" w:cs="Arial"/>
          <w:color w:val="auto"/>
          <w:sz w:val="22"/>
          <w:szCs w:val="22"/>
          <w:lang w:eastAsia="ar-SA"/>
        </w:rPr>
        <w:t xml:space="preserve">zgodność z oryginałem kopię zawartej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której przedmiotem są dostawy lub usługi stanowiące część przedmiotu </w:t>
      </w:r>
      <w:r w:rsidR="00FC49E3" w:rsidRPr="00974FF7">
        <w:rPr>
          <w:rFonts w:ascii="Arial" w:hAnsi="Arial" w:cs="Arial"/>
          <w:color w:val="auto"/>
          <w:sz w:val="22"/>
          <w:szCs w:val="22"/>
          <w:lang w:eastAsia="ar-SA"/>
        </w:rPr>
        <w:t>Umowy</w:t>
      </w:r>
      <w:r w:rsidR="00687702" w:rsidRPr="00974FF7">
        <w:rPr>
          <w:rFonts w:ascii="Arial" w:hAnsi="Arial" w:cs="Arial"/>
          <w:color w:val="auto"/>
          <w:sz w:val="22"/>
          <w:szCs w:val="22"/>
          <w:lang w:eastAsia="ar-SA"/>
        </w:rPr>
        <w:t>,</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w terminie 7 dni od dnia jej zawarcia, z wy</w:t>
      </w:r>
      <w:r w:rsidR="00687702" w:rsidRPr="00974FF7">
        <w:rPr>
          <w:rFonts w:ascii="Arial" w:hAnsi="Arial" w:cs="Arial"/>
          <w:color w:val="auto"/>
          <w:sz w:val="22"/>
          <w:szCs w:val="22"/>
          <w:lang w:eastAsia="ar-SA"/>
        </w:rPr>
        <w:t xml:space="preserve">łączeniem Umów </w:t>
      </w:r>
      <w:r w:rsidR="008A5506" w:rsidRPr="00974FF7">
        <w:rPr>
          <w:rFonts w:ascii="Arial" w:hAnsi="Arial" w:cs="Arial"/>
          <w:color w:val="auto"/>
          <w:sz w:val="22"/>
          <w:szCs w:val="22"/>
          <w:lang w:eastAsia="ar-SA"/>
        </w:rPr>
        <w:br/>
      </w:r>
      <w:r w:rsidR="00687702" w:rsidRPr="00974FF7">
        <w:rPr>
          <w:rFonts w:ascii="Arial" w:hAnsi="Arial" w:cs="Arial"/>
          <w:color w:val="auto"/>
          <w:sz w:val="22"/>
          <w:szCs w:val="22"/>
          <w:lang w:eastAsia="ar-SA"/>
        </w:rPr>
        <w:t>o podwykonawstwo</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 wartości mniejszej niż 0,5 % </w:t>
      </w:r>
      <w:r w:rsidR="000430B9" w:rsidRPr="00974FF7">
        <w:rPr>
          <w:rFonts w:ascii="Arial" w:hAnsi="Arial" w:cs="Arial"/>
          <w:color w:val="auto"/>
          <w:sz w:val="22"/>
          <w:szCs w:val="22"/>
          <w:lang w:eastAsia="ar-SA"/>
        </w:rPr>
        <w:t>wartości umowy oraz umów</w:t>
      </w:r>
      <w:r w:rsidR="00736BE9" w:rsidRPr="00974FF7">
        <w:rPr>
          <w:rFonts w:ascii="Arial" w:hAnsi="Arial" w:cs="Arial"/>
          <w:color w:val="auto"/>
          <w:sz w:val="22"/>
          <w:szCs w:val="22"/>
          <w:lang w:eastAsia="ar-SA"/>
        </w:rPr>
        <w:br/>
      </w:r>
      <w:r w:rsidR="000430B9" w:rsidRPr="00974FF7">
        <w:rPr>
          <w:rFonts w:ascii="Arial" w:hAnsi="Arial" w:cs="Arial"/>
          <w:color w:val="auto"/>
          <w:sz w:val="22"/>
          <w:szCs w:val="22"/>
          <w:lang w:eastAsia="ar-SA"/>
        </w:rPr>
        <w:t xml:space="preserve"> o podwykonawstwo, </w:t>
      </w:r>
      <w:r w:rsidR="00E135D3" w:rsidRPr="00974FF7">
        <w:rPr>
          <w:rFonts w:ascii="Arial" w:hAnsi="Arial" w:cs="Arial"/>
          <w:color w:val="auto"/>
          <w:sz w:val="22"/>
          <w:szCs w:val="22"/>
          <w:lang w:eastAsia="ar-SA"/>
        </w:rPr>
        <w:t>których przedmiotem jest: dostawa materiałów budowlanych, wynajem sprzętu budowlanego, transport materiałów czy odpadów, wykonania projektów lub innych dokumentacji niezbędnych do prawidłowego wykonania umowy</w:t>
      </w:r>
      <w:r w:rsidRPr="00974FF7">
        <w:rPr>
          <w:rFonts w:ascii="Arial" w:hAnsi="Arial" w:cs="Arial"/>
          <w:color w:val="auto"/>
          <w:sz w:val="22"/>
          <w:szCs w:val="22"/>
          <w:lang w:eastAsia="ar-SA"/>
        </w:rPr>
        <w:t>, przy czym wyłączenie to nie dotyczy Umów o podwykonawstwo</w:t>
      </w:r>
      <w:r w:rsidR="008A5506"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w zakresie dostaw lub usług o wartości większej niż 50.000 zł.</w:t>
      </w:r>
      <w:r w:rsidR="00856FE4" w:rsidRPr="00974FF7">
        <w:rPr>
          <w:rFonts w:ascii="Arial" w:hAnsi="Arial" w:cs="Arial"/>
          <w:iCs/>
          <w:color w:val="auto"/>
          <w:sz w:val="22"/>
          <w:szCs w:val="22"/>
        </w:rPr>
        <w:t xml:space="preserve"> W przypadku kiedy </w:t>
      </w:r>
      <w:r w:rsidR="00FC49E3" w:rsidRPr="00974FF7">
        <w:rPr>
          <w:rFonts w:ascii="Arial" w:hAnsi="Arial" w:cs="Arial"/>
          <w:iCs/>
          <w:color w:val="auto"/>
          <w:sz w:val="22"/>
          <w:szCs w:val="22"/>
        </w:rPr>
        <w:t>Umowa</w:t>
      </w:r>
      <w:r w:rsidR="00856FE4" w:rsidRPr="00974FF7">
        <w:rPr>
          <w:rFonts w:ascii="Arial" w:hAnsi="Arial" w:cs="Arial"/>
          <w:iCs/>
          <w:color w:val="auto"/>
          <w:sz w:val="22"/>
          <w:szCs w:val="22"/>
        </w:rPr>
        <w:t xml:space="preserve"> opisana w niniejszym ustępie przewiduje termin zapłaty Podwykonawcy dłuższy niż 30 dni, Zamawiający informuje o tym Wykonawcę i wzywa Wykonawcę do wprowadzenia zmian </w:t>
      </w:r>
      <w:r w:rsidR="00AF597C" w:rsidRPr="00974FF7">
        <w:rPr>
          <w:rFonts w:ascii="Arial" w:hAnsi="Arial" w:cs="Arial"/>
          <w:iCs/>
          <w:color w:val="auto"/>
          <w:sz w:val="22"/>
          <w:szCs w:val="22"/>
        </w:rPr>
        <w:t xml:space="preserve">do </w:t>
      </w:r>
      <w:r w:rsidR="00856FE4" w:rsidRPr="00974FF7">
        <w:rPr>
          <w:rFonts w:ascii="Arial" w:hAnsi="Arial" w:cs="Arial"/>
          <w:iCs/>
          <w:color w:val="auto"/>
          <w:sz w:val="22"/>
          <w:szCs w:val="22"/>
        </w:rPr>
        <w:t xml:space="preserve">tej </w:t>
      </w:r>
      <w:r w:rsidR="00FC49E3" w:rsidRPr="00974FF7">
        <w:rPr>
          <w:rFonts w:ascii="Arial" w:hAnsi="Arial" w:cs="Arial"/>
          <w:iCs/>
          <w:color w:val="auto"/>
          <w:sz w:val="22"/>
          <w:szCs w:val="22"/>
        </w:rPr>
        <w:t>Umowy</w:t>
      </w:r>
      <w:r w:rsidR="00856FE4" w:rsidRPr="00974FF7">
        <w:rPr>
          <w:rFonts w:ascii="Arial" w:hAnsi="Arial" w:cs="Arial"/>
          <w:iCs/>
          <w:color w:val="auto"/>
          <w:sz w:val="22"/>
          <w:szCs w:val="22"/>
        </w:rPr>
        <w:t xml:space="preserve"> w term</w:t>
      </w:r>
      <w:r w:rsidR="005913EF" w:rsidRPr="00974FF7">
        <w:rPr>
          <w:rFonts w:ascii="Arial" w:hAnsi="Arial" w:cs="Arial"/>
          <w:iCs/>
          <w:color w:val="auto"/>
          <w:sz w:val="22"/>
          <w:szCs w:val="22"/>
        </w:rPr>
        <w:t>inie 7 dni od dnia doręczenia w</w:t>
      </w:r>
      <w:r w:rsidR="00856FE4" w:rsidRPr="00974FF7">
        <w:rPr>
          <w:rFonts w:ascii="Arial" w:hAnsi="Arial" w:cs="Arial"/>
          <w:iCs/>
          <w:color w:val="auto"/>
          <w:sz w:val="22"/>
          <w:szCs w:val="22"/>
        </w:rPr>
        <w:t>w</w:t>
      </w:r>
      <w:r w:rsidR="005913EF" w:rsidRPr="00974FF7">
        <w:rPr>
          <w:rFonts w:ascii="Arial" w:hAnsi="Arial" w:cs="Arial"/>
          <w:iCs/>
          <w:color w:val="auto"/>
          <w:sz w:val="22"/>
          <w:szCs w:val="22"/>
        </w:rPr>
        <w:t>.</w:t>
      </w:r>
      <w:r w:rsidR="00856FE4" w:rsidRPr="00974FF7">
        <w:rPr>
          <w:rFonts w:ascii="Arial" w:hAnsi="Arial" w:cs="Arial"/>
          <w:iCs/>
          <w:color w:val="auto"/>
          <w:sz w:val="22"/>
          <w:szCs w:val="22"/>
        </w:rPr>
        <w:t xml:space="preserve"> wezwania, pod rygorem wystąpienia o zapłatę kary umownej. </w:t>
      </w:r>
      <w:r w:rsidR="000430B9" w:rsidRPr="00974FF7">
        <w:rPr>
          <w:rFonts w:ascii="Arial" w:hAnsi="Arial" w:cs="Arial"/>
          <w:iCs/>
          <w:color w:val="auto"/>
          <w:sz w:val="22"/>
          <w:szCs w:val="22"/>
        </w:rPr>
        <w:t>W</w:t>
      </w:r>
      <w:r w:rsidR="00C41645" w:rsidRPr="00974FF7">
        <w:rPr>
          <w:rFonts w:ascii="Arial" w:hAnsi="Arial" w:cs="Arial"/>
          <w:iCs/>
          <w:color w:val="auto"/>
          <w:sz w:val="22"/>
          <w:szCs w:val="22"/>
        </w:rPr>
        <w:t xml:space="preserve"> przypadku opisanym</w:t>
      </w:r>
      <w:r w:rsidR="00B8628E" w:rsidRPr="00974FF7">
        <w:rPr>
          <w:rFonts w:ascii="Arial" w:hAnsi="Arial" w:cs="Arial"/>
          <w:iCs/>
          <w:color w:val="auto"/>
          <w:sz w:val="22"/>
          <w:szCs w:val="22"/>
        </w:rPr>
        <w:t xml:space="preserve"> </w:t>
      </w:r>
      <w:r w:rsidR="00C41645" w:rsidRPr="00974FF7">
        <w:rPr>
          <w:rFonts w:ascii="Arial" w:hAnsi="Arial" w:cs="Arial"/>
          <w:iCs/>
          <w:color w:val="auto"/>
          <w:sz w:val="22"/>
          <w:szCs w:val="22"/>
        </w:rPr>
        <w:t>w z</w:t>
      </w:r>
      <w:r w:rsidR="000430B9" w:rsidRPr="00974FF7">
        <w:rPr>
          <w:rFonts w:ascii="Arial" w:hAnsi="Arial" w:cs="Arial"/>
          <w:iCs/>
          <w:color w:val="auto"/>
          <w:sz w:val="22"/>
          <w:szCs w:val="22"/>
        </w:rPr>
        <w:t>d</w:t>
      </w:r>
      <w:r w:rsidR="00C41645" w:rsidRPr="00974FF7">
        <w:rPr>
          <w:rFonts w:ascii="Arial" w:hAnsi="Arial" w:cs="Arial"/>
          <w:iCs/>
          <w:color w:val="auto"/>
          <w:sz w:val="22"/>
          <w:szCs w:val="22"/>
        </w:rPr>
        <w:t>an</w:t>
      </w:r>
      <w:r w:rsidR="000430B9" w:rsidRPr="00974FF7">
        <w:rPr>
          <w:rFonts w:ascii="Arial" w:hAnsi="Arial" w:cs="Arial"/>
          <w:iCs/>
          <w:color w:val="auto"/>
          <w:sz w:val="22"/>
          <w:szCs w:val="22"/>
        </w:rPr>
        <w:t>iu pierwszym, podwykonawca lub dalszy podwykonawca przedkłada poświadczana za zgodność z oryginałem</w:t>
      </w:r>
      <w:r w:rsidR="00C41645" w:rsidRPr="00974FF7">
        <w:rPr>
          <w:rFonts w:ascii="Arial" w:hAnsi="Arial" w:cs="Arial"/>
          <w:iCs/>
          <w:color w:val="auto"/>
          <w:sz w:val="22"/>
          <w:szCs w:val="22"/>
        </w:rPr>
        <w:t xml:space="preserve"> kopię umowy również Wykonawcy.</w:t>
      </w:r>
    </w:p>
    <w:p w14:paraId="63575FE3" w14:textId="00EE8BCB"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Powierzenie realizacji zadań innemu Podwykonawcy lub dalszemu Po</w:t>
      </w:r>
      <w:r w:rsidR="00D06200" w:rsidRPr="00974FF7">
        <w:rPr>
          <w:rFonts w:ascii="Arial" w:hAnsi="Arial" w:cs="Arial"/>
          <w:color w:val="auto"/>
          <w:sz w:val="22"/>
          <w:szCs w:val="22"/>
          <w:lang w:eastAsia="ar-SA"/>
        </w:rPr>
        <w:t xml:space="preserve">dwykonawcy niż ten, </w:t>
      </w:r>
      <w:r w:rsidRPr="00974FF7">
        <w:rPr>
          <w:rFonts w:ascii="Arial" w:hAnsi="Arial" w:cs="Arial"/>
          <w:color w:val="auto"/>
          <w:sz w:val="22"/>
          <w:szCs w:val="22"/>
          <w:lang w:eastAsia="ar-SA"/>
        </w:rPr>
        <w:t xml:space="preserve">z którym została zawarta zaakceptowana przez Zamawiającego </w:t>
      </w:r>
      <w:r w:rsidR="00FC49E3" w:rsidRPr="00974FF7">
        <w:rPr>
          <w:rFonts w:ascii="Arial" w:hAnsi="Arial" w:cs="Arial"/>
          <w:color w:val="auto"/>
          <w:sz w:val="22"/>
          <w:szCs w:val="22"/>
          <w:lang w:eastAsia="ar-SA"/>
        </w:rPr>
        <w:t>Umowa</w:t>
      </w:r>
      <w:r w:rsidR="00C40CA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 podwykonawstwo, lub zmiana tej </w:t>
      </w:r>
      <w:r w:rsidR="00FC49E3" w:rsidRPr="00974FF7">
        <w:rPr>
          <w:rFonts w:ascii="Arial" w:hAnsi="Arial" w:cs="Arial"/>
          <w:color w:val="auto"/>
          <w:sz w:val="22"/>
          <w:szCs w:val="22"/>
          <w:lang w:eastAsia="ar-SA"/>
        </w:rPr>
        <w:t>Umowy</w:t>
      </w:r>
      <w:r w:rsidR="00856FE4"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wymaga ponownej akceptacji Zamawiającego w trybie określonym w </w:t>
      </w:r>
      <w:r w:rsidR="00597C14" w:rsidRPr="00974FF7">
        <w:rPr>
          <w:rFonts w:ascii="Arial" w:hAnsi="Arial" w:cs="Arial"/>
          <w:color w:val="auto"/>
          <w:sz w:val="22"/>
          <w:szCs w:val="22"/>
          <w:lang w:eastAsia="ar-SA"/>
        </w:rPr>
        <w:t>niniejszym paragrafie.</w:t>
      </w:r>
      <w:r w:rsidR="008E1BEB" w:rsidRPr="00974FF7">
        <w:rPr>
          <w:rFonts w:ascii="Arial" w:hAnsi="Arial" w:cs="Arial"/>
          <w:color w:val="auto"/>
          <w:sz w:val="22"/>
          <w:szCs w:val="22"/>
          <w:lang w:eastAsia="ar-SA"/>
        </w:rPr>
        <w:t xml:space="preserve"> Zasady i obowiązki opisane w niniejszym paragrafie, w tym zwłaszcza dotyczące przedkładania projektu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i poświadczonej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stosuje się odpowiednio do zmian projektu </w:t>
      </w:r>
      <w:r w:rsidR="00FC49E3" w:rsidRPr="00974FF7">
        <w:rPr>
          <w:rFonts w:ascii="Arial" w:hAnsi="Arial" w:cs="Arial"/>
          <w:color w:val="auto"/>
          <w:sz w:val="22"/>
          <w:szCs w:val="22"/>
          <w:lang w:eastAsia="ar-SA"/>
        </w:rPr>
        <w:t>Umowy</w:t>
      </w:r>
      <w:r w:rsidR="00D06200" w:rsidRPr="00974FF7">
        <w:rPr>
          <w:rFonts w:ascii="Arial" w:hAnsi="Arial" w:cs="Arial"/>
          <w:color w:val="auto"/>
          <w:sz w:val="22"/>
          <w:szCs w:val="22"/>
          <w:lang w:eastAsia="ar-SA"/>
        </w:rPr>
        <w:t xml:space="preserve"> </w:t>
      </w:r>
      <w:r w:rsidR="008E1BEB" w:rsidRPr="00974FF7">
        <w:rPr>
          <w:rFonts w:ascii="Arial" w:hAnsi="Arial" w:cs="Arial"/>
          <w:color w:val="auto"/>
          <w:sz w:val="22"/>
          <w:szCs w:val="22"/>
          <w:lang w:eastAsia="ar-SA"/>
        </w:rPr>
        <w:t xml:space="preserve">o podwykonawstwo i zmian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o podwykonawstwo.</w:t>
      </w:r>
    </w:p>
    <w:p w14:paraId="2A066EDE" w14:textId="77777777"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 xml:space="preserve">W przypadku zawarcia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Wykonawca, Podwykonawca lub dalszy Podwykonawca jest zobowiązany do zapłaty wynagrodzenia należnego Podwykonawcy lub dalszemu Podwykonawcy z zachowaniem terminów określonych tą </w:t>
      </w:r>
      <w:r w:rsidR="00FC49E3" w:rsidRPr="00974FF7">
        <w:rPr>
          <w:rFonts w:ascii="Arial" w:hAnsi="Arial" w:cs="Arial"/>
          <w:color w:val="auto"/>
          <w:sz w:val="22"/>
          <w:szCs w:val="22"/>
          <w:lang w:eastAsia="ar-SA"/>
        </w:rPr>
        <w:t>Umową</w:t>
      </w:r>
      <w:r w:rsidRPr="00974FF7">
        <w:rPr>
          <w:rFonts w:ascii="Arial" w:hAnsi="Arial" w:cs="Arial"/>
          <w:color w:val="auto"/>
          <w:sz w:val="22"/>
          <w:szCs w:val="22"/>
          <w:lang w:eastAsia="ar-SA"/>
        </w:rPr>
        <w:t>.</w:t>
      </w:r>
    </w:p>
    <w:p w14:paraId="53D80799"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Do zawarcia </w:t>
      </w:r>
      <w:r w:rsidR="00FC49E3" w:rsidRPr="00974FF7">
        <w:rPr>
          <w:rFonts w:ascii="Arial" w:hAnsi="Arial" w:cs="Arial"/>
          <w:iCs/>
          <w:color w:val="auto"/>
          <w:sz w:val="22"/>
          <w:szCs w:val="22"/>
        </w:rPr>
        <w:t>Umowy</w:t>
      </w:r>
      <w:r w:rsidRPr="00974FF7">
        <w:rPr>
          <w:rFonts w:ascii="Arial" w:hAnsi="Arial" w:cs="Arial"/>
          <w:iCs/>
          <w:color w:val="auto"/>
          <w:sz w:val="22"/>
          <w:szCs w:val="22"/>
        </w:rPr>
        <w:t>, której przedmiotem są roboty budowlane,</w:t>
      </w:r>
      <w:r w:rsidR="00AF597C" w:rsidRPr="00974FF7">
        <w:rPr>
          <w:rFonts w:ascii="Arial" w:hAnsi="Arial" w:cs="Arial"/>
          <w:iCs/>
          <w:color w:val="auto"/>
          <w:sz w:val="22"/>
          <w:szCs w:val="22"/>
        </w:rPr>
        <w:t xml:space="preserve"> dostawy lub usługi</w:t>
      </w:r>
      <w:r w:rsidRPr="00974FF7">
        <w:rPr>
          <w:rFonts w:ascii="Arial" w:hAnsi="Arial" w:cs="Arial"/>
          <w:iCs/>
          <w:color w:val="auto"/>
          <w:sz w:val="22"/>
          <w:szCs w:val="22"/>
        </w:rPr>
        <w:t xml:space="preserve"> przez Podwykonawcę z dalszym Podwykonawcą wy</w:t>
      </w:r>
      <w:r w:rsidR="00D06200" w:rsidRPr="00974FF7">
        <w:rPr>
          <w:rFonts w:ascii="Arial" w:hAnsi="Arial" w:cs="Arial"/>
          <w:iCs/>
          <w:color w:val="auto"/>
          <w:sz w:val="22"/>
          <w:szCs w:val="22"/>
        </w:rPr>
        <w:t xml:space="preserve">magana jest zgoda Zamawiającego </w:t>
      </w:r>
      <w:r w:rsidRPr="00974FF7">
        <w:rPr>
          <w:rFonts w:ascii="Arial" w:hAnsi="Arial" w:cs="Arial"/>
          <w:iCs/>
          <w:color w:val="auto"/>
          <w:sz w:val="22"/>
          <w:szCs w:val="22"/>
        </w:rPr>
        <w:t>i Wykonawcy</w:t>
      </w:r>
      <w:r w:rsidR="00AF597C" w:rsidRPr="00974FF7">
        <w:rPr>
          <w:rFonts w:ascii="Arial" w:hAnsi="Arial" w:cs="Arial"/>
          <w:iCs/>
          <w:color w:val="auto"/>
          <w:sz w:val="22"/>
          <w:szCs w:val="22"/>
        </w:rPr>
        <w:t xml:space="preserve">, a </w:t>
      </w:r>
      <w:r w:rsidR="00856FE4" w:rsidRPr="00974FF7">
        <w:rPr>
          <w:rFonts w:ascii="Arial" w:hAnsi="Arial" w:cs="Arial"/>
          <w:iCs/>
          <w:color w:val="auto"/>
          <w:sz w:val="22"/>
          <w:szCs w:val="22"/>
        </w:rPr>
        <w:t xml:space="preserve">postanowienia niniejszego paragrafu </w:t>
      </w:r>
      <w:r w:rsidRPr="00974FF7">
        <w:rPr>
          <w:rFonts w:ascii="Arial" w:hAnsi="Arial" w:cs="Arial"/>
          <w:iCs/>
          <w:color w:val="auto"/>
          <w:sz w:val="22"/>
          <w:szCs w:val="22"/>
        </w:rPr>
        <w:t xml:space="preserve">stosuje się odpowiednio. </w:t>
      </w:r>
    </w:p>
    <w:p w14:paraId="21A86754"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Zlecenie wykonania części robót Podwykonawcom nie zmienia zobowiązań Wykonawcy wobec Zamawiającego. Wykonawca jest odpowiedzialny za działania, uchybienia i zaniedbania Podwykonawców i ich pracowników</w:t>
      </w:r>
      <w:r w:rsidR="00C40CA3" w:rsidRPr="00974FF7">
        <w:rPr>
          <w:rFonts w:ascii="Arial" w:hAnsi="Arial" w:cs="Arial"/>
          <w:iCs/>
          <w:color w:val="auto"/>
          <w:sz w:val="22"/>
          <w:szCs w:val="22"/>
        </w:rPr>
        <w:t xml:space="preserve"> </w:t>
      </w:r>
      <w:r w:rsidRPr="00974FF7">
        <w:rPr>
          <w:rFonts w:ascii="Arial" w:hAnsi="Arial" w:cs="Arial"/>
          <w:iCs/>
          <w:color w:val="auto"/>
          <w:sz w:val="22"/>
          <w:szCs w:val="22"/>
        </w:rPr>
        <w:t>w takim samym stopniu, jakby to były działania, uchybienia lub zaniedbania jego własnych pracowników.</w:t>
      </w:r>
      <w:r w:rsidR="00856FE4" w:rsidRPr="00974FF7">
        <w:rPr>
          <w:rFonts w:ascii="Arial" w:hAnsi="Arial" w:cs="Arial"/>
          <w:iCs/>
          <w:color w:val="auto"/>
          <w:sz w:val="22"/>
          <w:szCs w:val="22"/>
        </w:rPr>
        <w:t xml:space="preserve"> </w:t>
      </w:r>
      <w:r w:rsidRPr="00974FF7">
        <w:rPr>
          <w:rFonts w:ascii="Arial" w:hAnsi="Arial" w:cs="Arial"/>
          <w:iCs/>
          <w:color w:val="auto"/>
          <w:sz w:val="22"/>
          <w:szCs w:val="22"/>
        </w:rPr>
        <w:t>Wykonawca zobowiązuje się do koordynowania prac wykonywanych przez</w:t>
      </w:r>
      <w:r w:rsidR="00856FE4" w:rsidRPr="00974FF7">
        <w:rPr>
          <w:rFonts w:ascii="Arial" w:hAnsi="Arial" w:cs="Arial"/>
          <w:iCs/>
          <w:color w:val="auto"/>
          <w:sz w:val="22"/>
          <w:szCs w:val="22"/>
        </w:rPr>
        <w:t xml:space="preserve"> Podwykonawców. </w:t>
      </w:r>
    </w:p>
    <w:p w14:paraId="5490C6D3"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Warunkiem zapłaty przez Zamawiającego wynagrodzenia </w:t>
      </w:r>
      <w:r w:rsidR="00AF597C" w:rsidRPr="00974FF7">
        <w:rPr>
          <w:rFonts w:ascii="Arial" w:hAnsi="Arial" w:cs="Arial"/>
          <w:iCs/>
          <w:color w:val="auto"/>
          <w:sz w:val="22"/>
          <w:szCs w:val="22"/>
        </w:rPr>
        <w:t xml:space="preserve">należnego </w:t>
      </w:r>
      <w:r w:rsidRPr="00974FF7">
        <w:rPr>
          <w:rFonts w:ascii="Arial" w:hAnsi="Arial" w:cs="Arial"/>
          <w:iCs/>
          <w:color w:val="auto"/>
          <w:sz w:val="22"/>
          <w:szCs w:val="22"/>
        </w:rPr>
        <w:t>Wykonawcy jest przedstawienie dowodów zapłaty wymagalnego wynagrodzenia Pod</w:t>
      </w:r>
      <w:r w:rsidR="00687702" w:rsidRPr="00974FF7">
        <w:rPr>
          <w:rFonts w:ascii="Arial" w:hAnsi="Arial" w:cs="Arial"/>
          <w:iCs/>
          <w:color w:val="auto"/>
          <w:sz w:val="22"/>
          <w:szCs w:val="22"/>
        </w:rPr>
        <w:t>wykonawcom</w:t>
      </w:r>
      <w:r w:rsidR="00B64ABD" w:rsidRPr="00974FF7">
        <w:rPr>
          <w:rFonts w:ascii="Arial" w:hAnsi="Arial" w:cs="Arial"/>
          <w:iCs/>
          <w:color w:val="auto"/>
          <w:sz w:val="22"/>
          <w:szCs w:val="22"/>
        </w:rPr>
        <w:t xml:space="preserve"> </w:t>
      </w:r>
      <w:r w:rsidRPr="00974FF7">
        <w:rPr>
          <w:rFonts w:ascii="Arial" w:hAnsi="Arial" w:cs="Arial"/>
          <w:iCs/>
          <w:color w:val="auto"/>
          <w:sz w:val="22"/>
          <w:szCs w:val="22"/>
        </w:rPr>
        <w:t xml:space="preserve">i dalszym Podwykonawcom, biorącym udział w realizacji </w:t>
      </w:r>
      <w:r w:rsidR="00FC49E3" w:rsidRPr="00974FF7">
        <w:rPr>
          <w:rFonts w:ascii="Arial" w:hAnsi="Arial" w:cs="Arial"/>
          <w:iCs/>
          <w:color w:val="auto"/>
          <w:sz w:val="22"/>
          <w:szCs w:val="22"/>
        </w:rPr>
        <w:t>Umowy</w:t>
      </w:r>
      <w:r w:rsidR="00FA4AB5" w:rsidRPr="00974FF7">
        <w:rPr>
          <w:rFonts w:ascii="Arial" w:hAnsi="Arial" w:cs="Arial"/>
          <w:iCs/>
          <w:color w:val="auto"/>
          <w:sz w:val="22"/>
          <w:szCs w:val="22"/>
        </w:rPr>
        <w:t>.</w:t>
      </w:r>
      <w:r w:rsidR="0036604B" w:rsidRPr="00974FF7">
        <w:rPr>
          <w:rFonts w:ascii="Arial" w:hAnsi="Arial" w:cs="Arial"/>
          <w:iCs/>
          <w:color w:val="auto"/>
          <w:sz w:val="22"/>
          <w:szCs w:val="22"/>
        </w:rPr>
        <w:t xml:space="preserve"> </w:t>
      </w:r>
    </w:p>
    <w:p w14:paraId="5128672A" w14:textId="476FBFA6"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W przypadku nieprzedstawienia przez Wykonawcę wszystkich dowodów zapłaty wynagrodzenia Podwykonawcom, Zamawiający wstrzymuje wypłatę należnego </w:t>
      </w:r>
      <w:r w:rsidR="005913EF" w:rsidRPr="00974FF7">
        <w:rPr>
          <w:rFonts w:ascii="Arial" w:hAnsi="Arial" w:cs="Arial"/>
          <w:iCs/>
          <w:color w:val="auto"/>
          <w:sz w:val="22"/>
          <w:szCs w:val="22"/>
        </w:rPr>
        <w:t xml:space="preserve">Wykonawcy </w:t>
      </w:r>
      <w:r w:rsidRPr="00974FF7">
        <w:rPr>
          <w:rFonts w:ascii="Arial" w:hAnsi="Arial" w:cs="Arial"/>
          <w:iCs/>
          <w:color w:val="auto"/>
          <w:sz w:val="22"/>
          <w:szCs w:val="22"/>
        </w:rPr>
        <w:t>wynagrodzenia</w:t>
      </w:r>
      <w:r w:rsidR="00E71B0D" w:rsidRPr="00974FF7">
        <w:rPr>
          <w:rFonts w:ascii="Arial" w:hAnsi="Arial" w:cs="Arial"/>
          <w:iCs/>
          <w:color w:val="auto"/>
          <w:sz w:val="22"/>
          <w:szCs w:val="22"/>
        </w:rPr>
        <w:t>, w części równej sumie kwot wynikających z nieprzedstawionych dowodów zapłaty</w:t>
      </w:r>
      <w:r w:rsidR="00FA4AB5" w:rsidRPr="00974FF7">
        <w:rPr>
          <w:rFonts w:ascii="Arial" w:hAnsi="Arial" w:cs="Arial"/>
          <w:iCs/>
          <w:color w:val="auto"/>
          <w:sz w:val="22"/>
          <w:szCs w:val="22"/>
        </w:rPr>
        <w:t>.</w:t>
      </w:r>
    </w:p>
    <w:p w14:paraId="160AA049" w14:textId="51F2198E"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w:t>
      </w:r>
      <w:r w:rsidR="00C40CA3" w:rsidRPr="00974FF7">
        <w:rPr>
          <w:rFonts w:ascii="Arial" w:hAnsi="Arial" w:cs="Arial"/>
          <w:iCs/>
          <w:color w:val="auto"/>
          <w:sz w:val="22"/>
          <w:szCs w:val="22"/>
        </w:rPr>
        <w:t xml:space="preserve">owaną przez Zamawiającego umowę </w:t>
      </w:r>
      <w:r w:rsidRPr="00974FF7">
        <w:rPr>
          <w:rFonts w:ascii="Arial" w:hAnsi="Arial" w:cs="Arial"/>
          <w:iCs/>
          <w:color w:val="auto"/>
          <w:sz w:val="22"/>
          <w:szCs w:val="22"/>
        </w:rPr>
        <w:t>o podwykonawstwo, której przedmiotem są roboty budowlane, lub który zawarł przedłożoną Zamawiającemu umowę</w:t>
      </w:r>
      <w:r w:rsidR="00D06200" w:rsidRPr="00974FF7">
        <w:rPr>
          <w:rFonts w:ascii="Arial" w:hAnsi="Arial" w:cs="Arial"/>
          <w:iCs/>
          <w:color w:val="auto"/>
          <w:sz w:val="22"/>
          <w:szCs w:val="22"/>
        </w:rPr>
        <w:t xml:space="preserve"> </w:t>
      </w:r>
      <w:r w:rsidRPr="00974FF7">
        <w:rPr>
          <w:rFonts w:ascii="Arial" w:hAnsi="Arial" w:cs="Arial"/>
          <w:iCs/>
          <w:color w:val="auto"/>
          <w:sz w:val="22"/>
          <w:szCs w:val="22"/>
        </w:rPr>
        <w:t>o podwykonawstwo, której przedmiotem są dostawy lub usługi</w:t>
      </w:r>
      <w:r w:rsidR="00494007" w:rsidRPr="00974FF7">
        <w:rPr>
          <w:rFonts w:ascii="Arial" w:hAnsi="Arial" w:cs="Arial"/>
          <w:iCs/>
          <w:color w:val="auto"/>
          <w:sz w:val="22"/>
          <w:szCs w:val="22"/>
        </w:rPr>
        <w:t>, na zasadach wynikających z ustawy Prawo zamówień publicznych</w:t>
      </w:r>
      <w:r w:rsidRPr="00974FF7">
        <w:rPr>
          <w:rFonts w:ascii="Arial" w:hAnsi="Arial" w:cs="Arial"/>
          <w:iCs/>
          <w:color w:val="auto"/>
          <w:sz w:val="22"/>
          <w:szCs w:val="22"/>
        </w:rPr>
        <w:t xml:space="preserve">. </w:t>
      </w:r>
    </w:p>
    <w:p w14:paraId="6257607A" w14:textId="6B002974" w:rsidR="00EA3DBC" w:rsidRPr="00974FF7" w:rsidRDefault="00CF7767"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Jeżeli</w:t>
      </w:r>
      <w:r w:rsidR="002E2D06" w:rsidRPr="00974FF7">
        <w:rPr>
          <w:rFonts w:ascii="Arial" w:hAnsi="Arial" w:cs="Arial"/>
          <w:iCs/>
          <w:color w:val="auto"/>
          <w:sz w:val="22"/>
          <w:szCs w:val="22"/>
        </w:rPr>
        <w:t xml:space="preserve"> zmiana </w:t>
      </w:r>
      <w:r w:rsidRPr="00974FF7">
        <w:rPr>
          <w:rFonts w:ascii="Arial" w:hAnsi="Arial" w:cs="Arial"/>
          <w:iCs/>
          <w:color w:val="auto"/>
          <w:sz w:val="22"/>
          <w:szCs w:val="22"/>
        </w:rPr>
        <w:t>albo rezygnacja z podwykonawcy dotyczy podmiotu, na którego zasoby wykonawca powoływał się, na zasada</w:t>
      </w:r>
      <w:r w:rsidR="00E71B0D" w:rsidRPr="00974FF7">
        <w:rPr>
          <w:rFonts w:ascii="Arial" w:hAnsi="Arial" w:cs="Arial"/>
          <w:iCs/>
          <w:color w:val="auto"/>
          <w:sz w:val="22"/>
          <w:szCs w:val="22"/>
        </w:rPr>
        <w:t>ch określonych w art.</w:t>
      </w:r>
      <w:r w:rsidRPr="00974FF7">
        <w:rPr>
          <w:rFonts w:ascii="Arial" w:hAnsi="Arial" w:cs="Arial"/>
          <w:iCs/>
          <w:color w:val="auto"/>
          <w:sz w:val="22"/>
          <w:szCs w:val="22"/>
        </w:rPr>
        <w:t xml:space="preserve"> 118 ust. 1, w celu wykazania </w:t>
      </w:r>
      <w:r w:rsidR="0059256B" w:rsidRPr="00974FF7">
        <w:rPr>
          <w:rFonts w:ascii="Arial" w:hAnsi="Arial" w:cs="Arial"/>
          <w:iCs/>
          <w:color w:val="auto"/>
          <w:sz w:val="22"/>
          <w:szCs w:val="22"/>
        </w:rPr>
        <w:t>spełniania</w:t>
      </w:r>
      <w:r w:rsidRPr="00974FF7">
        <w:rPr>
          <w:rFonts w:ascii="Arial" w:hAnsi="Arial" w:cs="Arial"/>
          <w:iCs/>
          <w:color w:val="auto"/>
          <w:sz w:val="22"/>
          <w:szCs w:val="22"/>
        </w:rPr>
        <w:t xml:space="preserve"> warunków udziału w postepowaniu, Wykonawca </w:t>
      </w:r>
      <w:r w:rsidR="0059256B" w:rsidRPr="00974FF7">
        <w:rPr>
          <w:rFonts w:ascii="Arial" w:hAnsi="Arial" w:cs="Arial"/>
          <w:iCs/>
          <w:color w:val="auto"/>
          <w:sz w:val="22"/>
          <w:szCs w:val="22"/>
        </w:rPr>
        <w:t>zobowiązany</w:t>
      </w:r>
      <w:r w:rsidRPr="00974FF7">
        <w:rPr>
          <w:rFonts w:ascii="Arial" w:hAnsi="Arial" w:cs="Arial"/>
          <w:iCs/>
          <w:color w:val="auto"/>
          <w:sz w:val="22"/>
          <w:szCs w:val="22"/>
        </w:rPr>
        <w:t xml:space="preserve"> jest wykazać Zamawiającemu, że proponowany inny podwykonawca lub wykonawca samodzielnie spełnia je w stopniu nie mniejszym niż podwykonawca, na którego zasoby wykonawca </w:t>
      </w:r>
      <w:r w:rsidR="0059256B" w:rsidRPr="00974FF7">
        <w:rPr>
          <w:rFonts w:ascii="Arial" w:hAnsi="Arial" w:cs="Arial"/>
          <w:iCs/>
          <w:color w:val="auto"/>
          <w:sz w:val="22"/>
          <w:szCs w:val="22"/>
        </w:rPr>
        <w:t>powoływał się w trakcie postepowania o udzielnie zamówienia.</w:t>
      </w:r>
    </w:p>
    <w:p w14:paraId="1787CB14" w14:textId="372E8EC5" w:rsidR="00C41645" w:rsidRPr="00974FF7" w:rsidRDefault="00C4164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lastRenderedPageBreak/>
        <w:t>Konieczność wielokrotnego dokonywania bezpośredniej zapłaty podwykonawcy lub dalszemu podwykonawcy (powyżej dwóch razy)</w:t>
      </w:r>
      <w:r w:rsidR="00F73944" w:rsidRPr="00974FF7">
        <w:rPr>
          <w:rFonts w:ascii="Arial" w:hAnsi="Arial" w:cs="Arial"/>
          <w:iCs/>
          <w:color w:val="auto"/>
          <w:sz w:val="22"/>
          <w:szCs w:val="22"/>
        </w:rPr>
        <w:t xml:space="preserve"> lub konieczność dokonania bezpośrednich  zapłat na sumę większą niż 5% wartości umowy stanowić będzie podstawę do odstąpienia od umowy.</w:t>
      </w:r>
    </w:p>
    <w:p w14:paraId="1027F33C" w14:textId="67365190" w:rsidR="00E71B0D" w:rsidRPr="00974FF7" w:rsidRDefault="00E71B0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 przypadku powierzenia wykonania części umowy Podwykonawcy lub innym osobom trzecim Wykonawca ponosi odpowiedzialność za ich działania i zaniechania, w tym wyrządzone szkody, jak za swoje własne działania i zaniechania. Wykonawca ponosi w szczególności odpowiedzialność za wszystkie zawinione i niezawinione szkody</w:t>
      </w:r>
      <w:r w:rsidR="00B64B3D" w:rsidRPr="00974FF7">
        <w:rPr>
          <w:rFonts w:ascii="Arial" w:hAnsi="Arial" w:cs="Arial"/>
          <w:iCs/>
          <w:color w:val="auto"/>
          <w:sz w:val="22"/>
          <w:szCs w:val="22"/>
        </w:rPr>
        <w:t>, które powstały w związku z realizacją części zadania powierzonej przez Wykonawcę Podwykonawcy.</w:t>
      </w:r>
    </w:p>
    <w:p w14:paraId="29E40244" w14:textId="0A7941B7" w:rsidR="00B64B3D" w:rsidRPr="00974FF7" w:rsidRDefault="00B64B3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Wykonawca nie może powierzyć Podwykonawcy realizacji całego zamówienia.</w:t>
      </w:r>
    </w:p>
    <w:p w14:paraId="497C8983" w14:textId="066F638D" w:rsidR="005800A6" w:rsidRPr="00974FF7" w:rsidRDefault="00B64B3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Niedopełnienie przez Wykonawcę obowiązków opisanych w niniejszym paragrafie może skutkować odstąpieniem Zamawiającego od umowy z przyczyn leżących po stronie Wykonawcy.</w:t>
      </w:r>
    </w:p>
    <w:p w14:paraId="108C2B4D" w14:textId="77777777" w:rsidR="00F845E8" w:rsidRDefault="00F845E8" w:rsidP="00B85585">
      <w:pPr>
        <w:jc w:val="center"/>
        <w:rPr>
          <w:rFonts w:ascii="Arial" w:hAnsi="Arial" w:cs="Arial"/>
          <w:b/>
          <w:sz w:val="22"/>
          <w:szCs w:val="22"/>
        </w:rPr>
      </w:pPr>
    </w:p>
    <w:p w14:paraId="2038E9E6" w14:textId="0899D4FA" w:rsidR="00C970EC" w:rsidRPr="00974FF7" w:rsidRDefault="006D566E" w:rsidP="00B85585">
      <w:pPr>
        <w:jc w:val="center"/>
        <w:rPr>
          <w:rFonts w:ascii="Arial" w:hAnsi="Arial" w:cs="Arial"/>
          <w:b/>
          <w:sz w:val="22"/>
          <w:szCs w:val="22"/>
        </w:rPr>
      </w:pPr>
      <w:r w:rsidRPr="00974FF7">
        <w:rPr>
          <w:rFonts w:ascii="Arial" w:hAnsi="Arial" w:cs="Arial"/>
          <w:b/>
          <w:sz w:val="22"/>
          <w:szCs w:val="22"/>
        </w:rPr>
        <w:t>§ 8</w:t>
      </w:r>
    </w:p>
    <w:p w14:paraId="50B303FC" w14:textId="4B336892" w:rsidR="009C1B9F" w:rsidRDefault="00A9308F" w:rsidP="00B85585">
      <w:pPr>
        <w:jc w:val="center"/>
        <w:rPr>
          <w:rFonts w:ascii="Arial" w:hAnsi="Arial" w:cs="Arial"/>
          <w:b/>
          <w:sz w:val="22"/>
          <w:szCs w:val="22"/>
        </w:rPr>
      </w:pPr>
      <w:r w:rsidRPr="00974FF7">
        <w:rPr>
          <w:rFonts w:ascii="Arial" w:hAnsi="Arial" w:cs="Arial"/>
          <w:b/>
          <w:sz w:val="22"/>
          <w:szCs w:val="22"/>
        </w:rPr>
        <w:t>Warunki odbioru robót</w:t>
      </w:r>
    </w:p>
    <w:p w14:paraId="0E3F940A" w14:textId="77777777" w:rsidR="009C661F" w:rsidRPr="00974FF7" w:rsidRDefault="009C661F" w:rsidP="00B85585">
      <w:pPr>
        <w:jc w:val="center"/>
        <w:rPr>
          <w:rFonts w:ascii="Arial" w:hAnsi="Arial" w:cs="Arial"/>
          <w:b/>
          <w:sz w:val="22"/>
          <w:szCs w:val="22"/>
        </w:rPr>
      </w:pPr>
    </w:p>
    <w:p w14:paraId="27516606" w14:textId="77777777" w:rsidR="004C7F42" w:rsidRPr="007560AA" w:rsidRDefault="00C970EC" w:rsidP="00E1759D">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Poszczególne </w:t>
      </w:r>
      <w:r w:rsidR="004C7F42" w:rsidRPr="007560AA">
        <w:rPr>
          <w:rFonts w:ascii="Arial" w:hAnsi="Arial" w:cs="Arial"/>
          <w:sz w:val="22"/>
          <w:szCs w:val="22"/>
        </w:rPr>
        <w:t>odbiory robót budowlanych należy dokumentować protokolarnie.</w:t>
      </w:r>
      <w:r w:rsidRPr="007560AA">
        <w:rPr>
          <w:rFonts w:ascii="Arial" w:hAnsi="Arial" w:cs="Arial"/>
          <w:sz w:val="22"/>
          <w:szCs w:val="22"/>
        </w:rPr>
        <w:t xml:space="preserve"> </w:t>
      </w:r>
    </w:p>
    <w:p w14:paraId="78C3B3CA" w14:textId="77777777" w:rsidR="00C970EC" w:rsidRPr="007560AA" w:rsidRDefault="004C7F42" w:rsidP="00E1759D">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Roboty budowlane </w:t>
      </w:r>
      <w:r w:rsidR="00C970EC" w:rsidRPr="007560AA">
        <w:rPr>
          <w:rFonts w:ascii="Arial" w:hAnsi="Arial" w:cs="Arial"/>
          <w:sz w:val="22"/>
          <w:szCs w:val="22"/>
        </w:rPr>
        <w:t>podlega</w:t>
      </w:r>
      <w:r w:rsidR="005913EF" w:rsidRPr="007560AA">
        <w:rPr>
          <w:rFonts w:ascii="Arial" w:hAnsi="Arial" w:cs="Arial"/>
          <w:sz w:val="22"/>
          <w:szCs w:val="22"/>
        </w:rPr>
        <w:t>ją następującym etapom odbioru:</w:t>
      </w:r>
    </w:p>
    <w:p w14:paraId="06D554C2" w14:textId="5F9ABAF1" w:rsidR="004C7F42" w:rsidRPr="007560AA" w:rsidRDefault="00C970EC" w:rsidP="00E1759D">
      <w:pPr>
        <w:numPr>
          <w:ilvl w:val="0"/>
          <w:numId w:val="5"/>
        </w:numPr>
        <w:ind w:left="851" w:hanging="425"/>
        <w:jc w:val="both"/>
        <w:rPr>
          <w:rFonts w:ascii="Arial" w:hAnsi="Arial" w:cs="Arial"/>
          <w:sz w:val="22"/>
          <w:szCs w:val="22"/>
        </w:rPr>
      </w:pPr>
      <w:r w:rsidRPr="007560AA">
        <w:rPr>
          <w:rFonts w:ascii="Arial" w:hAnsi="Arial" w:cs="Arial"/>
          <w:sz w:val="22"/>
          <w:szCs w:val="22"/>
        </w:rPr>
        <w:t>odbiór robót zanikających i u</w:t>
      </w:r>
      <w:r w:rsidR="005913EF" w:rsidRPr="007560AA">
        <w:rPr>
          <w:rFonts w:ascii="Arial" w:hAnsi="Arial" w:cs="Arial"/>
          <w:sz w:val="22"/>
          <w:szCs w:val="22"/>
        </w:rPr>
        <w:t>legających zakryciu</w:t>
      </w:r>
      <w:r w:rsidR="004C7F42" w:rsidRPr="007560AA">
        <w:rPr>
          <w:rFonts w:ascii="Arial" w:hAnsi="Arial" w:cs="Arial"/>
          <w:sz w:val="22"/>
          <w:szCs w:val="22"/>
        </w:rPr>
        <w:t xml:space="preserve"> - do podstawowych obowiązków Wykonawcy należy zgłoszenie Zamawiającemu gotowości do odbioru robót ulegających zakryciu lub zanikowych. Polega on na ocenie ilości i jakości wykonywanych robót, które w dalszym procesie ulegną zakryciu. </w:t>
      </w:r>
      <w:r w:rsidR="00290DD4" w:rsidRPr="007560AA">
        <w:rPr>
          <w:rFonts w:ascii="Arial" w:hAnsi="Arial" w:cs="Arial"/>
          <w:sz w:val="22"/>
          <w:szCs w:val="22"/>
        </w:rPr>
        <w:t xml:space="preserve">Odbiór robót zanikających oraz ulegających zakryciu, zostanie przeprowadzony niezwłocznie </w:t>
      </w:r>
      <w:r w:rsidR="00290DD4" w:rsidRPr="007560AA">
        <w:rPr>
          <w:rFonts w:ascii="Arial" w:hAnsi="Arial" w:cs="Arial"/>
          <w:b/>
          <w:sz w:val="22"/>
          <w:szCs w:val="22"/>
        </w:rPr>
        <w:t>nie później niż w ciągu 3 dni roboczych od daty otrzymania powiadomienia o gotowości do odbioru</w:t>
      </w:r>
      <w:r w:rsidR="00290DD4" w:rsidRPr="007560AA">
        <w:rPr>
          <w:rFonts w:ascii="Arial" w:hAnsi="Arial" w:cs="Arial"/>
          <w:sz w:val="22"/>
          <w:szCs w:val="22"/>
        </w:rPr>
        <w:t xml:space="preserve">. </w:t>
      </w:r>
      <w:r w:rsidR="004C7F42" w:rsidRPr="007560AA">
        <w:rPr>
          <w:rFonts w:ascii="Arial" w:hAnsi="Arial" w:cs="Arial"/>
          <w:sz w:val="22"/>
          <w:szCs w:val="22"/>
        </w:rPr>
        <w:t>Odbiór taki będzie przeprowadzony w czasie umożliwiającym wykonanie ewentualnych poprawek bez hamowania ogólnego postępu robót. Gotowość danej części robót do odbioru zgłasza pisemnie Wykonawca Zamawiającemu. Z czynności sporządzony zostaje protokół odbioru robót zanikających</w:t>
      </w:r>
      <w:r w:rsidR="00D06200" w:rsidRPr="007560AA">
        <w:rPr>
          <w:rFonts w:ascii="Arial" w:hAnsi="Arial" w:cs="Arial"/>
          <w:sz w:val="22"/>
          <w:szCs w:val="22"/>
        </w:rPr>
        <w:t xml:space="preserve"> </w:t>
      </w:r>
      <w:r w:rsidR="004C7F42" w:rsidRPr="007560AA">
        <w:rPr>
          <w:rFonts w:ascii="Arial" w:hAnsi="Arial" w:cs="Arial"/>
          <w:sz w:val="22"/>
          <w:szCs w:val="22"/>
        </w:rPr>
        <w:t>i ulegających zakryciu oraz dokumentacja fotograficzna;</w:t>
      </w:r>
    </w:p>
    <w:p w14:paraId="4683E261" w14:textId="77856CB4" w:rsidR="005E24B4" w:rsidRPr="007560AA" w:rsidRDefault="009D279A" w:rsidP="00E1759D">
      <w:pPr>
        <w:numPr>
          <w:ilvl w:val="0"/>
          <w:numId w:val="5"/>
        </w:numPr>
        <w:ind w:left="851" w:hanging="425"/>
        <w:jc w:val="both"/>
        <w:rPr>
          <w:rFonts w:ascii="Arial" w:hAnsi="Arial" w:cs="Arial"/>
          <w:sz w:val="22"/>
          <w:szCs w:val="22"/>
        </w:rPr>
      </w:pPr>
      <w:r w:rsidRPr="007560AA">
        <w:rPr>
          <w:rFonts w:ascii="Arial" w:hAnsi="Arial" w:cs="Arial"/>
          <w:sz w:val="22"/>
          <w:szCs w:val="22"/>
        </w:rPr>
        <w:t xml:space="preserve">odbiór końcowy - </w:t>
      </w:r>
      <w:r w:rsidR="004C7F42" w:rsidRPr="007560AA">
        <w:rPr>
          <w:rFonts w:ascii="Arial" w:hAnsi="Arial" w:cs="Arial"/>
          <w:sz w:val="22"/>
          <w:szCs w:val="22"/>
        </w:rPr>
        <w:t>polega na finalnej ocenie ilo</w:t>
      </w:r>
      <w:r w:rsidR="009C4328" w:rsidRPr="007560AA">
        <w:rPr>
          <w:rFonts w:ascii="Arial" w:hAnsi="Arial" w:cs="Arial"/>
          <w:sz w:val="22"/>
          <w:szCs w:val="22"/>
        </w:rPr>
        <w:t>ści i jakości wykonanych robót</w:t>
      </w:r>
      <w:r w:rsidR="00D06200" w:rsidRPr="007560AA">
        <w:rPr>
          <w:rFonts w:ascii="Arial" w:hAnsi="Arial" w:cs="Arial"/>
          <w:sz w:val="22"/>
          <w:szCs w:val="22"/>
        </w:rPr>
        <w:t xml:space="preserve"> </w:t>
      </w:r>
      <w:r w:rsidR="004C7F42" w:rsidRPr="007560AA">
        <w:rPr>
          <w:rFonts w:ascii="Arial" w:hAnsi="Arial" w:cs="Arial"/>
          <w:sz w:val="22"/>
          <w:szCs w:val="22"/>
        </w:rPr>
        <w:t>w oparciu</w:t>
      </w:r>
      <w:r w:rsidR="00D06200" w:rsidRPr="007560AA">
        <w:rPr>
          <w:rFonts w:ascii="Arial" w:hAnsi="Arial" w:cs="Arial"/>
          <w:sz w:val="22"/>
          <w:szCs w:val="22"/>
        </w:rPr>
        <w:t xml:space="preserve"> </w:t>
      </w:r>
      <w:r w:rsidR="004C7F42" w:rsidRPr="007560AA">
        <w:rPr>
          <w:rFonts w:ascii="Arial" w:hAnsi="Arial" w:cs="Arial"/>
          <w:sz w:val="22"/>
          <w:szCs w:val="22"/>
        </w:rPr>
        <w:t xml:space="preserve">o dokumentację projektową (jeżeli istnieje), specyfikację techniczną, kosztorys ofertowy, </w:t>
      </w:r>
      <w:r w:rsidR="00B64B3D" w:rsidRPr="007560AA">
        <w:rPr>
          <w:rFonts w:ascii="Arial" w:hAnsi="Arial" w:cs="Arial"/>
          <w:sz w:val="22"/>
          <w:szCs w:val="22"/>
        </w:rPr>
        <w:t xml:space="preserve">obmiar, </w:t>
      </w:r>
      <w:r w:rsidR="004C7F42" w:rsidRPr="007560AA">
        <w:rPr>
          <w:rFonts w:ascii="Arial" w:hAnsi="Arial" w:cs="Arial"/>
          <w:sz w:val="22"/>
          <w:szCs w:val="22"/>
        </w:rPr>
        <w:t>kosztorys powykonawczy</w:t>
      </w:r>
      <w:r w:rsidR="001348E7" w:rsidRPr="007560AA">
        <w:rPr>
          <w:rFonts w:ascii="Arial" w:hAnsi="Arial" w:cs="Arial"/>
          <w:sz w:val="22"/>
          <w:szCs w:val="22"/>
        </w:rPr>
        <w:t>, protokół konieczności (w przypadku zaistnienie konieczności dokonania zmian w zakresie zaplanowanych robót), protokołu robót zamiennych (w przypadku zaistnienia potrzeby dokonania zmian)</w:t>
      </w:r>
      <w:r w:rsidR="004C7F42" w:rsidRPr="007560AA">
        <w:rPr>
          <w:rFonts w:ascii="Arial" w:hAnsi="Arial" w:cs="Arial"/>
          <w:sz w:val="22"/>
          <w:szCs w:val="22"/>
        </w:rPr>
        <w:t xml:space="preserve"> oraz dodatkowe ustalenia. </w:t>
      </w:r>
      <w:r w:rsidR="00290DD4" w:rsidRPr="007560AA">
        <w:rPr>
          <w:rFonts w:ascii="Arial" w:hAnsi="Arial" w:cs="Arial"/>
          <w:sz w:val="22"/>
          <w:szCs w:val="22"/>
        </w:rPr>
        <w:t xml:space="preserve">Odbiór końcowy zostanie przeprowadzony niezwłocznie </w:t>
      </w:r>
      <w:r w:rsidR="00290DD4" w:rsidRPr="007560AA">
        <w:rPr>
          <w:rFonts w:ascii="Arial" w:hAnsi="Arial" w:cs="Arial"/>
          <w:b/>
          <w:sz w:val="22"/>
          <w:szCs w:val="22"/>
        </w:rPr>
        <w:t>nie później niż w ciągu 7 dni od daty otrzymania powiadomienia o gotowości do odbioru</w:t>
      </w:r>
      <w:r w:rsidR="00290DD4" w:rsidRPr="007560AA">
        <w:rPr>
          <w:rFonts w:ascii="Arial" w:hAnsi="Arial" w:cs="Arial"/>
          <w:sz w:val="22"/>
          <w:szCs w:val="22"/>
        </w:rPr>
        <w:t xml:space="preserve">. </w:t>
      </w:r>
      <w:r w:rsidR="004C7F42" w:rsidRPr="007560AA">
        <w:rPr>
          <w:rFonts w:ascii="Arial" w:hAnsi="Arial" w:cs="Arial"/>
          <w:sz w:val="22"/>
          <w:szCs w:val="22"/>
        </w:rPr>
        <w:t xml:space="preserve">Gotowość </w:t>
      </w:r>
      <w:r w:rsidR="00A9308F" w:rsidRPr="007560AA">
        <w:rPr>
          <w:rFonts w:ascii="Arial" w:hAnsi="Arial" w:cs="Arial"/>
          <w:sz w:val="22"/>
          <w:szCs w:val="22"/>
        </w:rPr>
        <w:t xml:space="preserve">do końcowego odbioru </w:t>
      </w:r>
      <w:r w:rsidR="004C7F42" w:rsidRPr="007560AA">
        <w:rPr>
          <w:rFonts w:ascii="Arial" w:hAnsi="Arial" w:cs="Arial"/>
          <w:sz w:val="22"/>
          <w:szCs w:val="22"/>
        </w:rPr>
        <w:t xml:space="preserve">robót zgłasza </w:t>
      </w:r>
      <w:r w:rsidR="00A9308F" w:rsidRPr="007560AA">
        <w:rPr>
          <w:rFonts w:ascii="Arial" w:hAnsi="Arial" w:cs="Arial"/>
          <w:sz w:val="22"/>
          <w:szCs w:val="22"/>
        </w:rPr>
        <w:t xml:space="preserve">pisemnie </w:t>
      </w:r>
      <w:r w:rsidR="004C7F42" w:rsidRPr="007560AA">
        <w:rPr>
          <w:rFonts w:ascii="Arial" w:hAnsi="Arial" w:cs="Arial"/>
          <w:sz w:val="22"/>
          <w:szCs w:val="22"/>
        </w:rPr>
        <w:t>Wykonawca</w:t>
      </w:r>
      <w:r w:rsidR="00C40CA3" w:rsidRPr="007560AA">
        <w:rPr>
          <w:rFonts w:ascii="Arial" w:hAnsi="Arial" w:cs="Arial"/>
          <w:sz w:val="22"/>
          <w:szCs w:val="22"/>
        </w:rPr>
        <w:t xml:space="preserve"> Zamawiającemu.</w:t>
      </w:r>
      <w:r w:rsidR="00D06200" w:rsidRPr="007560AA">
        <w:rPr>
          <w:rFonts w:ascii="Arial" w:hAnsi="Arial" w:cs="Arial"/>
          <w:sz w:val="22"/>
          <w:szCs w:val="22"/>
        </w:rPr>
        <w:t xml:space="preserve"> </w:t>
      </w:r>
      <w:r w:rsidR="00A9308F" w:rsidRPr="007560AA">
        <w:rPr>
          <w:rFonts w:ascii="Arial" w:hAnsi="Arial" w:cs="Arial"/>
          <w:sz w:val="22"/>
          <w:szCs w:val="22"/>
        </w:rPr>
        <w:t>Z czynności sporządzony zostaje protokół odbioru końcowego oraz dokumentacja fotograficzna</w:t>
      </w:r>
      <w:r w:rsidR="005E24B4" w:rsidRPr="007560AA">
        <w:rPr>
          <w:rFonts w:ascii="Arial" w:hAnsi="Arial" w:cs="Arial"/>
          <w:sz w:val="22"/>
          <w:szCs w:val="22"/>
        </w:rPr>
        <w:t xml:space="preserve">. </w:t>
      </w:r>
      <w:r w:rsidR="00B64B3D" w:rsidRPr="007560AA">
        <w:rPr>
          <w:rFonts w:ascii="Arial" w:hAnsi="Arial" w:cs="Arial"/>
          <w:sz w:val="22"/>
          <w:szCs w:val="22"/>
        </w:rPr>
        <w:t>Jeżeli w toku czynności odbioru zostaną stwierdzone wady istotne nadające się do usunięcia  - Zamawiający może odmó</w:t>
      </w:r>
      <w:r w:rsidR="000239D5" w:rsidRPr="007560AA">
        <w:rPr>
          <w:rFonts w:ascii="Arial" w:hAnsi="Arial" w:cs="Arial"/>
          <w:sz w:val="22"/>
          <w:szCs w:val="22"/>
        </w:rPr>
        <w:t>wi</w:t>
      </w:r>
      <w:r w:rsidR="00B64B3D" w:rsidRPr="007560AA">
        <w:rPr>
          <w:rFonts w:ascii="Arial" w:hAnsi="Arial" w:cs="Arial"/>
          <w:sz w:val="22"/>
          <w:szCs w:val="22"/>
        </w:rPr>
        <w:t>ć odbioru do czasu usunięcia wad</w:t>
      </w:r>
      <w:r w:rsidR="000239D5" w:rsidRPr="007560AA">
        <w:rPr>
          <w:rFonts w:ascii="Arial" w:hAnsi="Arial" w:cs="Arial"/>
          <w:sz w:val="22"/>
          <w:szCs w:val="22"/>
        </w:rPr>
        <w:t xml:space="preserve"> na koszt Wykonawcy w terminie ustalonym przez Zamawiającego w protokole odbioru. Natomiast jeżeli zostaną stwierdzone wady nienadające się do usunięcia, Zamawiający może:</w:t>
      </w:r>
    </w:p>
    <w:p w14:paraId="39702D04" w14:textId="28969CD3" w:rsidR="000239D5" w:rsidRPr="007560AA" w:rsidRDefault="000239D5" w:rsidP="00B85585">
      <w:pPr>
        <w:pStyle w:val="Akapitzlist"/>
        <w:numPr>
          <w:ilvl w:val="0"/>
          <w:numId w:val="36"/>
        </w:numPr>
        <w:ind w:hanging="426"/>
        <w:jc w:val="both"/>
        <w:rPr>
          <w:rFonts w:ascii="Arial" w:hAnsi="Arial" w:cs="Arial"/>
          <w:sz w:val="22"/>
          <w:szCs w:val="22"/>
        </w:rPr>
      </w:pPr>
      <w:r w:rsidRPr="007560AA">
        <w:rPr>
          <w:rFonts w:ascii="Arial" w:hAnsi="Arial" w:cs="Arial"/>
          <w:sz w:val="22"/>
          <w:szCs w:val="22"/>
        </w:rPr>
        <w:t>obniżyć wynagrodzenie Wykonawcy, jeżeli wady nie uniemożliwiają użytkowania obiektu lub</w:t>
      </w:r>
    </w:p>
    <w:p w14:paraId="350B2132" w14:textId="5232F219" w:rsidR="000239D5" w:rsidRPr="007560AA" w:rsidRDefault="000239D5" w:rsidP="00B85585">
      <w:pPr>
        <w:pStyle w:val="Akapitzlist"/>
        <w:numPr>
          <w:ilvl w:val="0"/>
          <w:numId w:val="36"/>
        </w:numPr>
        <w:jc w:val="both"/>
        <w:rPr>
          <w:rFonts w:ascii="Arial" w:hAnsi="Arial" w:cs="Arial"/>
          <w:sz w:val="22"/>
          <w:szCs w:val="22"/>
        </w:rPr>
      </w:pPr>
      <w:r w:rsidRPr="007560AA">
        <w:rPr>
          <w:rFonts w:ascii="Arial" w:hAnsi="Arial" w:cs="Arial"/>
          <w:sz w:val="22"/>
          <w:szCs w:val="22"/>
        </w:rPr>
        <w:t>odstąpić od umowy lub</w:t>
      </w:r>
    </w:p>
    <w:p w14:paraId="077E9AAD" w14:textId="72CCB7A6" w:rsidR="000239D5" w:rsidRPr="007560AA" w:rsidRDefault="000239D5" w:rsidP="00B85585">
      <w:pPr>
        <w:pStyle w:val="Akapitzlist"/>
        <w:numPr>
          <w:ilvl w:val="0"/>
          <w:numId w:val="36"/>
        </w:numPr>
        <w:jc w:val="both"/>
        <w:rPr>
          <w:rFonts w:ascii="Arial" w:hAnsi="Arial" w:cs="Arial"/>
          <w:sz w:val="22"/>
          <w:szCs w:val="22"/>
        </w:rPr>
      </w:pPr>
      <w:r w:rsidRPr="007560AA">
        <w:rPr>
          <w:rFonts w:ascii="Arial" w:hAnsi="Arial" w:cs="Arial"/>
          <w:sz w:val="22"/>
          <w:szCs w:val="22"/>
        </w:rPr>
        <w:t>żądać ponownego wykonania, jeżeli wady uniemożliwiają użytkowanie obiektu i wstrzymać zapłatę wynagrodzenia;</w:t>
      </w:r>
    </w:p>
    <w:p w14:paraId="32AE56CA" w14:textId="19F337F3" w:rsidR="000239D5" w:rsidRPr="007560AA" w:rsidRDefault="000239D5" w:rsidP="00E1759D">
      <w:pPr>
        <w:ind w:left="851"/>
        <w:jc w:val="both"/>
        <w:rPr>
          <w:rFonts w:ascii="Arial" w:hAnsi="Arial" w:cs="Arial"/>
          <w:sz w:val="22"/>
          <w:szCs w:val="22"/>
        </w:rPr>
      </w:pPr>
      <w:r w:rsidRPr="007560AA">
        <w:rPr>
          <w:rFonts w:ascii="Arial" w:hAnsi="Arial" w:cs="Arial"/>
          <w:sz w:val="22"/>
          <w:szCs w:val="22"/>
        </w:rPr>
        <w:t>Wystąpienie wad nieistotnych umożliwia odbiór przedmiotu umowy. W takim przypadku w protokole odbioru zostanie odnotowane wystąpienie wad oraz termin na ich usunięcie, pod rygorem skorzystania z uprawnień przewidzianych w gwarancji lub rękojmi. Decyzja co do istotności wad należy do Zamawiającego.</w:t>
      </w:r>
    </w:p>
    <w:p w14:paraId="4C9080AC" w14:textId="610B988B" w:rsidR="00F46454" w:rsidRPr="007560AA" w:rsidRDefault="00A9308F" w:rsidP="00E1759D">
      <w:pPr>
        <w:numPr>
          <w:ilvl w:val="0"/>
          <w:numId w:val="5"/>
        </w:numPr>
        <w:ind w:left="851" w:hanging="426"/>
        <w:jc w:val="both"/>
        <w:rPr>
          <w:rFonts w:ascii="Arial" w:hAnsi="Arial" w:cs="Arial"/>
          <w:sz w:val="22"/>
          <w:szCs w:val="22"/>
        </w:rPr>
      </w:pPr>
      <w:r w:rsidRPr="007560AA">
        <w:rPr>
          <w:rFonts w:ascii="Arial" w:hAnsi="Arial" w:cs="Arial"/>
          <w:sz w:val="22"/>
          <w:szCs w:val="22"/>
        </w:rPr>
        <w:t>odbiór pogwaran</w:t>
      </w:r>
      <w:r w:rsidR="00AC0276" w:rsidRPr="007560AA">
        <w:rPr>
          <w:rFonts w:ascii="Arial" w:hAnsi="Arial" w:cs="Arial"/>
          <w:sz w:val="22"/>
          <w:szCs w:val="22"/>
        </w:rPr>
        <w:t>cyjny -</w:t>
      </w:r>
      <w:r w:rsidR="000239D5" w:rsidRPr="007560AA">
        <w:rPr>
          <w:rFonts w:ascii="Arial" w:hAnsi="Arial" w:cs="Arial"/>
          <w:sz w:val="22"/>
          <w:szCs w:val="22"/>
        </w:rPr>
        <w:t xml:space="preserve"> polega na ocenie wykonanych robót związanych z usunięciem wad</w:t>
      </w:r>
      <w:r w:rsidR="00AC0276" w:rsidRPr="007560AA">
        <w:rPr>
          <w:rFonts w:ascii="Arial" w:hAnsi="Arial" w:cs="Arial"/>
          <w:sz w:val="22"/>
          <w:szCs w:val="22"/>
        </w:rPr>
        <w:t>, które ujawnią się w okresie gwarancyjnym i rękojmi.</w:t>
      </w:r>
      <w:r w:rsidRPr="007560AA">
        <w:rPr>
          <w:rFonts w:ascii="Arial" w:hAnsi="Arial" w:cs="Arial"/>
          <w:sz w:val="22"/>
          <w:szCs w:val="22"/>
        </w:rPr>
        <w:t xml:space="preserve"> </w:t>
      </w:r>
      <w:r w:rsidR="00AC0276" w:rsidRPr="007560AA">
        <w:rPr>
          <w:rFonts w:ascii="Arial" w:hAnsi="Arial" w:cs="Arial"/>
          <w:sz w:val="22"/>
          <w:szCs w:val="22"/>
        </w:rPr>
        <w:t xml:space="preserve">Odbiór </w:t>
      </w:r>
      <w:r w:rsidR="00AC0276" w:rsidRPr="007560AA">
        <w:rPr>
          <w:rFonts w:ascii="Arial" w:hAnsi="Arial" w:cs="Arial"/>
          <w:sz w:val="22"/>
          <w:szCs w:val="22"/>
        </w:rPr>
        <w:lastRenderedPageBreak/>
        <w:t>pogwarancyjny będzie dokonywany na podstawie oceny wizualnej obiektu z uwzględnieniem zasad odbioru końcowego.</w:t>
      </w:r>
    </w:p>
    <w:p w14:paraId="59CA4B47" w14:textId="3AA3ECE9" w:rsidR="006759F1" w:rsidRPr="007560AA" w:rsidRDefault="009D279A" w:rsidP="00E1759D">
      <w:pPr>
        <w:numPr>
          <w:ilvl w:val="0"/>
          <w:numId w:val="5"/>
        </w:numPr>
        <w:ind w:left="851" w:hanging="426"/>
        <w:jc w:val="both"/>
        <w:rPr>
          <w:rFonts w:ascii="Arial" w:hAnsi="Arial" w:cs="Arial"/>
          <w:sz w:val="22"/>
          <w:szCs w:val="22"/>
        </w:rPr>
      </w:pPr>
      <w:r w:rsidRPr="007560AA">
        <w:rPr>
          <w:rFonts w:ascii="Arial" w:hAnsi="Arial" w:cs="Arial"/>
          <w:sz w:val="22"/>
          <w:szCs w:val="22"/>
        </w:rPr>
        <w:t>odbiór częściowy</w:t>
      </w:r>
      <w:r w:rsidR="006759F1" w:rsidRPr="007560AA">
        <w:rPr>
          <w:rFonts w:ascii="Arial" w:hAnsi="Arial" w:cs="Arial"/>
          <w:sz w:val="22"/>
          <w:szCs w:val="22"/>
        </w:rPr>
        <w:t xml:space="preserve"> </w:t>
      </w:r>
      <w:r w:rsidR="00AC0276" w:rsidRPr="007560AA">
        <w:rPr>
          <w:rFonts w:ascii="Arial" w:hAnsi="Arial" w:cs="Arial"/>
          <w:sz w:val="22"/>
          <w:szCs w:val="22"/>
        </w:rPr>
        <w:t>- odbywa się na zasadach odbioru końcowego dla określonego zakresu wykonanych robót. Stanowi</w:t>
      </w:r>
      <w:r w:rsidR="006759F1" w:rsidRPr="007560AA">
        <w:rPr>
          <w:rFonts w:ascii="Arial" w:hAnsi="Arial" w:cs="Arial"/>
          <w:sz w:val="22"/>
          <w:szCs w:val="22"/>
        </w:rPr>
        <w:t xml:space="preserve"> podstawę do wystawienia faktury częściowej za wykonanie etapu lub rodzaju robót. </w:t>
      </w:r>
      <w:r w:rsidR="00290DD4" w:rsidRPr="007560AA">
        <w:rPr>
          <w:rFonts w:ascii="Arial" w:hAnsi="Arial" w:cs="Arial"/>
          <w:sz w:val="22"/>
          <w:szCs w:val="22"/>
        </w:rPr>
        <w:t xml:space="preserve">Odbiór częściowy zostanie przeprowadzony niezwłocznie </w:t>
      </w:r>
      <w:r w:rsidR="00290DD4" w:rsidRPr="007560AA">
        <w:rPr>
          <w:rFonts w:ascii="Arial" w:hAnsi="Arial" w:cs="Arial"/>
          <w:b/>
          <w:sz w:val="22"/>
          <w:szCs w:val="22"/>
        </w:rPr>
        <w:t>nie później niż w ciągu 7 dni od daty otrzymania powiadomienia o gotowości do odbioru.</w:t>
      </w:r>
      <w:r w:rsidR="00290DD4" w:rsidRPr="007560AA">
        <w:rPr>
          <w:rFonts w:ascii="Arial" w:hAnsi="Arial" w:cs="Arial"/>
          <w:sz w:val="22"/>
          <w:szCs w:val="22"/>
        </w:rPr>
        <w:t xml:space="preserve"> </w:t>
      </w:r>
      <w:r w:rsidR="006759F1" w:rsidRPr="007560AA">
        <w:rPr>
          <w:rFonts w:ascii="Arial" w:hAnsi="Arial" w:cs="Arial"/>
          <w:sz w:val="22"/>
          <w:szCs w:val="22"/>
        </w:rPr>
        <w:t xml:space="preserve">Dokonanie odbiorów częściowych bez zastrzeżeń nie rozpoczyna biegu terminów dla dochodzenia uprawnień odszkodowawczych </w:t>
      </w:r>
      <w:r w:rsidR="009F6E22" w:rsidRPr="007560AA">
        <w:rPr>
          <w:rFonts w:ascii="Arial" w:hAnsi="Arial" w:cs="Arial"/>
          <w:sz w:val="22"/>
          <w:szCs w:val="22"/>
        </w:rPr>
        <w:t>z tytułu rękojmi bądź gwara</w:t>
      </w:r>
      <w:r w:rsidR="009D3D60" w:rsidRPr="007560AA">
        <w:rPr>
          <w:rFonts w:ascii="Arial" w:hAnsi="Arial" w:cs="Arial"/>
          <w:sz w:val="22"/>
          <w:szCs w:val="22"/>
        </w:rPr>
        <w:t xml:space="preserve">ncji. </w:t>
      </w:r>
    </w:p>
    <w:p w14:paraId="007AF4D2" w14:textId="44FCB844" w:rsidR="006759F1" w:rsidRPr="007560AA" w:rsidRDefault="002309BE" w:rsidP="00E1759D">
      <w:pPr>
        <w:ind w:left="426"/>
        <w:jc w:val="both"/>
        <w:rPr>
          <w:rFonts w:ascii="Arial" w:hAnsi="Arial" w:cs="Arial"/>
          <w:sz w:val="22"/>
          <w:szCs w:val="22"/>
        </w:rPr>
      </w:pPr>
      <w:r w:rsidRPr="007560AA">
        <w:rPr>
          <w:rFonts w:ascii="Arial" w:hAnsi="Arial" w:cs="Arial"/>
          <w:sz w:val="22"/>
          <w:szCs w:val="22"/>
        </w:rPr>
        <w:t>Wykonawca będzie zgłaszał Z</w:t>
      </w:r>
      <w:r w:rsidR="006759F1" w:rsidRPr="007560AA">
        <w:rPr>
          <w:rFonts w:ascii="Arial" w:hAnsi="Arial" w:cs="Arial"/>
          <w:sz w:val="22"/>
          <w:szCs w:val="22"/>
        </w:rPr>
        <w:t>amawiającemu gotowość</w:t>
      </w:r>
      <w:r w:rsidR="00290DD4" w:rsidRPr="007560AA">
        <w:rPr>
          <w:rFonts w:ascii="Arial" w:hAnsi="Arial" w:cs="Arial"/>
          <w:sz w:val="22"/>
          <w:szCs w:val="22"/>
        </w:rPr>
        <w:t xml:space="preserve"> do odbioru zgodnie z § 8 ust. </w:t>
      </w:r>
      <w:r w:rsidR="0047607E" w:rsidRPr="007560AA">
        <w:rPr>
          <w:rFonts w:ascii="Arial" w:hAnsi="Arial" w:cs="Arial"/>
          <w:sz w:val="22"/>
          <w:szCs w:val="22"/>
        </w:rPr>
        <w:t>4</w:t>
      </w:r>
      <w:r w:rsidR="007F4794" w:rsidRPr="007560AA">
        <w:rPr>
          <w:rFonts w:ascii="Arial" w:hAnsi="Arial" w:cs="Arial"/>
          <w:sz w:val="22"/>
          <w:szCs w:val="22"/>
        </w:rPr>
        <w:t>.</w:t>
      </w:r>
      <w:r w:rsidR="006759F1" w:rsidRPr="007560AA">
        <w:rPr>
          <w:rFonts w:ascii="Arial" w:hAnsi="Arial" w:cs="Arial"/>
          <w:sz w:val="22"/>
          <w:szCs w:val="22"/>
        </w:rPr>
        <w:t xml:space="preserve"> Zgłoszenie gotowości przedmiotu umowy do odbioru staje się skuteczne po potwierdzeniu przez osobę </w:t>
      </w:r>
      <w:r w:rsidR="00290DD4" w:rsidRPr="007560AA">
        <w:rPr>
          <w:rFonts w:ascii="Arial" w:hAnsi="Arial" w:cs="Arial"/>
          <w:sz w:val="22"/>
          <w:szCs w:val="22"/>
        </w:rPr>
        <w:t>wymienioną w § 5 ust. 1</w:t>
      </w:r>
      <w:r w:rsidR="006759F1" w:rsidRPr="007560AA">
        <w:rPr>
          <w:rFonts w:ascii="Arial" w:hAnsi="Arial" w:cs="Arial"/>
          <w:sz w:val="22"/>
          <w:szCs w:val="22"/>
        </w:rPr>
        <w:t xml:space="preserve">). </w:t>
      </w:r>
    </w:p>
    <w:p w14:paraId="155FEDEF" w14:textId="194D2045" w:rsidR="009C1440" w:rsidRPr="007560AA" w:rsidRDefault="009C1440"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Przed zgłoszeniem robót do odbioru Wykonawca jest zobowiązany do przedstawienia  przedsta</w:t>
      </w:r>
      <w:r w:rsidR="007F1156" w:rsidRPr="007560AA">
        <w:rPr>
          <w:rFonts w:ascii="Arial" w:hAnsi="Arial" w:cs="Arial"/>
          <w:sz w:val="22"/>
          <w:szCs w:val="22"/>
        </w:rPr>
        <w:t>wicielowi Zamawiającego/inspektorowi nadzoru inwestorskiego</w:t>
      </w:r>
      <w:r w:rsidRPr="007560AA">
        <w:rPr>
          <w:rFonts w:ascii="Arial" w:hAnsi="Arial" w:cs="Arial"/>
          <w:sz w:val="22"/>
          <w:szCs w:val="22"/>
        </w:rPr>
        <w:t xml:space="preserve"> dokumentacji powykonawczej, w szczególności:</w:t>
      </w:r>
    </w:p>
    <w:p w14:paraId="49F8B1C1" w14:textId="6722778B"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Kosztorys powykonawczy,</w:t>
      </w:r>
    </w:p>
    <w:p w14:paraId="3050EB22" w14:textId="7179818E"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Dowody rozl</w:t>
      </w:r>
      <w:r w:rsidR="007F1156" w:rsidRPr="007560AA">
        <w:rPr>
          <w:rFonts w:ascii="Arial" w:hAnsi="Arial" w:cs="Arial"/>
          <w:sz w:val="22"/>
          <w:szCs w:val="22"/>
        </w:rPr>
        <w:t xml:space="preserve">iczenia z podwykonawcami w </w:t>
      </w:r>
      <w:r w:rsidRPr="007560AA">
        <w:rPr>
          <w:rFonts w:ascii="Arial" w:hAnsi="Arial" w:cs="Arial"/>
          <w:sz w:val="22"/>
          <w:szCs w:val="22"/>
        </w:rPr>
        <w:t>realizacji zamó</w:t>
      </w:r>
      <w:r w:rsidR="007F1156" w:rsidRPr="007560AA">
        <w:rPr>
          <w:rFonts w:ascii="Arial" w:hAnsi="Arial" w:cs="Arial"/>
          <w:sz w:val="22"/>
          <w:szCs w:val="22"/>
        </w:rPr>
        <w:t>wien</w:t>
      </w:r>
      <w:r w:rsidRPr="007560AA">
        <w:rPr>
          <w:rFonts w:ascii="Arial" w:hAnsi="Arial" w:cs="Arial"/>
          <w:sz w:val="22"/>
          <w:szCs w:val="22"/>
        </w:rPr>
        <w:t>ia</w:t>
      </w:r>
      <w:r w:rsidR="00E17061">
        <w:rPr>
          <w:rFonts w:ascii="Arial" w:hAnsi="Arial" w:cs="Arial"/>
          <w:sz w:val="22"/>
          <w:szCs w:val="22"/>
        </w:rPr>
        <w:t xml:space="preserve"> przy pomocy podwykonawców</w:t>
      </w:r>
      <w:r w:rsidRPr="007560AA">
        <w:rPr>
          <w:rFonts w:ascii="Arial" w:hAnsi="Arial" w:cs="Arial"/>
          <w:sz w:val="22"/>
          <w:szCs w:val="22"/>
        </w:rPr>
        <w:t>,</w:t>
      </w:r>
    </w:p>
    <w:p w14:paraId="0EB6671A" w14:textId="020F4849"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Oświadczenie o korzystanie/nie korzystaniu z mediów,</w:t>
      </w:r>
    </w:p>
    <w:p w14:paraId="1F54D19E" w14:textId="70E32294"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Atesty, aprobaty techniczne</w:t>
      </w:r>
      <w:r w:rsidR="007F1156" w:rsidRPr="007560AA">
        <w:rPr>
          <w:rFonts w:ascii="Arial" w:hAnsi="Arial" w:cs="Arial"/>
          <w:sz w:val="22"/>
          <w:szCs w:val="22"/>
        </w:rPr>
        <w:t xml:space="preserve"> zab</w:t>
      </w:r>
      <w:r w:rsidRPr="007560AA">
        <w:rPr>
          <w:rFonts w:ascii="Arial" w:hAnsi="Arial" w:cs="Arial"/>
          <w:sz w:val="22"/>
          <w:szCs w:val="22"/>
        </w:rPr>
        <w:t>udowanyc</w:t>
      </w:r>
      <w:r w:rsidR="007F1156" w:rsidRPr="007560AA">
        <w:rPr>
          <w:rFonts w:ascii="Arial" w:hAnsi="Arial" w:cs="Arial"/>
          <w:sz w:val="22"/>
          <w:szCs w:val="22"/>
        </w:rPr>
        <w:t>h</w:t>
      </w:r>
      <w:r w:rsidRPr="007560AA">
        <w:rPr>
          <w:rFonts w:ascii="Arial" w:hAnsi="Arial" w:cs="Arial"/>
          <w:sz w:val="22"/>
          <w:szCs w:val="22"/>
        </w:rPr>
        <w:t xml:space="preserve"> materiałów,</w:t>
      </w:r>
    </w:p>
    <w:p w14:paraId="0ABEBF77" w14:textId="77777777"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Protokoły badań i sprawdzenia instalacji jeżeli dotyczą zakresu robót,</w:t>
      </w:r>
    </w:p>
    <w:p w14:paraId="22504A4D" w14:textId="1CD934CA"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Inne wymagane obowiązującymi przepisami i wynikające z dokumentów zamówienia,</w:t>
      </w:r>
    </w:p>
    <w:p w14:paraId="46E65453" w14:textId="5F667ED9" w:rsidR="009C1440" w:rsidRPr="007560AA" w:rsidRDefault="001E04F7" w:rsidP="00166122">
      <w:pPr>
        <w:ind w:left="426"/>
        <w:jc w:val="both"/>
        <w:rPr>
          <w:rFonts w:ascii="Arial" w:hAnsi="Arial" w:cs="Arial"/>
          <w:sz w:val="22"/>
          <w:szCs w:val="22"/>
        </w:rPr>
      </w:pPr>
      <w:r>
        <w:rPr>
          <w:rFonts w:ascii="Arial" w:hAnsi="Arial" w:cs="Arial"/>
          <w:sz w:val="22"/>
          <w:szCs w:val="22"/>
        </w:rPr>
        <w:t>Brak</w:t>
      </w:r>
      <w:r w:rsidR="009C1440" w:rsidRPr="007560AA">
        <w:rPr>
          <w:rFonts w:ascii="Arial" w:hAnsi="Arial" w:cs="Arial"/>
          <w:sz w:val="22"/>
          <w:szCs w:val="22"/>
        </w:rPr>
        <w:t xml:space="preserve"> przedstawieni</w:t>
      </w:r>
      <w:r>
        <w:rPr>
          <w:rFonts w:ascii="Arial" w:hAnsi="Arial" w:cs="Arial"/>
          <w:sz w:val="22"/>
          <w:szCs w:val="22"/>
        </w:rPr>
        <w:t>a</w:t>
      </w:r>
      <w:r w:rsidR="009C1440" w:rsidRPr="007560AA">
        <w:rPr>
          <w:rFonts w:ascii="Arial" w:hAnsi="Arial" w:cs="Arial"/>
          <w:sz w:val="22"/>
          <w:szCs w:val="22"/>
        </w:rPr>
        <w:t xml:space="preserve"> dokumentów wymienionych wyżej skutkować będzie nie możliwością dokonania zgłoszenia robót. Jeśli mimo to Wykonawca dokona zgłoszenia Zamawiający uzna je za nieskuteczne, co może skutkować naliczeniem kar umownych wynikających z nieterminowej realizacji</w:t>
      </w:r>
      <w:r w:rsidR="00B93206">
        <w:rPr>
          <w:rFonts w:ascii="Arial" w:hAnsi="Arial" w:cs="Arial"/>
          <w:sz w:val="22"/>
          <w:szCs w:val="22"/>
        </w:rPr>
        <w:t xml:space="preserve"> przedmiotu zamówienia</w:t>
      </w:r>
      <w:r w:rsidR="009C1440" w:rsidRPr="007560AA">
        <w:rPr>
          <w:rFonts w:ascii="Arial" w:hAnsi="Arial" w:cs="Arial"/>
          <w:sz w:val="22"/>
          <w:szCs w:val="22"/>
        </w:rPr>
        <w:t>.</w:t>
      </w:r>
    </w:p>
    <w:p w14:paraId="42DAE498" w14:textId="3B505F2C" w:rsidR="006759F1" w:rsidRPr="007560AA" w:rsidRDefault="006759F1"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Gotowość danej części robót do odbioru Wykonawca zgłasza wpisem do dziennika budowy (jeśli obowiązuje) z jednoczesnym powiadomieniem pisemnym Zamawiającego wraz z oświadczeniem o złożeniu wymaganych dokumentów powykonawczych </w:t>
      </w:r>
      <w:r w:rsidR="001348E7" w:rsidRPr="007560AA">
        <w:rPr>
          <w:rFonts w:ascii="Arial" w:hAnsi="Arial" w:cs="Arial"/>
          <w:sz w:val="22"/>
          <w:szCs w:val="22"/>
        </w:rPr>
        <w:t>inspektorowi nadzoru/osobie odpowiedzialnej za realizację umowy</w:t>
      </w:r>
      <w:r w:rsidRPr="007560AA">
        <w:rPr>
          <w:rFonts w:ascii="Arial" w:hAnsi="Arial" w:cs="Arial"/>
          <w:sz w:val="22"/>
          <w:szCs w:val="22"/>
        </w:rPr>
        <w:t>. Przed zgłoszeniem gotowości odbioru należy uzgodnić dokumentację powykonawczą (m.in. kosztorys powykonawczy) z w/w przedstawicielami Zamawiającego.</w:t>
      </w:r>
    </w:p>
    <w:p w14:paraId="4417D4B2" w14:textId="0D95E96E" w:rsidR="004E0BBA" w:rsidRPr="007560AA" w:rsidRDefault="004E0BBA"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W przypadku stwierdzenia w trakcie przeprowadzenia procedur odbiorowych braku </w:t>
      </w:r>
      <w:r w:rsidR="00165EAA" w:rsidRPr="007560AA">
        <w:rPr>
          <w:rFonts w:ascii="Arial" w:hAnsi="Arial" w:cs="Arial"/>
          <w:sz w:val="22"/>
          <w:szCs w:val="22"/>
        </w:rPr>
        <w:t>wykonania całości przedmiotu zamówienia, braku przekazania całości dokumentacji lub wystąpienia wad istotnych, Zamawiający przerywa czynności odbiorowe</w:t>
      </w:r>
      <w:r w:rsidR="00EE7B56" w:rsidRPr="007560AA">
        <w:rPr>
          <w:rFonts w:ascii="Arial" w:hAnsi="Arial" w:cs="Arial"/>
          <w:sz w:val="22"/>
          <w:szCs w:val="22"/>
        </w:rPr>
        <w:t xml:space="preserve"> do czasu usunięcia stwierdzonych uchybień. Ponowne przystąpienie do odbioru wymaga ponownego zgłoszenia.</w:t>
      </w:r>
    </w:p>
    <w:p w14:paraId="72B696A6" w14:textId="77777777" w:rsidR="00290DD4" w:rsidRPr="00974FF7" w:rsidRDefault="00290DD4" w:rsidP="00B85585">
      <w:pPr>
        <w:jc w:val="center"/>
        <w:rPr>
          <w:rFonts w:ascii="Arial" w:hAnsi="Arial" w:cs="Arial"/>
          <w:color w:val="00B050"/>
          <w:sz w:val="22"/>
          <w:szCs w:val="22"/>
        </w:rPr>
      </w:pPr>
    </w:p>
    <w:p w14:paraId="6EA33C40" w14:textId="1E286192" w:rsidR="0092714A" w:rsidRPr="009C661F" w:rsidRDefault="00BD26C4" w:rsidP="00B85585">
      <w:pPr>
        <w:jc w:val="center"/>
        <w:rPr>
          <w:rFonts w:ascii="Arial" w:hAnsi="Arial" w:cs="Arial"/>
          <w:b/>
          <w:strike/>
          <w:sz w:val="22"/>
          <w:szCs w:val="22"/>
        </w:rPr>
      </w:pPr>
      <w:r w:rsidRPr="009C661F">
        <w:rPr>
          <w:rFonts w:ascii="Arial" w:hAnsi="Arial" w:cs="Arial"/>
          <w:b/>
          <w:strike/>
          <w:sz w:val="22"/>
          <w:szCs w:val="22"/>
        </w:rPr>
        <w:t>§ 9</w:t>
      </w:r>
    </w:p>
    <w:p w14:paraId="243D56FE" w14:textId="381F05CC" w:rsidR="0092714A" w:rsidRPr="009C661F" w:rsidRDefault="0092714A" w:rsidP="00B85585">
      <w:pPr>
        <w:jc w:val="center"/>
        <w:rPr>
          <w:rFonts w:ascii="Arial" w:hAnsi="Arial" w:cs="Arial"/>
          <w:b/>
          <w:strike/>
          <w:sz w:val="22"/>
          <w:szCs w:val="22"/>
        </w:rPr>
      </w:pPr>
      <w:r w:rsidRPr="009C661F">
        <w:rPr>
          <w:rFonts w:ascii="Arial" w:hAnsi="Arial" w:cs="Arial"/>
          <w:b/>
          <w:strike/>
          <w:sz w:val="22"/>
          <w:szCs w:val="22"/>
        </w:rPr>
        <w:t xml:space="preserve">Zabezpieczenie należytego wykonania Umowy </w:t>
      </w:r>
    </w:p>
    <w:p w14:paraId="192E2580" w14:textId="77777777" w:rsidR="009C661F" w:rsidRPr="009C661F" w:rsidRDefault="009C661F" w:rsidP="00B85585">
      <w:pPr>
        <w:jc w:val="center"/>
        <w:rPr>
          <w:rFonts w:ascii="Arial" w:hAnsi="Arial" w:cs="Arial"/>
          <w:b/>
          <w:strike/>
          <w:sz w:val="22"/>
          <w:szCs w:val="22"/>
        </w:rPr>
      </w:pPr>
    </w:p>
    <w:p w14:paraId="603F0C8A" w14:textId="0BF52096" w:rsidR="0092714A" w:rsidRPr="009C661F" w:rsidRDefault="0092714A" w:rsidP="00166122">
      <w:pPr>
        <w:pStyle w:val="Tekstpodstawowywcity"/>
        <w:numPr>
          <w:ilvl w:val="2"/>
          <w:numId w:val="35"/>
        </w:numPr>
        <w:tabs>
          <w:tab w:val="clear" w:pos="2640"/>
        </w:tabs>
        <w:ind w:left="426" w:hanging="426"/>
        <w:rPr>
          <w:rFonts w:ascii="Arial" w:hAnsi="Arial" w:cs="Arial"/>
          <w:i/>
          <w:strike/>
          <w:sz w:val="22"/>
          <w:szCs w:val="22"/>
        </w:rPr>
      </w:pPr>
      <w:r w:rsidRPr="009C661F">
        <w:rPr>
          <w:rFonts w:ascii="Arial" w:hAnsi="Arial" w:cs="Arial"/>
          <w:strike/>
          <w:sz w:val="22"/>
          <w:szCs w:val="22"/>
        </w:rPr>
        <w:t xml:space="preserve">Wykonawca wniósł zabezpieczenie należytego wykonania Umowy </w:t>
      </w:r>
      <w:r w:rsidRPr="009C661F">
        <w:rPr>
          <w:rFonts w:ascii="Arial" w:hAnsi="Arial" w:cs="Arial"/>
          <w:strike/>
          <w:sz w:val="22"/>
          <w:szCs w:val="22"/>
        </w:rPr>
        <w:br/>
        <w:t xml:space="preserve">w wysokości </w:t>
      </w:r>
      <w:r w:rsidR="009C661F" w:rsidRPr="009C661F">
        <w:rPr>
          <w:rFonts w:ascii="Arial" w:hAnsi="Arial" w:cs="Arial"/>
          <w:strike/>
          <w:color w:val="000000" w:themeColor="text1"/>
          <w:sz w:val="22"/>
          <w:szCs w:val="22"/>
        </w:rPr>
        <w:t>…..</w:t>
      </w:r>
      <w:r w:rsidRPr="009C661F">
        <w:rPr>
          <w:rFonts w:ascii="Arial" w:hAnsi="Arial" w:cs="Arial"/>
          <w:strike/>
          <w:color w:val="000000" w:themeColor="text1"/>
          <w:sz w:val="22"/>
          <w:szCs w:val="22"/>
        </w:rPr>
        <w:t xml:space="preserve"> </w:t>
      </w:r>
      <w:r w:rsidRPr="009C661F">
        <w:rPr>
          <w:rFonts w:ascii="Arial" w:hAnsi="Arial" w:cs="Arial"/>
          <w:strike/>
          <w:sz w:val="22"/>
          <w:szCs w:val="22"/>
        </w:rPr>
        <w:t>ceny całkowitej podanej w ofercie</w:t>
      </w:r>
      <w:r w:rsidR="00B91E13" w:rsidRPr="009C661F">
        <w:rPr>
          <w:rFonts w:ascii="Arial" w:hAnsi="Arial" w:cs="Arial"/>
          <w:strike/>
          <w:sz w:val="22"/>
          <w:szCs w:val="22"/>
        </w:rPr>
        <w:t xml:space="preserve"> Wykonawcy wskazanej w § 2 ust. 1 to jest</w:t>
      </w:r>
      <w:r w:rsidRPr="009C661F">
        <w:rPr>
          <w:rFonts w:ascii="Arial" w:hAnsi="Arial" w:cs="Arial"/>
          <w:strike/>
          <w:sz w:val="22"/>
          <w:szCs w:val="22"/>
        </w:rPr>
        <w:t xml:space="preserve"> ……………… zł (słownie: ……………………… zł 00/100), w formie …..………………………………………………………………………………………….</w:t>
      </w:r>
      <w:r w:rsidRPr="009C661F">
        <w:rPr>
          <w:rFonts w:ascii="Arial" w:hAnsi="Arial" w:cs="Arial"/>
          <w:strike/>
          <w:sz w:val="22"/>
          <w:szCs w:val="22"/>
        </w:rPr>
        <w:br/>
        <w:t xml:space="preserve">……………………………………….…………………………………………………….. </w:t>
      </w:r>
      <w:r w:rsidRPr="009C661F">
        <w:rPr>
          <w:rFonts w:ascii="Arial" w:hAnsi="Arial" w:cs="Arial"/>
          <w:i/>
          <w:strike/>
          <w:sz w:val="22"/>
          <w:szCs w:val="22"/>
        </w:rPr>
        <w:t>(forma zabezpieczenia zostanie wpisana w dniu zawierania Umowy).</w:t>
      </w:r>
    </w:p>
    <w:p w14:paraId="6DD0E1CC" w14:textId="321BCB9D" w:rsidR="0092714A" w:rsidRPr="009C661F" w:rsidRDefault="0092714A" w:rsidP="00166122">
      <w:pPr>
        <w:pStyle w:val="Tekstpodstawowywcity"/>
        <w:numPr>
          <w:ilvl w:val="2"/>
          <w:numId w:val="35"/>
        </w:numPr>
        <w:tabs>
          <w:tab w:val="clear" w:pos="2640"/>
        </w:tabs>
        <w:ind w:left="426" w:hanging="426"/>
        <w:rPr>
          <w:rFonts w:ascii="Arial" w:hAnsi="Arial" w:cs="Arial"/>
          <w:strike/>
          <w:sz w:val="22"/>
          <w:szCs w:val="22"/>
        </w:rPr>
      </w:pPr>
      <w:r w:rsidRPr="009C661F">
        <w:rPr>
          <w:rFonts w:ascii="Arial" w:hAnsi="Arial" w:cs="Arial"/>
          <w:strike/>
          <w:sz w:val="22"/>
          <w:szCs w:val="22"/>
        </w:rPr>
        <w:t>Wniesione przez Wykonawcę zabezpieczenie jest przeznaczone na pokrycie roszczeń z tytułu niewykonania lub nienależytego wykonania Umowy</w:t>
      </w:r>
      <w:r w:rsidR="00B91E13" w:rsidRPr="009C661F">
        <w:rPr>
          <w:rFonts w:ascii="Arial" w:hAnsi="Arial" w:cs="Arial"/>
          <w:strike/>
          <w:sz w:val="22"/>
          <w:szCs w:val="22"/>
        </w:rPr>
        <w:t>, w tym kar umownych</w:t>
      </w:r>
      <w:r w:rsidRPr="009C661F">
        <w:rPr>
          <w:rFonts w:ascii="Arial" w:hAnsi="Arial" w:cs="Arial"/>
          <w:strike/>
          <w:sz w:val="22"/>
          <w:szCs w:val="22"/>
        </w:rPr>
        <w:t>.</w:t>
      </w:r>
    </w:p>
    <w:p w14:paraId="01733CE2" w14:textId="77777777" w:rsidR="0092714A" w:rsidRPr="009C661F" w:rsidRDefault="0092714A" w:rsidP="00166122">
      <w:pPr>
        <w:pStyle w:val="Tekstpodstawowywcity"/>
        <w:numPr>
          <w:ilvl w:val="2"/>
          <w:numId w:val="35"/>
        </w:numPr>
        <w:tabs>
          <w:tab w:val="clear" w:pos="2640"/>
        </w:tabs>
        <w:ind w:left="426" w:hanging="426"/>
        <w:rPr>
          <w:rFonts w:ascii="Arial" w:hAnsi="Arial" w:cs="Arial"/>
          <w:strike/>
          <w:sz w:val="22"/>
          <w:szCs w:val="22"/>
        </w:rPr>
      </w:pPr>
      <w:r w:rsidRPr="009C661F">
        <w:rPr>
          <w:rFonts w:ascii="Arial" w:hAnsi="Arial" w:cs="Arial"/>
          <w:strike/>
          <w:sz w:val="22"/>
          <w:szCs w:val="22"/>
        </w:rPr>
        <w:t>Zabezpieczenie należytego wykonania Umowy zostanie zwolnione:</w:t>
      </w:r>
    </w:p>
    <w:p w14:paraId="3CF361A0" w14:textId="77777777" w:rsidR="0092714A" w:rsidRPr="009C661F" w:rsidRDefault="0092714A" w:rsidP="00E1759D">
      <w:pPr>
        <w:pStyle w:val="Bezodstpw"/>
        <w:numPr>
          <w:ilvl w:val="0"/>
          <w:numId w:val="34"/>
        </w:numPr>
        <w:ind w:left="851" w:hanging="425"/>
        <w:jc w:val="both"/>
        <w:rPr>
          <w:rFonts w:ascii="Arial" w:hAnsi="Arial" w:cs="Arial"/>
          <w:strike/>
          <w:sz w:val="22"/>
          <w:szCs w:val="22"/>
        </w:rPr>
      </w:pPr>
      <w:r w:rsidRPr="009C661F">
        <w:rPr>
          <w:rFonts w:ascii="Arial" w:hAnsi="Arial" w:cs="Arial"/>
          <w:strike/>
          <w:sz w:val="22"/>
          <w:szCs w:val="22"/>
        </w:rPr>
        <w:t>70% kwoty zabezpieczenia - w terminie 30 dni od dnia wykonania zamówienia i uznania przedmiotu zamówienia przez Zamawiającego za należycie wykonany,</w:t>
      </w:r>
    </w:p>
    <w:p w14:paraId="5FF50174" w14:textId="77777777" w:rsidR="0092714A" w:rsidRPr="009C661F" w:rsidRDefault="0092714A" w:rsidP="00E1759D">
      <w:pPr>
        <w:pStyle w:val="Bezodstpw"/>
        <w:numPr>
          <w:ilvl w:val="0"/>
          <w:numId w:val="34"/>
        </w:numPr>
        <w:ind w:left="851" w:hanging="425"/>
        <w:jc w:val="both"/>
        <w:rPr>
          <w:rFonts w:ascii="Arial" w:hAnsi="Arial" w:cs="Arial"/>
          <w:strike/>
          <w:sz w:val="22"/>
          <w:szCs w:val="22"/>
        </w:rPr>
      </w:pPr>
      <w:r w:rsidRPr="009C661F">
        <w:rPr>
          <w:rFonts w:ascii="Arial" w:hAnsi="Arial" w:cs="Arial"/>
          <w:strike/>
          <w:sz w:val="22"/>
          <w:szCs w:val="22"/>
        </w:rPr>
        <w:t xml:space="preserve">30% kwoty zabezpieczenia - nie później niż w 15 dniu po upływie okresu rękojmi za wady lub gwarancji, w zależności od tego, który z okresów będzie dłuższy. Zamawiający wybierze okres dłuższy. </w:t>
      </w:r>
    </w:p>
    <w:p w14:paraId="5545ABA3" w14:textId="0E34AC0D" w:rsidR="0092714A" w:rsidRPr="009C661F" w:rsidRDefault="0092714A" w:rsidP="00166122">
      <w:pPr>
        <w:pStyle w:val="Tekstpodstawowywcity"/>
        <w:numPr>
          <w:ilvl w:val="2"/>
          <w:numId w:val="35"/>
        </w:numPr>
        <w:tabs>
          <w:tab w:val="clear" w:pos="2640"/>
        </w:tabs>
        <w:ind w:left="426" w:hanging="426"/>
        <w:rPr>
          <w:rFonts w:ascii="Arial" w:hAnsi="Arial" w:cs="Arial"/>
          <w:strike/>
          <w:sz w:val="22"/>
          <w:szCs w:val="22"/>
        </w:rPr>
      </w:pPr>
      <w:r w:rsidRPr="009C661F">
        <w:rPr>
          <w:rFonts w:ascii="Arial" w:hAnsi="Arial" w:cs="Arial"/>
          <w:strike/>
          <w:sz w:val="22"/>
          <w:szCs w:val="22"/>
        </w:rPr>
        <w:lastRenderedPageBreak/>
        <w:t>Zabezpieczenie należytego wykonania Umowy wniesione w pieniądzu zostanie zwrócone Wykonawcy wraz z odsetkami wynikającymi z Umowy rachunku bankowego, na którym było ono przechowywane, pomniejszone o koszty prowadzenia rachunku oraz prowizji banku za przelew pieniędzy na rachunek</w:t>
      </w:r>
      <w:r w:rsidR="00B91E13" w:rsidRPr="009C661F">
        <w:rPr>
          <w:rFonts w:ascii="Arial" w:hAnsi="Arial" w:cs="Arial"/>
          <w:strike/>
          <w:sz w:val="22"/>
          <w:szCs w:val="22"/>
        </w:rPr>
        <w:t>.</w:t>
      </w:r>
    </w:p>
    <w:p w14:paraId="15B921E7" w14:textId="45FA8B3E" w:rsidR="00B91E13" w:rsidRPr="009C661F" w:rsidRDefault="00B91E13" w:rsidP="00166122">
      <w:pPr>
        <w:pStyle w:val="Tekstpodstawowywcity"/>
        <w:numPr>
          <w:ilvl w:val="2"/>
          <w:numId w:val="35"/>
        </w:numPr>
        <w:tabs>
          <w:tab w:val="clear" w:pos="2640"/>
        </w:tabs>
        <w:ind w:left="426" w:hanging="426"/>
        <w:rPr>
          <w:rFonts w:ascii="Arial" w:hAnsi="Arial" w:cs="Arial"/>
          <w:strike/>
          <w:sz w:val="22"/>
          <w:szCs w:val="22"/>
        </w:rPr>
      </w:pPr>
      <w:r w:rsidRPr="009C661F">
        <w:rPr>
          <w:rFonts w:ascii="Arial" w:hAnsi="Arial" w:cs="Arial"/>
          <w:strike/>
          <w:sz w:val="22"/>
          <w:szCs w:val="22"/>
        </w:rPr>
        <w:t>Zabezpieczenie należytego wykonania umowy wnoszone w postaci poręczenia lub gwarancji musi zawierać sformułowanie Gwaranta lub poręczyciela do nieodwołalnego i bezwarunkowego zapłacenia kwoty zobowiązania na pierwsze żądanie zapłaty, gdy Wykonawca nie wykonał przedmiotu zamówienia lub wykonał z nienależytą starannością. Gwarant (Poręczyciel) nie może uzależniać dokonania zapłaty od spełnienia jakichkolwiek dodatkowych warunków lub od przedłożenia jakiejkolwiek dokumentacji, za wyjątkiem pełnomocnictw osoby podpisanej na żądaniu lub wezwaniu Wykonawcy do należytego spełnienia świadczenia (usunięcia wad).</w:t>
      </w:r>
    </w:p>
    <w:p w14:paraId="41F5A3EA" w14:textId="77777777" w:rsidR="00684E8E" w:rsidRDefault="00684E8E" w:rsidP="00B85585">
      <w:pPr>
        <w:jc w:val="center"/>
        <w:rPr>
          <w:rFonts w:ascii="Arial" w:hAnsi="Arial" w:cs="Arial"/>
          <w:b/>
          <w:sz w:val="22"/>
          <w:szCs w:val="22"/>
        </w:rPr>
      </w:pPr>
    </w:p>
    <w:p w14:paraId="7E3B7E90" w14:textId="5A8BD84B" w:rsidR="0092714A" w:rsidRPr="00974FF7" w:rsidRDefault="00B91E13" w:rsidP="00B85585">
      <w:pPr>
        <w:jc w:val="center"/>
        <w:rPr>
          <w:rFonts w:ascii="Arial" w:hAnsi="Arial" w:cs="Arial"/>
          <w:b/>
          <w:sz w:val="22"/>
          <w:szCs w:val="22"/>
        </w:rPr>
      </w:pPr>
      <w:r w:rsidRPr="00974FF7">
        <w:rPr>
          <w:rFonts w:ascii="Arial" w:hAnsi="Arial" w:cs="Arial"/>
          <w:b/>
          <w:sz w:val="22"/>
          <w:szCs w:val="22"/>
        </w:rPr>
        <w:t>§ 10</w:t>
      </w:r>
    </w:p>
    <w:p w14:paraId="7B648BF3" w14:textId="55EFCF2A" w:rsidR="00F878B3" w:rsidRDefault="0026077D" w:rsidP="00B85585">
      <w:pPr>
        <w:jc w:val="center"/>
        <w:rPr>
          <w:rFonts w:ascii="Arial" w:hAnsi="Arial" w:cs="Arial"/>
          <w:b/>
          <w:sz w:val="22"/>
          <w:szCs w:val="22"/>
        </w:rPr>
      </w:pPr>
      <w:r w:rsidRPr="00974FF7">
        <w:rPr>
          <w:rFonts w:ascii="Arial" w:hAnsi="Arial" w:cs="Arial"/>
          <w:b/>
          <w:sz w:val="22"/>
          <w:szCs w:val="22"/>
        </w:rPr>
        <w:t>Kary umowne</w:t>
      </w:r>
    </w:p>
    <w:p w14:paraId="6BEB72B2" w14:textId="77777777" w:rsidR="009C661F" w:rsidRPr="00974FF7" w:rsidRDefault="009C661F" w:rsidP="00B85585">
      <w:pPr>
        <w:jc w:val="center"/>
        <w:rPr>
          <w:rFonts w:ascii="Arial" w:hAnsi="Arial" w:cs="Arial"/>
          <w:b/>
          <w:sz w:val="22"/>
          <w:szCs w:val="22"/>
        </w:rPr>
      </w:pPr>
    </w:p>
    <w:p w14:paraId="5B59DE77" w14:textId="77777777" w:rsidR="00C970EC" w:rsidRPr="00974FF7" w:rsidRDefault="00C970EC" w:rsidP="00166122">
      <w:pPr>
        <w:numPr>
          <w:ilvl w:val="0"/>
          <w:numId w:val="7"/>
        </w:numPr>
        <w:ind w:left="426" w:hanging="426"/>
        <w:jc w:val="both"/>
        <w:rPr>
          <w:rFonts w:ascii="Arial" w:hAnsi="Arial" w:cs="Arial"/>
          <w:sz w:val="22"/>
          <w:szCs w:val="22"/>
        </w:rPr>
      </w:pPr>
      <w:r w:rsidRPr="00974FF7">
        <w:rPr>
          <w:rFonts w:ascii="Arial" w:hAnsi="Arial" w:cs="Arial"/>
          <w:sz w:val="22"/>
          <w:szCs w:val="22"/>
        </w:rPr>
        <w:t xml:space="preserve">Wykonawca </w:t>
      </w:r>
      <w:r w:rsidR="0032129E" w:rsidRPr="00974FF7">
        <w:rPr>
          <w:rFonts w:ascii="Arial" w:hAnsi="Arial" w:cs="Arial"/>
          <w:sz w:val="22"/>
          <w:szCs w:val="22"/>
        </w:rPr>
        <w:t>za</w:t>
      </w:r>
      <w:r w:rsidRPr="00974FF7">
        <w:rPr>
          <w:rFonts w:ascii="Arial" w:hAnsi="Arial" w:cs="Arial"/>
          <w:sz w:val="22"/>
          <w:szCs w:val="22"/>
        </w:rPr>
        <w:t>płaci Zamawiającemu kary umowne:</w:t>
      </w:r>
    </w:p>
    <w:p w14:paraId="21B8585E" w14:textId="7535B967" w:rsidR="00C970EC" w:rsidRPr="00974FF7" w:rsidRDefault="00C970EC"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za</w:t>
      </w:r>
      <w:r w:rsidR="009736C8" w:rsidRPr="00974FF7">
        <w:rPr>
          <w:rFonts w:ascii="Arial" w:hAnsi="Arial" w:cs="Arial"/>
          <w:sz w:val="22"/>
          <w:szCs w:val="22"/>
        </w:rPr>
        <w:t xml:space="preserve"> zwłokę </w:t>
      </w:r>
      <w:r w:rsidRPr="00974FF7">
        <w:rPr>
          <w:rFonts w:ascii="Arial" w:hAnsi="Arial" w:cs="Arial"/>
          <w:sz w:val="22"/>
          <w:szCs w:val="22"/>
        </w:rPr>
        <w:t>w wykonaniu pr</w:t>
      </w:r>
      <w:r w:rsidR="009A4ADF" w:rsidRPr="00974FF7">
        <w:rPr>
          <w:rFonts w:ascii="Arial" w:hAnsi="Arial" w:cs="Arial"/>
          <w:sz w:val="22"/>
          <w:szCs w:val="22"/>
        </w:rPr>
        <w:t xml:space="preserve">zedmiotu </w:t>
      </w:r>
      <w:r w:rsidR="00FC49E3" w:rsidRPr="00974FF7">
        <w:rPr>
          <w:rFonts w:ascii="Arial" w:hAnsi="Arial" w:cs="Arial"/>
          <w:sz w:val="22"/>
          <w:szCs w:val="22"/>
        </w:rPr>
        <w:t>Umowy</w:t>
      </w:r>
      <w:r w:rsidR="009A4ADF" w:rsidRPr="00974FF7">
        <w:rPr>
          <w:rFonts w:ascii="Arial" w:hAnsi="Arial" w:cs="Arial"/>
          <w:sz w:val="22"/>
          <w:szCs w:val="22"/>
        </w:rPr>
        <w:t xml:space="preserve"> – w wysokości 0,2</w:t>
      </w:r>
      <w:r w:rsidRPr="00974FF7">
        <w:rPr>
          <w:rFonts w:ascii="Arial" w:hAnsi="Arial" w:cs="Arial"/>
          <w:sz w:val="22"/>
          <w:szCs w:val="22"/>
        </w:rPr>
        <w:t>%</w:t>
      </w:r>
      <w:r w:rsidR="0036604B" w:rsidRPr="00974FF7">
        <w:rPr>
          <w:rFonts w:ascii="Arial" w:hAnsi="Arial" w:cs="Arial"/>
          <w:sz w:val="22"/>
          <w:szCs w:val="22"/>
        </w:rPr>
        <w:t xml:space="preserve"> </w:t>
      </w:r>
      <w:r w:rsidR="00BD2175" w:rsidRPr="00974FF7">
        <w:rPr>
          <w:rFonts w:ascii="Arial" w:hAnsi="Arial" w:cs="Arial"/>
          <w:sz w:val="22"/>
          <w:szCs w:val="22"/>
        </w:rPr>
        <w:t>wartoś</w:t>
      </w:r>
      <w:r w:rsidR="00E753F9" w:rsidRPr="00974FF7">
        <w:rPr>
          <w:rFonts w:ascii="Arial" w:hAnsi="Arial" w:cs="Arial"/>
          <w:sz w:val="22"/>
          <w:szCs w:val="22"/>
        </w:rPr>
        <w:t>ci U</w:t>
      </w:r>
      <w:r w:rsidR="00BD2175" w:rsidRPr="00974FF7">
        <w:rPr>
          <w:rFonts w:ascii="Arial" w:hAnsi="Arial" w:cs="Arial"/>
          <w:sz w:val="22"/>
          <w:szCs w:val="22"/>
        </w:rPr>
        <w:t>mowy</w:t>
      </w:r>
      <w:r w:rsidRPr="00974FF7">
        <w:rPr>
          <w:rFonts w:ascii="Arial" w:hAnsi="Arial" w:cs="Arial"/>
          <w:sz w:val="22"/>
          <w:szCs w:val="22"/>
        </w:rPr>
        <w:t xml:space="preserve"> brutto</w:t>
      </w:r>
      <w:r w:rsidR="00DE71F0" w:rsidRPr="00974FF7">
        <w:rPr>
          <w:rFonts w:ascii="Arial" w:hAnsi="Arial" w:cs="Arial"/>
          <w:sz w:val="22"/>
          <w:szCs w:val="22"/>
        </w:rPr>
        <w:t xml:space="preserve"> o której mowa w §</w:t>
      </w:r>
      <w:r w:rsidR="00AF19B6" w:rsidRPr="00974FF7">
        <w:rPr>
          <w:rFonts w:ascii="Arial" w:hAnsi="Arial" w:cs="Arial"/>
          <w:sz w:val="22"/>
          <w:szCs w:val="22"/>
        </w:rPr>
        <w:t xml:space="preserve">  </w:t>
      </w:r>
      <w:r w:rsidR="00DE71F0" w:rsidRPr="00974FF7">
        <w:rPr>
          <w:rFonts w:ascii="Arial" w:hAnsi="Arial" w:cs="Arial"/>
          <w:sz w:val="22"/>
          <w:szCs w:val="22"/>
        </w:rPr>
        <w:t>2 ust. 1 umowy,</w:t>
      </w:r>
      <w:r w:rsidR="004375DE" w:rsidRPr="00974FF7">
        <w:rPr>
          <w:rFonts w:ascii="Arial" w:hAnsi="Arial" w:cs="Arial"/>
          <w:sz w:val="22"/>
          <w:szCs w:val="22"/>
        </w:rPr>
        <w:t xml:space="preserve"> </w:t>
      </w:r>
      <w:r w:rsidRPr="00974FF7">
        <w:rPr>
          <w:rFonts w:ascii="Arial" w:hAnsi="Arial" w:cs="Arial"/>
          <w:sz w:val="22"/>
          <w:szCs w:val="22"/>
        </w:rPr>
        <w:t>za każdy</w:t>
      </w:r>
      <w:r w:rsidR="000D7908" w:rsidRPr="00974FF7">
        <w:rPr>
          <w:rFonts w:ascii="Arial" w:hAnsi="Arial" w:cs="Arial"/>
          <w:sz w:val="22"/>
          <w:szCs w:val="22"/>
        </w:rPr>
        <w:t xml:space="preserve"> rozpoczęty</w:t>
      </w:r>
      <w:r w:rsidR="009D3D60" w:rsidRPr="00974FF7">
        <w:rPr>
          <w:rFonts w:ascii="Arial" w:hAnsi="Arial" w:cs="Arial"/>
          <w:sz w:val="22"/>
          <w:szCs w:val="22"/>
        </w:rPr>
        <w:t xml:space="preserve"> dzień zwł</w:t>
      </w:r>
      <w:r w:rsidR="0081424B" w:rsidRPr="00974FF7">
        <w:rPr>
          <w:rFonts w:ascii="Arial" w:hAnsi="Arial" w:cs="Arial"/>
          <w:sz w:val="22"/>
          <w:szCs w:val="22"/>
        </w:rPr>
        <w:t>oki</w:t>
      </w:r>
      <w:r w:rsidR="009D3D60" w:rsidRPr="00974FF7">
        <w:rPr>
          <w:rFonts w:ascii="Arial" w:hAnsi="Arial" w:cs="Arial"/>
          <w:sz w:val="22"/>
          <w:szCs w:val="22"/>
        </w:rPr>
        <w:t>,</w:t>
      </w:r>
      <w:r w:rsidR="0081424B" w:rsidRPr="00974FF7">
        <w:rPr>
          <w:rFonts w:ascii="Arial" w:hAnsi="Arial" w:cs="Arial"/>
          <w:sz w:val="22"/>
          <w:szCs w:val="22"/>
        </w:rPr>
        <w:t xml:space="preserve"> </w:t>
      </w:r>
      <w:r w:rsidR="009D3D60" w:rsidRPr="00974FF7">
        <w:rPr>
          <w:rFonts w:ascii="Arial" w:hAnsi="Arial" w:cs="Arial"/>
          <w:sz w:val="22"/>
          <w:szCs w:val="22"/>
        </w:rPr>
        <w:t xml:space="preserve">w stosunku </w:t>
      </w:r>
      <w:r w:rsidR="00A21CA5" w:rsidRPr="00974FF7">
        <w:rPr>
          <w:rFonts w:ascii="Arial" w:hAnsi="Arial" w:cs="Arial"/>
          <w:sz w:val="22"/>
          <w:szCs w:val="22"/>
        </w:rPr>
        <w:t>do terminu określonego w §</w:t>
      </w:r>
      <w:r w:rsidR="00AF19B6" w:rsidRPr="00974FF7">
        <w:rPr>
          <w:rFonts w:ascii="Arial" w:hAnsi="Arial" w:cs="Arial"/>
          <w:sz w:val="22"/>
          <w:szCs w:val="22"/>
        </w:rPr>
        <w:t xml:space="preserve"> </w:t>
      </w:r>
      <w:r w:rsidR="00644D7C" w:rsidRPr="00974FF7">
        <w:rPr>
          <w:rFonts w:ascii="Arial" w:hAnsi="Arial" w:cs="Arial"/>
          <w:sz w:val="22"/>
          <w:szCs w:val="22"/>
        </w:rPr>
        <w:t>4 ust. 1</w:t>
      </w:r>
      <w:r w:rsidR="00A21CA5" w:rsidRPr="00974FF7">
        <w:rPr>
          <w:rFonts w:ascii="Arial" w:hAnsi="Arial" w:cs="Arial"/>
          <w:sz w:val="22"/>
          <w:szCs w:val="22"/>
        </w:rPr>
        <w:t xml:space="preserve">. </w:t>
      </w:r>
    </w:p>
    <w:p w14:paraId="04D94FEF" w14:textId="7057B18E" w:rsidR="00BA488B" w:rsidRPr="00974FF7" w:rsidRDefault="00BA488B"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zwłokę w usunięciu wad stwierdzonych przy odbiorze lub ujawnionych  w okresie rękojmi lub gwarancji – w wysokości 0,2% wartości Umowy brutto o której mowa w § 2 ust. 1 umowy, za każdy rozpoczęty dzień liczony od upływu terminu na usunięcie </w:t>
      </w:r>
      <w:r w:rsidR="00A95C5E" w:rsidRPr="00974FF7">
        <w:rPr>
          <w:rFonts w:ascii="Arial" w:hAnsi="Arial" w:cs="Arial"/>
          <w:sz w:val="22"/>
          <w:szCs w:val="22"/>
        </w:rPr>
        <w:t>wad</w:t>
      </w:r>
      <w:r w:rsidR="00470854">
        <w:rPr>
          <w:rFonts w:ascii="Arial" w:hAnsi="Arial" w:cs="Arial"/>
          <w:sz w:val="22"/>
          <w:szCs w:val="22"/>
        </w:rPr>
        <w:t xml:space="preserve"> wskazanego w </w:t>
      </w:r>
      <w:r w:rsidR="00470854" w:rsidRPr="00974FF7">
        <w:rPr>
          <w:rFonts w:ascii="Arial" w:hAnsi="Arial" w:cs="Arial"/>
          <w:sz w:val="22"/>
          <w:szCs w:val="22"/>
        </w:rPr>
        <w:t>§</w:t>
      </w:r>
      <w:r w:rsidR="00470854">
        <w:rPr>
          <w:rFonts w:ascii="Arial" w:hAnsi="Arial" w:cs="Arial"/>
          <w:sz w:val="22"/>
          <w:szCs w:val="22"/>
        </w:rPr>
        <w:t>11 ust.5.</w:t>
      </w:r>
    </w:p>
    <w:p w14:paraId="0830BDE1" w14:textId="6F3BFD20" w:rsidR="00406FA3" w:rsidRPr="00974FF7" w:rsidRDefault="00A95C5E"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w:t>
      </w:r>
      <w:r w:rsidR="009967D6" w:rsidRPr="00974FF7">
        <w:rPr>
          <w:rFonts w:ascii="Arial" w:hAnsi="Arial" w:cs="Arial"/>
          <w:sz w:val="22"/>
          <w:szCs w:val="22"/>
        </w:rPr>
        <w:t>odstąpienie</w:t>
      </w:r>
      <w:r w:rsidR="00496B57" w:rsidRPr="00974FF7">
        <w:rPr>
          <w:rFonts w:ascii="Arial" w:hAnsi="Arial" w:cs="Arial"/>
          <w:sz w:val="22"/>
          <w:szCs w:val="22"/>
        </w:rPr>
        <w:t xml:space="preserve"> od</w:t>
      </w:r>
      <w:r w:rsidR="00406FA3" w:rsidRPr="00974FF7">
        <w:rPr>
          <w:rFonts w:ascii="Arial" w:hAnsi="Arial" w:cs="Arial"/>
          <w:sz w:val="22"/>
          <w:szCs w:val="22"/>
        </w:rPr>
        <w:t xml:space="preserve"> </w:t>
      </w:r>
      <w:r w:rsidRPr="00974FF7">
        <w:rPr>
          <w:rFonts w:ascii="Arial" w:hAnsi="Arial" w:cs="Arial"/>
          <w:sz w:val="22"/>
          <w:szCs w:val="22"/>
        </w:rPr>
        <w:t>u</w:t>
      </w:r>
      <w:r w:rsidR="00FC49E3" w:rsidRPr="00974FF7">
        <w:rPr>
          <w:rFonts w:ascii="Arial" w:hAnsi="Arial" w:cs="Arial"/>
          <w:sz w:val="22"/>
          <w:szCs w:val="22"/>
        </w:rPr>
        <w:t>mowy</w:t>
      </w:r>
      <w:r w:rsidR="00D47125" w:rsidRPr="00974FF7">
        <w:rPr>
          <w:rFonts w:ascii="Arial" w:hAnsi="Arial" w:cs="Arial"/>
          <w:sz w:val="22"/>
          <w:szCs w:val="22"/>
        </w:rPr>
        <w:t xml:space="preserve"> przez Zamawiającego</w:t>
      </w:r>
      <w:r w:rsidR="00406FA3" w:rsidRPr="00974FF7">
        <w:rPr>
          <w:rFonts w:ascii="Arial" w:hAnsi="Arial" w:cs="Arial"/>
          <w:sz w:val="22"/>
          <w:szCs w:val="22"/>
        </w:rPr>
        <w:t xml:space="preserve"> </w:t>
      </w:r>
      <w:r w:rsidR="00726A0B" w:rsidRPr="00974FF7">
        <w:rPr>
          <w:rFonts w:ascii="Arial" w:hAnsi="Arial" w:cs="Arial"/>
          <w:sz w:val="22"/>
          <w:szCs w:val="22"/>
        </w:rPr>
        <w:t>z przyczyn, za które odpowiedzialność ponosi Wykonawca</w:t>
      </w:r>
      <w:r w:rsidR="00406FA3" w:rsidRPr="00974FF7">
        <w:rPr>
          <w:rFonts w:ascii="Arial" w:hAnsi="Arial" w:cs="Arial"/>
          <w:sz w:val="22"/>
          <w:szCs w:val="22"/>
        </w:rPr>
        <w:t xml:space="preserve"> – w wysokości </w:t>
      </w:r>
      <w:r w:rsidR="00C93683" w:rsidRPr="00974FF7">
        <w:rPr>
          <w:rFonts w:ascii="Arial" w:hAnsi="Arial" w:cs="Arial"/>
          <w:sz w:val="22"/>
          <w:szCs w:val="22"/>
        </w:rPr>
        <w:t>15</w:t>
      </w:r>
      <w:r w:rsidR="00406FA3" w:rsidRPr="00974FF7">
        <w:rPr>
          <w:rFonts w:ascii="Arial" w:hAnsi="Arial" w:cs="Arial"/>
          <w:sz w:val="22"/>
          <w:szCs w:val="22"/>
        </w:rPr>
        <w:t xml:space="preserve">% </w:t>
      </w:r>
      <w:r w:rsidR="00E753F9" w:rsidRPr="00974FF7">
        <w:rPr>
          <w:rFonts w:ascii="Arial" w:hAnsi="Arial" w:cs="Arial"/>
          <w:sz w:val="22"/>
          <w:szCs w:val="22"/>
        </w:rPr>
        <w:t xml:space="preserve">wartości </w:t>
      </w:r>
      <w:r w:rsidR="00470854">
        <w:rPr>
          <w:rFonts w:ascii="Arial" w:hAnsi="Arial" w:cs="Arial"/>
          <w:sz w:val="22"/>
          <w:szCs w:val="22"/>
        </w:rPr>
        <w:t xml:space="preserve">wynagrodzenia </w:t>
      </w:r>
      <w:r w:rsidR="00406FA3" w:rsidRPr="00974FF7">
        <w:rPr>
          <w:rFonts w:ascii="Arial" w:hAnsi="Arial" w:cs="Arial"/>
          <w:sz w:val="22"/>
          <w:szCs w:val="22"/>
        </w:rPr>
        <w:t>brutto należnego za roboty, któr</w:t>
      </w:r>
      <w:r w:rsidR="00A03D2E" w:rsidRPr="00974FF7">
        <w:rPr>
          <w:rFonts w:ascii="Arial" w:hAnsi="Arial" w:cs="Arial"/>
          <w:sz w:val="22"/>
          <w:szCs w:val="22"/>
        </w:rPr>
        <w:t xml:space="preserve">e z uwagi na rozwiązanie </w:t>
      </w:r>
      <w:r w:rsidR="00FC49E3" w:rsidRPr="00974FF7">
        <w:rPr>
          <w:rFonts w:ascii="Arial" w:hAnsi="Arial" w:cs="Arial"/>
          <w:sz w:val="22"/>
          <w:szCs w:val="22"/>
        </w:rPr>
        <w:t>Umowy</w:t>
      </w:r>
      <w:r w:rsidR="00A03D2E" w:rsidRPr="00974FF7">
        <w:rPr>
          <w:rFonts w:ascii="Arial" w:hAnsi="Arial" w:cs="Arial"/>
          <w:sz w:val="22"/>
          <w:szCs w:val="22"/>
        </w:rPr>
        <w:t xml:space="preserve"> nie zostaną przez Wykonawcę wykonane</w:t>
      </w:r>
      <w:r w:rsidR="00406FA3" w:rsidRPr="00974FF7">
        <w:rPr>
          <w:rFonts w:ascii="Arial" w:hAnsi="Arial" w:cs="Arial"/>
          <w:sz w:val="22"/>
          <w:szCs w:val="22"/>
        </w:rPr>
        <w:t>,</w:t>
      </w:r>
    </w:p>
    <w:p w14:paraId="50F104A1" w14:textId="6BE0B075" w:rsidR="005913EF" w:rsidRPr="00974FF7" w:rsidRDefault="000A167A"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w:t>
      </w:r>
      <w:r w:rsidR="00E23098" w:rsidRPr="00974FF7">
        <w:rPr>
          <w:rFonts w:ascii="Arial" w:hAnsi="Arial" w:cs="Arial"/>
          <w:sz w:val="22"/>
          <w:szCs w:val="22"/>
        </w:rPr>
        <w:t xml:space="preserve">każdorazowe nieprzedłożenie do zaakceptowania projektu </w:t>
      </w:r>
      <w:r w:rsidR="00FC49E3" w:rsidRPr="00974FF7">
        <w:rPr>
          <w:rFonts w:ascii="Arial" w:hAnsi="Arial" w:cs="Arial"/>
          <w:sz w:val="22"/>
          <w:szCs w:val="22"/>
        </w:rPr>
        <w:t>Umowy</w:t>
      </w:r>
      <w:r w:rsidR="00636B91" w:rsidRPr="00974FF7">
        <w:rPr>
          <w:rFonts w:ascii="Arial" w:hAnsi="Arial" w:cs="Arial"/>
          <w:sz w:val="22"/>
          <w:szCs w:val="22"/>
        </w:rPr>
        <w:t xml:space="preserve"> </w:t>
      </w:r>
      <w:r w:rsidR="00D06200" w:rsidRPr="00974FF7">
        <w:rPr>
          <w:rFonts w:ascii="Arial" w:hAnsi="Arial" w:cs="Arial"/>
          <w:sz w:val="22"/>
          <w:szCs w:val="22"/>
        </w:rPr>
        <w:t xml:space="preserve">                               </w:t>
      </w:r>
      <w:r w:rsidR="00E23098" w:rsidRPr="00974FF7">
        <w:rPr>
          <w:rFonts w:ascii="Arial" w:hAnsi="Arial" w:cs="Arial"/>
          <w:sz w:val="22"/>
          <w:szCs w:val="22"/>
        </w:rPr>
        <w:t>o podwykonawstwo, której przedmiotem są roboty budowlane, lub projektu jej zmiany – w</w:t>
      </w:r>
      <w:r w:rsidR="0036604B" w:rsidRPr="00974FF7">
        <w:rPr>
          <w:rFonts w:ascii="Arial" w:hAnsi="Arial" w:cs="Arial"/>
          <w:sz w:val="22"/>
          <w:szCs w:val="22"/>
        </w:rPr>
        <w:t xml:space="preserve"> </w:t>
      </w:r>
      <w:r w:rsidR="00E23098" w:rsidRPr="00974FF7">
        <w:rPr>
          <w:rFonts w:ascii="Arial" w:hAnsi="Arial" w:cs="Arial"/>
          <w:sz w:val="22"/>
          <w:szCs w:val="22"/>
        </w:rPr>
        <w:t>wysokości</w:t>
      </w:r>
      <w:r w:rsidR="0036604B" w:rsidRPr="00974FF7">
        <w:rPr>
          <w:rFonts w:ascii="Arial" w:hAnsi="Arial" w:cs="Arial"/>
          <w:sz w:val="22"/>
          <w:szCs w:val="22"/>
        </w:rPr>
        <w:t xml:space="preserve"> </w:t>
      </w:r>
      <w:r w:rsidR="00A95C5E" w:rsidRPr="00974FF7">
        <w:rPr>
          <w:rFonts w:ascii="Arial" w:hAnsi="Arial" w:cs="Arial"/>
          <w:sz w:val="22"/>
          <w:szCs w:val="22"/>
        </w:rPr>
        <w:t>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§2 ust. 1 umowy</w:t>
      </w:r>
      <w:r w:rsidR="00494007" w:rsidRPr="00974FF7">
        <w:rPr>
          <w:rFonts w:ascii="Arial" w:hAnsi="Arial" w:cs="Arial"/>
          <w:sz w:val="22"/>
          <w:szCs w:val="22"/>
        </w:rPr>
        <w:t xml:space="preserve"> za każde naruszenie</w:t>
      </w:r>
      <w:r w:rsidR="00993AE6">
        <w:rPr>
          <w:rFonts w:ascii="Arial" w:hAnsi="Arial" w:cs="Arial"/>
          <w:sz w:val="22"/>
          <w:szCs w:val="22"/>
        </w:rPr>
        <w:t>, jednak nie więcej niż 500,00 zł</w:t>
      </w:r>
    </w:p>
    <w:p w14:paraId="494B6E8D" w14:textId="5AC7C45A" w:rsidR="00E23098" w:rsidRPr="00974FF7" w:rsidRDefault="00E23098"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za każdorazowe nieprzedłożenie poświadczonej za zgod</w:t>
      </w:r>
      <w:r w:rsidR="00995FA5" w:rsidRPr="00974FF7">
        <w:rPr>
          <w:rFonts w:ascii="Arial" w:hAnsi="Arial" w:cs="Arial"/>
          <w:sz w:val="22"/>
          <w:szCs w:val="22"/>
        </w:rPr>
        <w:t xml:space="preserve">ność </w:t>
      </w:r>
      <w:r w:rsidR="0065367F" w:rsidRPr="00974FF7">
        <w:rPr>
          <w:rFonts w:ascii="Arial" w:hAnsi="Arial" w:cs="Arial"/>
          <w:sz w:val="22"/>
          <w:szCs w:val="22"/>
        </w:rPr>
        <w:br/>
      </w:r>
      <w:r w:rsidR="00995FA5" w:rsidRPr="00974FF7">
        <w:rPr>
          <w:rFonts w:ascii="Arial" w:hAnsi="Arial" w:cs="Arial"/>
          <w:sz w:val="22"/>
          <w:szCs w:val="22"/>
        </w:rPr>
        <w:t xml:space="preserve">z oryginałem kopii </w:t>
      </w:r>
      <w:r w:rsidR="00FC49E3" w:rsidRPr="00974FF7">
        <w:rPr>
          <w:rFonts w:ascii="Arial" w:hAnsi="Arial" w:cs="Arial"/>
          <w:sz w:val="22"/>
          <w:szCs w:val="22"/>
        </w:rPr>
        <w:t>Umowy</w:t>
      </w:r>
      <w:r w:rsidR="00F878B3" w:rsidRPr="00974FF7">
        <w:rPr>
          <w:rFonts w:ascii="Arial" w:hAnsi="Arial" w:cs="Arial"/>
          <w:sz w:val="22"/>
          <w:szCs w:val="22"/>
        </w:rPr>
        <w:t xml:space="preserve"> </w:t>
      </w:r>
      <w:r w:rsidR="00995FA5" w:rsidRPr="00974FF7">
        <w:rPr>
          <w:rFonts w:ascii="Arial" w:hAnsi="Arial" w:cs="Arial"/>
          <w:sz w:val="22"/>
          <w:szCs w:val="22"/>
        </w:rPr>
        <w:t xml:space="preserve">o </w:t>
      </w:r>
      <w:r w:rsidRPr="00974FF7">
        <w:rPr>
          <w:rFonts w:ascii="Arial" w:hAnsi="Arial" w:cs="Arial"/>
          <w:sz w:val="22"/>
          <w:szCs w:val="22"/>
        </w:rPr>
        <w:t xml:space="preserve">podwykonawstwo lub jej zmiany, w wysokości </w:t>
      </w:r>
      <w:r w:rsidR="00646194" w:rsidRPr="00974FF7">
        <w:rPr>
          <w:rFonts w:ascii="Arial" w:hAnsi="Arial" w:cs="Arial"/>
          <w:sz w:val="22"/>
          <w:szCs w:val="22"/>
        </w:rPr>
        <w:t>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w:t>
      </w:r>
      <w:r w:rsidR="009D279A" w:rsidRPr="00974FF7">
        <w:rPr>
          <w:rFonts w:ascii="Arial" w:hAnsi="Arial" w:cs="Arial"/>
          <w:sz w:val="22"/>
          <w:szCs w:val="22"/>
        </w:rPr>
        <w:t xml:space="preserve"> </w:t>
      </w:r>
      <w:r w:rsidR="00DE71F0" w:rsidRPr="00974FF7">
        <w:rPr>
          <w:rFonts w:ascii="Arial" w:hAnsi="Arial" w:cs="Arial"/>
          <w:sz w:val="22"/>
          <w:szCs w:val="22"/>
        </w:rPr>
        <w:t>2 ust. 1 umowy</w:t>
      </w:r>
      <w:r w:rsidRPr="00974FF7">
        <w:rPr>
          <w:rFonts w:ascii="Arial" w:hAnsi="Arial" w:cs="Arial"/>
          <w:sz w:val="22"/>
          <w:szCs w:val="22"/>
        </w:rPr>
        <w:t xml:space="preserve"> </w:t>
      </w:r>
      <w:r w:rsidR="005913EF" w:rsidRPr="00974FF7">
        <w:rPr>
          <w:rFonts w:ascii="Arial" w:hAnsi="Arial" w:cs="Arial"/>
          <w:sz w:val="22"/>
          <w:szCs w:val="22"/>
        </w:rPr>
        <w:t>za każde naruszenie,</w:t>
      </w:r>
      <w:r w:rsidR="00646194" w:rsidRPr="00974FF7">
        <w:rPr>
          <w:rFonts w:ascii="Arial" w:hAnsi="Arial" w:cs="Arial"/>
          <w:sz w:val="22"/>
          <w:szCs w:val="22"/>
        </w:rPr>
        <w:t xml:space="preserve"> jednak nie więcej niż 500 zł,</w:t>
      </w:r>
    </w:p>
    <w:p w14:paraId="6DDCFDCC" w14:textId="0F06B0C4" w:rsidR="00C93683" w:rsidRPr="00974FF7" w:rsidRDefault="00E23098" w:rsidP="00E1759D">
      <w:pPr>
        <w:pStyle w:val="Bezodstpw"/>
        <w:numPr>
          <w:ilvl w:val="0"/>
          <w:numId w:val="24"/>
        </w:numPr>
        <w:ind w:left="851" w:hanging="426"/>
        <w:jc w:val="both"/>
        <w:rPr>
          <w:rFonts w:ascii="Arial" w:hAnsi="Arial" w:cs="Arial"/>
          <w:sz w:val="22"/>
          <w:szCs w:val="22"/>
        </w:rPr>
      </w:pPr>
      <w:r w:rsidRPr="00974FF7">
        <w:rPr>
          <w:rFonts w:ascii="Arial" w:hAnsi="Arial" w:cs="Arial"/>
          <w:bCs/>
          <w:sz w:val="22"/>
          <w:szCs w:val="22"/>
        </w:rPr>
        <w:t>za brak zapłaty lub nieterminową zapłatę</w:t>
      </w:r>
      <w:r w:rsidR="003C1AAA" w:rsidRPr="00974FF7">
        <w:rPr>
          <w:rFonts w:ascii="Arial" w:hAnsi="Arial" w:cs="Arial"/>
          <w:bCs/>
          <w:sz w:val="22"/>
          <w:szCs w:val="22"/>
        </w:rPr>
        <w:t xml:space="preserve"> wynagrodzenia należnego Podwykonawcom lub dalszym Podwykonawcom w wysokości</w:t>
      </w:r>
      <w:r w:rsidR="0036604B" w:rsidRPr="00974FF7">
        <w:rPr>
          <w:rFonts w:ascii="Arial" w:hAnsi="Arial" w:cs="Arial"/>
          <w:bCs/>
          <w:sz w:val="22"/>
          <w:szCs w:val="22"/>
        </w:rPr>
        <w:t xml:space="preserve"> </w:t>
      </w:r>
      <w:r w:rsidR="00646194" w:rsidRPr="00974FF7">
        <w:rPr>
          <w:rFonts w:ascii="Arial" w:hAnsi="Arial" w:cs="Arial"/>
          <w:bCs/>
          <w:sz w:val="22"/>
          <w:szCs w:val="22"/>
        </w:rPr>
        <w:t>1</w:t>
      </w:r>
      <w:r w:rsidR="003C75A2" w:rsidRPr="00974FF7">
        <w:rPr>
          <w:rFonts w:ascii="Arial" w:hAnsi="Arial" w:cs="Arial"/>
          <w:bCs/>
          <w:sz w:val="22"/>
          <w:szCs w:val="22"/>
        </w:rPr>
        <w:t xml:space="preserve">% </w:t>
      </w:r>
      <w:r w:rsidR="00646194" w:rsidRPr="00974FF7">
        <w:rPr>
          <w:rFonts w:ascii="Arial" w:hAnsi="Arial" w:cs="Arial"/>
          <w:bCs/>
          <w:sz w:val="22"/>
          <w:szCs w:val="22"/>
        </w:rPr>
        <w:t xml:space="preserve">wynagrodzenia umownego brutto umowy o podwykonawstwo, której brak zapłaty lub nieterminowej zapłaty dotyczy </w:t>
      </w:r>
      <w:r w:rsidR="003C75A2" w:rsidRPr="00974FF7">
        <w:rPr>
          <w:rFonts w:ascii="Arial" w:hAnsi="Arial" w:cs="Arial"/>
          <w:bCs/>
          <w:sz w:val="22"/>
          <w:szCs w:val="22"/>
        </w:rPr>
        <w:t>za każde</w:t>
      </w:r>
      <w:r w:rsidR="00DE71F0" w:rsidRPr="00974FF7">
        <w:rPr>
          <w:rFonts w:ascii="Arial" w:hAnsi="Arial" w:cs="Arial"/>
          <w:bCs/>
          <w:sz w:val="22"/>
          <w:szCs w:val="22"/>
        </w:rPr>
        <w:t xml:space="preserve"> stwierdzone</w:t>
      </w:r>
      <w:r w:rsidR="003C75A2" w:rsidRPr="00974FF7">
        <w:rPr>
          <w:rFonts w:ascii="Arial" w:hAnsi="Arial" w:cs="Arial"/>
          <w:bCs/>
          <w:sz w:val="22"/>
          <w:szCs w:val="22"/>
        </w:rPr>
        <w:t xml:space="preserve"> naruszenie</w:t>
      </w:r>
      <w:r w:rsidR="005913EF" w:rsidRPr="00974FF7">
        <w:rPr>
          <w:rFonts w:ascii="Arial" w:hAnsi="Arial" w:cs="Arial"/>
          <w:bCs/>
          <w:sz w:val="22"/>
          <w:szCs w:val="22"/>
        </w:rPr>
        <w:t>,</w:t>
      </w:r>
    </w:p>
    <w:p w14:paraId="52016E80" w14:textId="0E0FBB1C" w:rsidR="00C93683" w:rsidRPr="00974FF7" w:rsidRDefault="00C93683"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300 zł za każdy rozpoczęty dzień </w:t>
      </w:r>
      <w:r w:rsidR="001E2E50" w:rsidRPr="00974FF7">
        <w:rPr>
          <w:rFonts w:ascii="Arial" w:hAnsi="Arial" w:cs="Arial"/>
          <w:sz w:val="22"/>
          <w:szCs w:val="22"/>
        </w:rPr>
        <w:t>zwłoki</w:t>
      </w:r>
      <w:r w:rsidRPr="00974FF7">
        <w:rPr>
          <w:rFonts w:ascii="Arial" w:hAnsi="Arial" w:cs="Arial"/>
          <w:sz w:val="22"/>
          <w:szCs w:val="22"/>
        </w:rPr>
        <w:t xml:space="preserve"> od przekazania</w:t>
      </w:r>
      <w:r w:rsidR="005B6A61" w:rsidRPr="00974FF7">
        <w:rPr>
          <w:rFonts w:ascii="Arial" w:hAnsi="Arial" w:cs="Arial"/>
          <w:sz w:val="22"/>
          <w:szCs w:val="22"/>
        </w:rPr>
        <w:t xml:space="preserve"> </w:t>
      </w:r>
      <w:r w:rsidR="000757C8" w:rsidRPr="00974FF7">
        <w:rPr>
          <w:rFonts w:ascii="Arial" w:hAnsi="Arial" w:cs="Arial"/>
          <w:sz w:val="22"/>
          <w:szCs w:val="22"/>
        </w:rPr>
        <w:t xml:space="preserve">dokumentów </w:t>
      </w:r>
      <w:r w:rsidR="007F1156" w:rsidRPr="00974FF7">
        <w:rPr>
          <w:rFonts w:ascii="Arial" w:hAnsi="Arial" w:cs="Arial"/>
          <w:sz w:val="22"/>
          <w:szCs w:val="22"/>
        </w:rPr>
        <w:t>o który</w:t>
      </w:r>
      <w:r w:rsidR="000757C8" w:rsidRPr="00974FF7">
        <w:rPr>
          <w:rFonts w:ascii="Arial" w:hAnsi="Arial" w:cs="Arial"/>
          <w:sz w:val="22"/>
          <w:szCs w:val="22"/>
        </w:rPr>
        <w:t>ch</w:t>
      </w:r>
      <w:r w:rsidR="007F1156" w:rsidRPr="00974FF7">
        <w:rPr>
          <w:rFonts w:ascii="Arial" w:hAnsi="Arial" w:cs="Arial"/>
          <w:sz w:val="22"/>
          <w:szCs w:val="22"/>
        </w:rPr>
        <w:t xml:space="preserve"> mowa w § 4 ust.</w:t>
      </w:r>
      <w:r w:rsidR="007F1156" w:rsidRPr="00974FF7">
        <w:rPr>
          <w:rFonts w:ascii="Arial" w:hAnsi="Arial" w:cs="Arial"/>
          <w:color w:val="00B050"/>
          <w:sz w:val="22"/>
          <w:szCs w:val="22"/>
        </w:rPr>
        <w:t xml:space="preserve"> </w:t>
      </w:r>
      <w:r w:rsidR="007F1156" w:rsidRPr="00974FF7">
        <w:rPr>
          <w:rFonts w:ascii="Arial" w:hAnsi="Arial" w:cs="Arial"/>
          <w:sz w:val="22"/>
          <w:szCs w:val="22"/>
        </w:rPr>
        <w:t>2</w:t>
      </w:r>
      <w:r w:rsidR="00470854">
        <w:rPr>
          <w:rFonts w:ascii="Arial" w:hAnsi="Arial" w:cs="Arial"/>
          <w:sz w:val="22"/>
          <w:szCs w:val="22"/>
        </w:rPr>
        <w:t>1</w:t>
      </w:r>
      <w:r w:rsidR="00C42A8A" w:rsidRPr="00993AE6">
        <w:rPr>
          <w:rFonts w:ascii="Arial" w:hAnsi="Arial" w:cs="Arial"/>
          <w:sz w:val="22"/>
          <w:szCs w:val="22"/>
        </w:rPr>
        <w:t xml:space="preserve"> </w:t>
      </w:r>
      <w:r w:rsidR="00993AE6">
        <w:rPr>
          <w:rFonts w:ascii="Arial" w:hAnsi="Arial" w:cs="Arial"/>
          <w:sz w:val="22"/>
          <w:szCs w:val="22"/>
        </w:rPr>
        <w:t xml:space="preserve">lub </w:t>
      </w:r>
      <w:r w:rsidR="00C42A8A" w:rsidRPr="00974FF7">
        <w:rPr>
          <w:rFonts w:ascii="Arial" w:hAnsi="Arial" w:cs="Arial"/>
          <w:sz w:val="22"/>
          <w:szCs w:val="22"/>
        </w:rPr>
        <w:t xml:space="preserve">od przekazania </w:t>
      </w:r>
      <w:r w:rsidR="00B61D3D">
        <w:rPr>
          <w:rFonts w:ascii="Arial" w:hAnsi="Arial" w:cs="Arial"/>
          <w:sz w:val="22"/>
          <w:szCs w:val="22"/>
        </w:rPr>
        <w:t>H</w:t>
      </w:r>
      <w:r w:rsidR="00C42A8A" w:rsidRPr="00974FF7">
        <w:rPr>
          <w:rFonts w:ascii="Arial" w:hAnsi="Arial" w:cs="Arial"/>
          <w:sz w:val="22"/>
          <w:szCs w:val="22"/>
        </w:rPr>
        <w:t>armonogramu realizacji robót</w:t>
      </w:r>
      <w:r w:rsidR="005B6A61" w:rsidRPr="00974FF7">
        <w:rPr>
          <w:rFonts w:ascii="Arial" w:hAnsi="Arial" w:cs="Arial"/>
          <w:sz w:val="22"/>
          <w:szCs w:val="22"/>
        </w:rPr>
        <w:t xml:space="preserve"> </w:t>
      </w:r>
      <w:r w:rsidR="00C42A8A" w:rsidRPr="00974FF7">
        <w:rPr>
          <w:rFonts w:ascii="Arial" w:hAnsi="Arial" w:cs="Arial"/>
          <w:sz w:val="22"/>
          <w:szCs w:val="22"/>
        </w:rPr>
        <w:t xml:space="preserve">o którym mowa w § 4 ust. 2 </w:t>
      </w:r>
      <w:r w:rsidRPr="00974FF7">
        <w:rPr>
          <w:rFonts w:ascii="Arial" w:hAnsi="Arial" w:cs="Arial"/>
          <w:sz w:val="22"/>
          <w:szCs w:val="22"/>
        </w:rPr>
        <w:t>niniejszej umowy</w:t>
      </w:r>
      <w:r w:rsidR="00646194" w:rsidRPr="00974FF7">
        <w:rPr>
          <w:rFonts w:ascii="Arial" w:hAnsi="Arial" w:cs="Arial"/>
          <w:sz w:val="22"/>
          <w:szCs w:val="22"/>
        </w:rPr>
        <w:t xml:space="preserve">, jednak nie więcej niż </w:t>
      </w:r>
      <w:r w:rsidR="000757C8" w:rsidRPr="00974FF7">
        <w:rPr>
          <w:rFonts w:ascii="Arial" w:hAnsi="Arial" w:cs="Arial"/>
          <w:sz w:val="22"/>
          <w:szCs w:val="22"/>
        </w:rPr>
        <w:t>3000</w:t>
      </w:r>
      <w:r w:rsidR="00646194" w:rsidRPr="00974FF7">
        <w:rPr>
          <w:rFonts w:ascii="Arial" w:hAnsi="Arial" w:cs="Arial"/>
          <w:sz w:val="22"/>
          <w:szCs w:val="22"/>
        </w:rPr>
        <w:t xml:space="preserve"> zł</w:t>
      </w:r>
      <w:r w:rsidR="00C42A8A" w:rsidRPr="00974FF7">
        <w:rPr>
          <w:rFonts w:ascii="Arial" w:hAnsi="Arial" w:cs="Arial"/>
          <w:sz w:val="22"/>
          <w:szCs w:val="22"/>
        </w:rPr>
        <w:t xml:space="preserve">. </w:t>
      </w:r>
      <w:r w:rsidRPr="00974FF7">
        <w:rPr>
          <w:rFonts w:ascii="Arial" w:hAnsi="Arial" w:cs="Arial"/>
          <w:sz w:val="22"/>
          <w:szCs w:val="22"/>
        </w:rPr>
        <w:t xml:space="preserve">W przypadku przekroczenia terminu o 5 dni roboczych zamawiający może </w:t>
      </w:r>
      <w:r w:rsidR="00DE71F0" w:rsidRPr="00974FF7">
        <w:rPr>
          <w:rFonts w:ascii="Arial" w:hAnsi="Arial" w:cs="Arial"/>
          <w:sz w:val="22"/>
          <w:szCs w:val="22"/>
        </w:rPr>
        <w:t>odstąpić od</w:t>
      </w:r>
      <w:r w:rsidRPr="00974FF7">
        <w:rPr>
          <w:rFonts w:ascii="Arial" w:hAnsi="Arial" w:cs="Arial"/>
          <w:sz w:val="22"/>
          <w:szCs w:val="22"/>
        </w:rPr>
        <w:t xml:space="preserve"> umow</w:t>
      </w:r>
      <w:r w:rsidR="00DE71F0" w:rsidRPr="00974FF7">
        <w:rPr>
          <w:rFonts w:ascii="Arial" w:hAnsi="Arial" w:cs="Arial"/>
          <w:sz w:val="22"/>
          <w:szCs w:val="22"/>
        </w:rPr>
        <w:t>y</w:t>
      </w:r>
      <w:r w:rsidRPr="00974FF7">
        <w:rPr>
          <w:rFonts w:ascii="Arial" w:hAnsi="Arial" w:cs="Arial"/>
          <w:sz w:val="22"/>
          <w:szCs w:val="22"/>
        </w:rPr>
        <w:t xml:space="preserve"> z winy wykonawcy i naliczyć karę umowną wskazaną w ust. 1 litera c) niniejszego paragrafu. </w:t>
      </w:r>
    </w:p>
    <w:p w14:paraId="5C145CD4" w14:textId="6CC4701F" w:rsidR="009967D6" w:rsidRPr="00974FF7" w:rsidRDefault="00494007" w:rsidP="00E1759D">
      <w:pPr>
        <w:pStyle w:val="Bezodstpw"/>
        <w:numPr>
          <w:ilvl w:val="0"/>
          <w:numId w:val="24"/>
        </w:numPr>
        <w:ind w:left="851" w:hanging="426"/>
        <w:jc w:val="both"/>
        <w:rPr>
          <w:rFonts w:ascii="Arial" w:hAnsi="Arial" w:cs="Arial"/>
          <w:color w:val="00B050"/>
          <w:sz w:val="22"/>
          <w:szCs w:val="22"/>
        </w:rPr>
      </w:pPr>
      <w:r w:rsidRPr="00974FF7">
        <w:rPr>
          <w:rFonts w:ascii="Arial" w:hAnsi="Arial" w:cs="Arial"/>
          <w:bCs/>
          <w:sz w:val="22"/>
          <w:szCs w:val="22"/>
        </w:rPr>
        <w:t xml:space="preserve">za każdorazowy brak zmiany </w:t>
      </w:r>
      <w:r w:rsidR="00FC49E3" w:rsidRPr="00974FF7">
        <w:rPr>
          <w:rFonts w:ascii="Arial" w:hAnsi="Arial" w:cs="Arial"/>
          <w:bCs/>
          <w:sz w:val="22"/>
          <w:szCs w:val="22"/>
        </w:rPr>
        <w:t>Umowy</w:t>
      </w:r>
      <w:r w:rsidRPr="00974FF7">
        <w:rPr>
          <w:rFonts w:ascii="Arial" w:hAnsi="Arial" w:cs="Arial"/>
          <w:bCs/>
          <w:sz w:val="22"/>
          <w:szCs w:val="22"/>
        </w:rPr>
        <w:t xml:space="preserve"> o podwykonawstwo w zakresie terminu zapłaty</w:t>
      </w:r>
      <w:r w:rsidR="00592A2B" w:rsidRPr="00974FF7">
        <w:rPr>
          <w:rFonts w:ascii="Arial" w:hAnsi="Arial" w:cs="Arial"/>
          <w:bCs/>
          <w:sz w:val="22"/>
          <w:szCs w:val="22"/>
        </w:rPr>
        <w:t xml:space="preserve"> </w:t>
      </w:r>
      <w:r w:rsidR="00646194" w:rsidRPr="00974FF7">
        <w:rPr>
          <w:rFonts w:ascii="Arial" w:hAnsi="Arial" w:cs="Arial"/>
          <w:sz w:val="22"/>
          <w:szCs w:val="22"/>
        </w:rPr>
        <w:t>w wysokości 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§2 ust. 1 umowy</w:t>
      </w:r>
      <w:r w:rsidRPr="00974FF7">
        <w:rPr>
          <w:rFonts w:ascii="Arial" w:hAnsi="Arial" w:cs="Arial"/>
          <w:sz w:val="22"/>
          <w:szCs w:val="22"/>
        </w:rPr>
        <w:t xml:space="preserve"> za każde</w:t>
      </w:r>
      <w:r w:rsidR="00646194" w:rsidRPr="00974FF7">
        <w:rPr>
          <w:rFonts w:ascii="Arial" w:hAnsi="Arial" w:cs="Arial"/>
          <w:sz w:val="22"/>
          <w:szCs w:val="22"/>
        </w:rPr>
        <w:t xml:space="preserve"> </w:t>
      </w:r>
      <w:r w:rsidRPr="00974FF7">
        <w:rPr>
          <w:rFonts w:ascii="Arial" w:hAnsi="Arial" w:cs="Arial"/>
          <w:sz w:val="22"/>
          <w:szCs w:val="22"/>
        </w:rPr>
        <w:t>naruszenie</w:t>
      </w:r>
      <w:r w:rsidR="00827181" w:rsidRPr="00974FF7">
        <w:rPr>
          <w:rFonts w:ascii="Arial" w:hAnsi="Arial" w:cs="Arial"/>
          <w:bCs/>
          <w:sz w:val="22"/>
          <w:szCs w:val="22"/>
        </w:rPr>
        <w:t>,</w:t>
      </w:r>
      <w:r w:rsidR="00646194" w:rsidRPr="00974FF7">
        <w:rPr>
          <w:rFonts w:ascii="Arial" w:hAnsi="Arial" w:cs="Arial"/>
          <w:bCs/>
          <w:sz w:val="22"/>
          <w:szCs w:val="22"/>
        </w:rPr>
        <w:t xml:space="preserve"> jednak nie więcej niż 500 zł.,</w:t>
      </w:r>
    </w:p>
    <w:p w14:paraId="79153A85" w14:textId="3D39DB3F" w:rsidR="00646194" w:rsidRPr="00974FF7" w:rsidRDefault="00646194" w:rsidP="00166122">
      <w:pPr>
        <w:numPr>
          <w:ilvl w:val="0"/>
          <w:numId w:val="7"/>
        </w:numPr>
        <w:ind w:left="426" w:hanging="426"/>
        <w:jc w:val="both"/>
        <w:rPr>
          <w:rFonts w:ascii="Arial" w:hAnsi="Arial" w:cs="Arial"/>
          <w:sz w:val="22"/>
          <w:szCs w:val="22"/>
        </w:rPr>
      </w:pPr>
      <w:r w:rsidRPr="00974FF7">
        <w:rPr>
          <w:rFonts w:ascii="Arial" w:hAnsi="Arial" w:cs="Arial"/>
          <w:sz w:val="22"/>
          <w:szCs w:val="22"/>
        </w:rPr>
        <w:t>Łączna wysokość kar umownych przewidzianych w umowie nie może przekraczać 30% wynagrodzenia całkowitego brutto określonego w § 2 ust. 1 umowy.</w:t>
      </w:r>
    </w:p>
    <w:p w14:paraId="7CE494CD" w14:textId="0C0E32CC" w:rsidR="00646194" w:rsidRPr="00974FF7" w:rsidRDefault="00646194"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 xml:space="preserve">Wykonawca zapłaci Zamawiającemu karę umowną w terminie </w:t>
      </w:r>
      <w:r w:rsidR="00470854">
        <w:rPr>
          <w:rFonts w:ascii="Arial" w:hAnsi="Arial" w:cs="Arial"/>
          <w:sz w:val="22"/>
          <w:szCs w:val="22"/>
        </w:rPr>
        <w:t xml:space="preserve">wskazanym w </w:t>
      </w:r>
      <w:r w:rsidR="00F80FAE">
        <w:rPr>
          <w:rFonts w:ascii="Arial" w:hAnsi="Arial" w:cs="Arial"/>
          <w:sz w:val="22"/>
          <w:szCs w:val="22"/>
        </w:rPr>
        <w:t>n</w:t>
      </w:r>
      <w:r w:rsidR="00470854">
        <w:rPr>
          <w:rFonts w:ascii="Arial" w:hAnsi="Arial" w:cs="Arial"/>
          <w:sz w:val="22"/>
          <w:szCs w:val="22"/>
        </w:rPr>
        <w:t>ocie obciążeniowej</w:t>
      </w:r>
      <w:r w:rsidR="00F80FAE">
        <w:rPr>
          <w:rFonts w:ascii="Arial" w:hAnsi="Arial" w:cs="Arial"/>
          <w:sz w:val="22"/>
          <w:szCs w:val="22"/>
        </w:rPr>
        <w:t>.</w:t>
      </w:r>
      <w:bookmarkStart w:id="0" w:name="_GoBack"/>
      <w:bookmarkEnd w:id="0"/>
    </w:p>
    <w:p w14:paraId="235B2D11" w14:textId="1F2F83EB" w:rsidR="00C970EC" w:rsidRPr="00974FF7" w:rsidRDefault="00C970EC"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Zamawiający zastrzega sobie prawo dochodzenia odszkodowania uzupełniającego przewyższającego wysokość zastrzeżonych kar umownych, na zasadach ogólnych.</w:t>
      </w:r>
    </w:p>
    <w:p w14:paraId="13D6ED4C" w14:textId="52F2656F" w:rsidR="00E723C6" w:rsidRPr="00974FF7" w:rsidRDefault="00C970EC"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Zamawiający może potrącić kary umowne z wynagrodzenia Wykonawcy</w:t>
      </w:r>
      <w:r w:rsidR="002A731A" w:rsidRPr="00974FF7">
        <w:rPr>
          <w:rFonts w:ascii="Arial" w:hAnsi="Arial" w:cs="Arial"/>
          <w:sz w:val="22"/>
          <w:szCs w:val="22"/>
        </w:rPr>
        <w:t xml:space="preserve"> bądź</w:t>
      </w:r>
      <w:r w:rsidR="001E2E50" w:rsidRPr="00974FF7">
        <w:rPr>
          <w:rFonts w:ascii="Arial" w:hAnsi="Arial" w:cs="Arial"/>
          <w:sz w:val="22"/>
          <w:szCs w:val="22"/>
        </w:rPr>
        <w:t xml:space="preserve"> </w:t>
      </w:r>
      <w:r w:rsidR="009D279A" w:rsidRPr="00974FF7">
        <w:rPr>
          <w:rFonts w:ascii="Arial" w:hAnsi="Arial" w:cs="Arial"/>
          <w:sz w:val="22"/>
          <w:szCs w:val="22"/>
        </w:rPr>
        <w:br/>
      </w:r>
      <w:r w:rsidRPr="00974FF7">
        <w:rPr>
          <w:rFonts w:ascii="Arial" w:hAnsi="Arial" w:cs="Arial"/>
          <w:sz w:val="22"/>
          <w:szCs w:val="22"/>
        </w:rPr>
        <w:t xml:space="preserve">z zabezpieczenia należytego wykonania </w:t>
      </w:r>
      <w:r w:rsidR="00FC49E3" w:rsidRPr="00974FF7">
        <w:rPr>
          <w:rFonts w:ascii="Arial" w:hAnsi="Arial" w:cs="Arial"/>
          <w:sz w:val="22"/>
          <w:szCs w:val="22"/>
        </w:rPr>
        <w:t>Umowy</w:t>
      </w:r>
      <w:r w:rsidRPr="00974FF7">
        <w:rPr>
          <w:rFonts w:ascii="Arial" w:hAnsi="Arial" w:cs="Arial"/>
          <w:sz w:val="22"/>
          <w:szCs w:val="22"/>
        </w:rPr>
        <w:t xml:space="preserve"> </w:t>
      </w:r>
      <w:r w:rsidR="00470854">
        <w:rPr>
          <w:rFonts w:ascii="Arial" w:hAnsi="Arial" w:cs="Arial"/>
          <w:sz w:val="22"/>
          <w:szCs w:val="22"/>
        </w:rPr>
        <w:t>po uprzednim wezwaniu do ich zapłaty.</w:t>
      </w:r>
    </w:p>
    <w:p w14:paraId="44EBA7E6" w14:textId="184A424C" w:rsidR="00AB4AE9" w:rsidRPr="00974FF7" w:rsidRDefault="00AB4AE9"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lastRenderedPageBreak/>
        <w:t>Zapisy dotyczące kar umownych pozostają ważne w przypadku odstąpienia przez którąkolwiek ze stron umowy.</w:t>
      </w:r>
    </w:p>
    <w:p w14:paraId="33658C33" w14:textId="77777777" w:rsidR="002076F3" w:rsidRDefault="002076F3" w:rsidP="00B85585">
      <w:pPr>
        <w:jc w:val="center"/>
        <w:rPr>
          <w:rFonts w:ascii="Arial" w:hAnsi="Arial" w:cs="Arial"/>
          <w:b/>
          <w:sz w:val="22"/>
          <w:szCs w:val="22"/>
        </w:rPr>
      </w:pPr>
    </w:p>
    <w:p w14:paraId="7814AE30" w14:textId="77777777" w:rsidR="00D12577" w:rsidRDefault="00D12577" w:rsidP="00B85585">
      <w:pPr>
        <w:jc w:val="center"/>
        <w:rPr>
          <w:rFonts w:ascii="Arial" w:hAnsi="Arial" w:cs="Arial"/>
          <w:b/>
          <w:sz w:val="22"/>
          <w:szCs w:val="22"/>
        </w:rPr>
      </w:pPr>
    </w:p>
    <w:p w14:paraId="5DA4791E" w14:textId="3AD42824" w:rsidR="00C970EC" w:rsidRPr="00974FF7" w:rsidRDefault="00A95C5E" w:rsidP="00B85585">
      <w:pPr>
        <w:jc w:val="center"/>
        <w:rPr>
          <w:rFonts w:ascii="Arial" w:hAnsi="Arial" w:cs="Arial"/>
          <w:b/>
          <w:sz w:val="22"/>
          <w:szCs w:val="22"/>
        </w:rPr>
      </w:pPr>
      <w:r w:rsidRPr="00974FF7">
        <w:rPr>
          <w:rFonts w:ascii="Arial" w:hAnsi="Arial" w:cs="Arial"/>
          <w:b/>
          <w:sz w:val="22"/>
          <w:szCs w:val="22"/>
        </w:rPr>
        <w:t>§ 11</w:t>
      </w:r>
    </w:p>
    <w:p w14:paraId="0267E1B6" w14:textId="429BFAD8" w:rsidR="004A3EC1" w:rsidRDefault="0026077D" w:rsidP="00B85585">
      <w:pPr>
        <w:jc w:val="center"/>
        <w:rPr>
          <w:rFonts w:ascii="Arial" w:hAnsi="Arial" w:cs="Arial"/>
          <w:b/>
          <w:sz w:val="22"/>
          <w:szCs w:val="22"/>
        </w:rPr>
      </w:pPr>
      <w:r w:rsidRPr="00974FF7">
        <w:rPr>
          <w:rFonts w:ascii="Arial" w:hAnsi="Arial" w:cs="Arial"/>
          <w:b/>
          <w:sz w:val="22"/>
          <w:szCs w:val="22"/>
        </w:rPr>
        <w:t>Gwarancja</w:t>
      </w:r>
      <w:r w:rsidR="004B5240" w:rsidRPr="00974FF7">
        <w:rPr>
          <w:rFonts w:ascii="Arial" w:hAnsi="Arial" w:cs="Arial"/>
          <w:b/>
          <w:sz w:val="22"/>
          <w:szCs w:val="22"/>
        </w:rPr>
        <w:t xml:space="preserve"> </w:t>
      </w:r>
    </w:p>
    <w:p w14:paraId="74F304C3" w14:textId="77777777" w:rsidR="009C661F" w:rsidRPr="00974FF7" w:rsidRDefault="009C661F" w:rsidP="00B85585">
      <w:pPr>
        <w:jc w:val="center"/>
        <w:rPr>
          <w:rFonts w:ascii="Arial" w:hAnsi="Arial" w:cs="Arial"/>
          <w:b/>
          <w:sz w:val="22"/>
          <w:szCs w:val="22"/>
        </w:rPr>
      </w:pPr>
    </w:p>
    <w:p w14:paraId="58A834EA" w14:textId="069710F8" w:rsidR="000A6893" w:rsidRPr="00974FF7" w:rsidRDefault="00C970EC"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Wykonawca jest odpowiedzialny względem Zamawiającego i jego następców prawnych za wady powstałe w okresie gwarancji jakości zgodnie z kodeksem cywilny</w:t>
      </w:r>
      <w:r w:rsidR="002A731A" w:rsidRPr="00974FF7">
        <w:rPr>
          <w:rFonts w:ascii="Arial" w:hAnsi="Arial" w:cs="Arial"/>
          <w:sz w:val="22"/>
          <w:szCs w:val="22"/>
        </w:rPr>
        <w:t>m</w:t>
      </w:r>
      <w:r w:rsidR="00146203" w:rsidRPr="00974FF7">
        <w:rPr>
          <w:rFonts w:ascii="Arial" w:hAnsi="Arial" w:cs="Arial"/>
          <w:sz w:val="22"/>
          <w:szCs w:val="22"/>
        </w:rPr>
        <w:t xml:space="preserve"> </w:t>
      </w:r>
      <w:r w:rsidR="00B72555" w:rsidRPr="00974FF7">
        <w:rPr>
          <w:rFonts w:ascii="Arial" w:hAnsi="Arial" w:cs="Arial"/>
          <w:sz w:val="22"/>
          <w:szCs w:val="22"/>
        </w:rPr>
        <w:t xml:space="preserve">i niniejszą </w:t>
      </w:r>
      <w:r w:rsidR="00FC49E3" w:rsidRPr="00974FF7">
        <w:rPr>
          <w:rFonts w:ascii="Arial" w:hAnsi="Arial" w:cs="Arial"/>
          <w:sz w:val="22"/>
          <w:szCs w:val="22"/>
        </w:rPr>
        <w:t>Umową</w:t>
      </w:r>
      <w:r w:rsidR="008F018A" w:rsidRPr="00974FF7">
        <w:rPr>
          <w:rFonts w:ascii="Arial" w:hAnsi="Arial" w:cs="Arial"/>
          <w:sz w:val="22"/>
          <w:szCs w:val="22"/>
        </w:rPr>
        <w:t>.</w:t>
      </w:r>
    </w:p>
    <w:p w14:paraId="7CA735E0" w14:textId="77777777" w:rsidR="00E82628" w:rsidRPr="00974FF7" w:rsidRDefault="00C970EC" w:rsidP="00920DB7">
      <w:pPr>
        <w:numPr>
          <w:ilvl w:val="0"/>
          <w:numId w:val="8"/>
        </w:numPr>
        <w:tabs>
          <w:tab w:val="clear" w:pos="502"/>
        </w:tabs>
        <w:ind w:left="426" w:hanging="426"/>
        <w:jc w:val="both"/>
        <w:rPr>
          <w:rFonts w:ascii="Arial" w:hAnsi="Arial" w:cs="Arial"/>
          <w:b/>
          <w:sz w:val="22"/>
          <w:szCs w:val="22"/>
        </w:rPr>
      </w:pPr>
      <w:r w:rsidRPr="00974FF7">
        <w:rPr>
          <w:rFonts w:ascii="Arial" w:hAnsi="Arial" w:cs="Arial"/>
          <w:sz w:val="22"/>
          <w:szCs w:val="22"/>
        </w:rPr>
        <w:t>Wykonawca udziela Zamawia</w:t>
      </w:r>
      <w:r w:rsidR="00BA1C5F" w:rsidRPr="00974FF7">
        <w:rPr>
          <w:rFonts w:ascii="Arial" w:hAnsi="Arial" w:cs="Arial"/>
          <w:sz w:val="22"/>
          <w:szCs w:val="22"/>
        </w:rPr>
        <w:t>jącemu i jego następcom prawnym</w:t>
      </w:r>
      <w:r w:rsidR="00E82628" w:rsidRPr="00974FF7">
        <w:rPr>
          <w:rFonts w:ascii="Arial" w:hAnsi="Arial" w:cs="Arial"/>
          <w:sz w:val="22"/>
          <w:szCs w:val="22"/>
        </w:rPr>
        <w:t>:</w:t>
      </w:r>
    </w:p>
    <w:p w14:paraId="0DC5C47E" w14:textId="603C072C" w:rsidR="00406FA3" w:rsidRPr="00974FF7" w:rsidRDefault="008F22F5" w:rsidP="00920DB7">
      <w:pPr>
        <w:ind w:left="426"/>
        <w:jc w:val="both"/>
        <w:rPr>
          <w:rFonts w:ascii="Arial" w:hAnsi="Arial" w:cs="Arial"/>
          <w:sz w:val="22"/>
          <w:szCs w:val="22"/>
        </w:rPr>
      </w:pPr>
      <w:r w:rsidRPr="00974FF7">
        <w:rPr>
          <w:rFonts w:ascii="Arial" w:hAnsi="Arial" w:cs="Arial"/>
          <w:b/>
          <w:sz w:val="22"/>
          <w:szCs w:val="22"/>
        </w:rPr>
        <w:t>…………</w:t>
      </w:r>
      <w:r w:rsidR="009C661F">
        <w:rPr>
          <w:rFonts w:ascii="Arial" w:hAnsi="Arial" w:cs="Arial"/>
          <w:b/>
          <w:sz w:val="22"/>
          <w:szCs w:val="22"/>
        </w:rPr>
        <w:t xml:space="preserve"> </w:t>
      </w:r>
      <w:r w:rsidR="0029186A" w:rsidRPr="00974FF7">
        <w:rPr>
          <w:rFonts w:ascii="Arial" w:hAnsi="Arial" w:cs="Arial"/>
          <w:b/>
          <w:sz w:val="22"/>
          <w:szCs w:val="22"/>
        </w:rPr>
        <w:t>miesięcznej</w:t>
      </w:r>
      <w:r w:rsidR="00E82628" w:rsidRPr="00974FF7">
        <w:rPr>
          <w:rFonts w:ascii="Arial" w:hAnsi="Arial" w:cs="Arial"/>
          <w:sz w:val="22"/>
          <w:szCs w:val="22"/>
        </w:rPr>
        <w:t xml:space="preserve"> </w:t>
      </w:r>
      <w:r w:rsidR="0029186A" w:rsidRPr="00974FF7">
        <w:rPr>
          <w:rFonts w:ascii="Arial" w:hAnsi="Arial" w:cs="Arial"/>
          <w:sz w:val="22"/>
          <w:szCs w:val="22"/>
        </w:rPr>
        <w:t>gwarancji</w:t>
      </w:r>
      <w:r w:rsidR="005B62EA" w:rsidRPr="00974FF7">
        <w:rPr>
          <w:rFonts w:ascii="Arial" w:hAnsi="Arial" w:cs="Arial"/>
          <w:b/>
          <w:sz w:val="22"/>
          <w:szCs w:val="22"/>
        </w:rPr>
        <w:t xml:space="preserve"> </w:t>
      </w:r>
      <w:r w:rsidR="00C970EC" w:rsidRPr="00974FF7">
        <w:rPr>
          <w:rFonts w:ascii="Arial" w:hAnsi="Arial" w:cs="Arial"/>
          <w:sz w:val="22"/>
          <w:szCs w:val="22"/>
        </w:rPr>
        <w:t xml:space="preserve">jakości na przedmiot </w:t>
      </w:r>
      <w:r w:rsidR="00FC49E3" w:rsidRPr="00974FF7">
        <w:rPr>
          <w:rFonts w:ascii="Arial" w:hAnsi="Arial" w:cs="Arial"/>
          <w:sz w:val="22"/>
          <w:szCs w:val="22"/>
        </w:rPr>
        <w:t>Umowy</w:t>
      </w:r>
      <w:r w:rsidR="00C970EC" w:rsidRPr="00974FF7">
        <w:rPr>
          <w:rFonts w:ascii="Arial" w:hAnsi="Arial" w:cs="Arial"/>
          <w:sz w:val="22"/>
          <w:szCs w:val="22"/>
        </w:rPr>
        <w:t xml:space="preserve"> (</w:t>
      </w:r>
      <w:r w:rsidR="00B33828" w:rsidRPr="00974FF7">
        <w:rPr>
          <w:rFonts w:ascii="Arial" w:hAnsi="Arial" w:cs="Arial"/>
          <w:sz w:val="22"/>
          <w:szCs w:val="22"/>
        </w:rPr>
        <w:t>zastosowane</w:t>
      </w:r>
      <w:r w:rsidR="00C970EC" w:rsidRPr="00974FF7">
        <w:rPr>
          <w:rFonts w:ascii="Arial" w:hAnsi="Arial" w:cs="Arial"/>
          <w:sz w:val="22"/>
          <w:szCs w:val="22"/>
        </w:rPr>
        <w:t xml:space="preserve"> materiały, wykonane roboty) li</w:t>
      </w:r>
      <w:r w:rsidR="009E6581" w:rsidRPr="00974FF7">
        <w:rPr>
          <w:rFonts w:ascii="Arial" w:hAnsi="Arial" w:cs="Arial"/>
          <w:sz w:val="22"/>
          <w:szCs w:val="22"/>
        </w:rPr>
        <w:t>cząc od daty odbioru końcowego</w:t>
      </w:r>
      <w:r w:rsidR="00146203" w:rsidRPr="00974FF7">
        <w:rPr>
          <w:rFonts w:ascii="Arial" w:hAnsi="Arial" w:cs="Arial"/>
          <w:sz w:val="22"/>
          <w:szCs w:val="22"/>
        </w:rPr>
        <w:t xml:space="preserve"> bez zastrzeżeń</w:t>
      </w:r>
      <w:r w:rsidR="00E82628" w:rsidRPr="00974FF7">
        <w:rPr>
          <w:rFonts w:ascii="Arial" w:hAnsi="Arial" w:cs="Arial"/>
          <w:sz w:val="22"/>
          <w:szCs w:val="22"/>
        </w:rPr>
        <w:t>.</w:t>
      </w:r>
    </w:p>
    <w:p w14:paraId="770FD4DC" w14:textId="77777777" w:rsidR="00406FA3" w:rsidRPr="00974FF7" w:rsidRDefault="00406FA3"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Oświadczenie o udzieleniu gwarancji jest równoznaczne z wydaniem dokumentu gwarancyjnego.</w:t>
      </w:r>
    </w:p>
    <w:p w14:paraId="3565F9E1" w14:textId="3226495D" w:rsidR="00406FA3" w:rsidRPr="00974FF7" w:rsidRDefault="00406FA3"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Zamawiający może wyk</w:t>
      </w:r>
      <w:r w:rsidR="006E40B2" w:rsidRPr="00974FF7">
        <w:rPr>
          <w:rFonts w:ascii="Arial" w:hAnsi="Arial" w:cs="Arial"/>
          <w:sz w:val="22"/>
          <w:szCs w:val="22"/>
        </w:rPr>
        <w:t>onać</w:t>
      </w:r>
      <w:r w:rsidRPr="00974FF7">
        <w:rPr>
          <w:rFonts w:ascii="Arial" w:hAnsi="Arial" w:cs="Arial"/>
          <w:sz w:val="22"/>
          <w:szCs w:val="22"/>
        </w:rPr>
        <w:t xml:space="preserve"> uprawnienia z tytułu gwarancji niezależnie od uprawnień wynikających z tytułu rękojmi.</w:t>
      </w:r>
    </w:p>
    <w:p w14:paraId="242FED41" w14:textId="1C458764" w:rsidR="009F4A34" w:rsidRPr="00974FF7" w:rsidRDefault="00C970EC"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 xml:space="preserve">Zamawiający niezwłocznie </w:t>
      </w:r>
      <w:r w:rsidR="009F4A34" w:rsidRPr="00974FF7">
        <w:rPr>
          <w:rFonts w:ascii="Arial" w:hAnsi="Arial" w:cs="Arial"/>
          <w:sz w:val="22"/>
          <w:szCs w:val="22"/>
        </w:rPr>
        <w:t>powiadomi Wykonawcę o powstałych wadach przedmiotu Umowy, natomiast Wykonawca jest zobowiązany d</w:t>
      </w:r>
      <w:r w:rsidR="00C8722C" w:rsidRPr="00974FF7">
        <w:rPr>
          <w:rFonts w:ascii="Arial" w:hAnsi="Arial" w:cs="Arial"/>
          <w:sz w:val="22"/>
          <w:szCs w:val="22"/>
        </w:rPr>
        <w:t>o ich usunięcia na własny koszt</w:t>
      </w:r>
      <w:r w:rsidR="009F4A34" w:rsidRPr="00974FF7">
        <w:rPr>
          <w:rFonts w:ascii="Arial" w:hAnsi="Arial" w:cs="Arial"/>
          <w:sz w:val="22"/>
          <w:szCs w:val="22"/>
        </w:rPr>
        <w:t xml:space="preserve"> i ryzyko w terminie nie dłuższym niż </w:t>
      </w:r>
      <w:r w:rsidR="00AA6A78" w:rsidRPr="00974FF7">
        <w:rPr>
          <w:rFonts w:ascii="Arial" w:hAnsi="Arial" w:cs="Arial"/>
          <w:sz w:val="22"/>
          <w:szCs w:val="22"/>
        </w:rPr>
        <w:t>14</w:t>
      </w:r>
      <w:r w:rsidR="00A60E0C" w:rsidRPr="00974FF7">
        <w:rPr>
          <w:rFonts w:ascii="Arial" w:hAnsi="Arial" w:cs="Arial"/>
          <w:sz w:val="22"/>
          <w:szCs w:val="22"/>
        </w:rPr>
        <w:t xml:space="preserve"> dni</w:t>
      </w:r>
      <w:r w:rsidR="006E40B2" w:rsidRPr="00974FF7">
        <w:rPr>
          <w:rFonts w:ascii="Arial" w:hAnsi="Arial" w:cs="Arial"/>
          <w:sz w:val="22"/>
          <w:szCs w:val="22"/>
        </w:rPr>
        <w:t xml:space="preserve"> od powiadomienia</w:t>
      </w:r>
      <w:r w:rsidR="00AA6A78" w:rsidRPr="00974FF7">
        <w:rPr>
          <w:rFonts w:ascii="Arial" w:hAnsi="Arial" w:cs="Arial"/>
          <w:sz w:val="22"/>
          <w:szCs w:val="22"/>
        </w:rPr>
        <w:t xml:space="preserve">. </w:t>
      </w:r>
    </w:p>
    <w:p w14:paraId="5DAD9926" w14:textId="263D6DA7" w:rsidR="006D566E"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Jeżeli Wykonawca nie usunie wady w terminie Zamawiający może zlecić usunięcie tej wady (naprawę, wymianę) innemu podmiotowi</w:t>
      </w:r>
      <w:r w:rsidR="00B72555" w:rsidRPr="00974FF7">
        <w:rPr>
          <w:rFonts w:ascii="Arial" w:hAnsi="Arial" w:cs="Arial"/>
          <w:sz w:val="22"/>
          <w:szCs w:val="22"/>
        </w:rPr>
        <w:t xml:space="preserve"> na </w:t>
      </w:r>
      <w:r w:rsidR="00AB4AE9" w:rsidRPr="00974FF7">
        <w:rPr>
          <w:rFonts w:ascii="Arial" w:hAnsi="Arial" w:cs="Arial"/>
          <w:sz w:val="22"/>
          <w:szCs w:val="22"/>
        </w:rPr>
        <w:t>niebezpieczeństwo</w:t>
      </w:r>
      <w:r w:rsidR="006E40B2" w:rsidRPr="00974FF7">
        <w:rPr>
          <w:rFonts w:ascii="Arial" w:hAnsi="Arial" w:cs="Arial"/>
          <w:sz w:val="22"/>
          <w:szCs w:val="22"/>
        </w:rPr>
        <w:t xml:space="preserve"> </w:t>
      </w:r>
      <w:r w:rsidR="00B72555" w:rsidRPr="00974FF7">
        <w:rPr>
          <w:rFonts w:ascii="Arial" w:hAnsi="Arial" w:cs="Arial"/>
          <w:sz w:val="22"/>
          <w:szCs w:val="22"/>
        </w:rPr>
        <w:t>Wykonawcy</w:t>
      </w:r>
      <w:r w:rsidRPr="00974FF7">
        <w:rPr>
          <w:rFonts w:ascii="Arial" w:hAnsi="Arial" w:cs="Arial"/>
          <w:sz w:val="22"/>
          <w:szCs w:val="22"/>
        </w:rPr>
        <w:t>, obciążając Wykonawcę kosztami takich prac lub dokon</w:t>
      </w:r>
      <w:r w:rsidR="006E40B2" w:rsidRPr="00974FF7">
        <w:rPr>
          <w:rFonts w:ascii="Arial" w:hAnsi="Arial" w:cs="Arial"/>
          <w:sz w:val="22"/>
          <w:szCs w:val="22"/>
        </w:rPr>
        <w:t>ać</w:t>
      </w:r>
      <w:r w:rsidR="00B72555" w:rsidRPr="00974FF7">
        <w:rPr>
          <w:rFonts w:ascii="Arial" w:hAnsi="Arial" w:cs="Arial"/>
          <w:sz w:val="22"/>
          <w:szCs w:val="22"/>
        </w:rPr>
        <w:t xml:space="preserve"> </w:t>
      </w:r>
      <w:r w:rsidRPr="00974FF7">
        <w:rPr>
          <w:rFonts w:ascii="Arial" w:hAnsi="Arial" w:cs="Arial"/>
          <w:sz w:val="22"/>
          <w:szCs w:val="22"/>
        </w:rPr>
        <w:t>potrącenia</w:t>
      </w:r>
      <w:r w:rsidR="00133EE7" w:rsidRPr="00974FF7">
        <w:rPr>
          <w:rFonts w:ascii="Arial" w:hAnsi="Arial" w:cs="Arial"/>
          <w:sz w:val="22"/>
          <w:szCs w:val="22"/>
        </w:rPr>
        <w:t xml:space="preserve"> </w:t>
      </w:r>
      <w:r w:rsidR="009D279A" w:rsidRPr="00974FF7">
        <w:rPr>
          <w:rFonts w:ascii="Arial" w:hAnsi="Arial" w:cs="Arial"/>
          <w:sz w:val="22"/>
          <w:szCs w:val="22"/>
        </w:rPr>
        <w:br/>
      </w:r>
      <w:r w:rsidRPr="00974FF7">
        <w:rPr>
          <w:rFonts w:ascii="Arial" w:hAnsi="Arial" w:cs="Arial"/>
          <w:sz w:val="22"/>
          <w:szCs w:val="22"/>
        </w:rPr>
        <w:t xml:space="preserve">z zabezpieczenia należytego wykonania </w:t>
      </w:r>
      <w:r w:rsidR="00AB4AE9" w:rsidRPr="00974FF7">
        <w:rPr>
          <w:rFonts w:ascii="Arial" w:hAnsi="Arial" w:cs="Arial"/>
          <w:sz w:val="22"/>
          <w:szCs w:val="22"/>
        </w:rPr>
        <w:t>u</w:t>
      </w:r>
      <w:r w:rsidR="00FC49E3" w:rsidRPr="00974FF7">
        <w:rPr>
          <w:rFonts w:ascii="Arial" w:hAnsi="Arial" w:cs="Arial"/>
          <w:sz w:val="22"/>
          <w:szCs w:val="22"/>
        </w:rPr>
        <w:t>mowy</w:t>
      </w:r>
      <w:r w:rsidRPr="00974FF7">
        <w:rPr>
          <w:rFonts w:ascii="Arial" w:hAnsi="Arial" w:cs="Arial"/>
          <w:sz w:val="22"/>
          <w:szCs w:val="22"/>
        </w:rPr>
        <w:t xml:space="preserve">. </w:t>
      </w:r>
      <w:r w:rsidR="00C40CA3" w:rsidRPr="00974FF7">
        <w:rPr>
          <w:rFonts w:ascii="Arial" w:hAnsi="Arial" w:cs="Arial"/>
          <w:sz w:val="22"/>
          <w:szCs w:val="22"/>
        </w:rPr>
        <w:t xml:space="preserve">  </w:t>
      </w:r>
    </w:p>
    <w:p w14:paraId="67D92C08" w14:textId="3B544513" w:rsidR="00494007"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 xml:space="preserve">Jeżeli wady nie nadają się do usunięcia, a nie uniemożliwiają one użytkowania przedmiotu </w:t>
      </w:r>
      <w:r w:rsidR="00FC49E3" w:rsidRPr="00974FF7">
        <w:rPr>
          <w:rFonts w:ascii="Arial" w:hAnsi="Arial" w:cs="Arial"/>
          <w:sz w:val="22"/>
          <w:szCs w:val="22"/>
        </w:rPr>
        <w:t>Umowy</w:t>
      </w:r>
      <w:r w:rsidRPr="00974FF7">
        <w:rPr>
          <w:rFonts w:ascii="Arial" w:hAnsi="Arial" w:cs="Arial"/>
          <w:sz w:val="22"/>
          <w:szCs w:val="22"/>
        </w:rPr>
        <w:t xml:space="preserve"> zgodnie z przeznaczeniem, Zamawiający może obniżyć odpowiednio wynagrodzenie umowne za te roboty przy zachowaniu uprawnień z tytułu rękojmi</w:t>
      </w:r>
      <w:r w:rsidR="00133EE7" w:rsidRPr="00974FF7">
        <w:rPr>
          <w:rFonts w:ascii="Arial" w:hAnsi="Arial" w:cs="Arial"/>
          <w:sz w:val="22"/>
          <w:szCs w:val="22"/>
        </w:rPr>
        <w:t xml:space="preserve"> i gwarancji</w:t>
      </w:r>
      <w:r w:rsidRPr="00974FF7">
        <w:rPr>
          <w:rFonts w:ascii="Arial" w:hAnsi="Arial" w:cs="Arial"/>
          <w:sz w:val="22"/>
          <w:szCs w:val="22"/>
        </w:rPr>
        <w:t xml:space="preserve"> dla robót, za które zostało obniżone wynagrodzenie, w wypadku wystąpienia innych wad niż te z powodu których obniżono wynagrodzenie.</w:t>
      </w:r>
    </w:p>
    <w:p w14:paraId="3A52DECE" w14:textId="110A9AE9" w:rsidR="00C93683"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 xml:space="preserve">Jeżeli wady nie nadają się do usunięcia i uniemożliwiają użytkowanie przedmiotu </w:t>
      </w:r>
      <w:r w:rsidR="00FC49E3" w:rsidRPr="00974FF7">
        <w:rPr>
          <w:rFonts w:ascii="Arial" w:hAnsi="Arial" w:cs="Arial"/>
          <w:sz w:val="22"/>
          <w:szCs w:val="22"/>
        </w:rPr>
        <w:t>Umowy</w:t>
      </w:r>
      <w:r w:rsidRPr="00974FF7">
        <w:rPr>
          <w:rFonts w:ascii="Arial" w:hAnsi="Arial" w:cs="Arial"/>
          <w:sz w:val="22"/>
          <w:szCs w:val="22"/>
        </w:rPr>
        <w:t xml:space="preserve"> zgodnie</w:t>
      </w:r>
      <w:r w:rsidR="0036604B" w:rsidRPr="00974FF7">
        <w:rPr>
          <w:rFonts w:ascii="Arial" w:hAnsi="Arial" w:cs="Arial"/>
          <w:sz w:val="22"/>
          <w:szCs w:val="22"/>
        </w:rPr>
        <w:t xml:space="preserve"> </w:t>
      </w:r>
      <w:r w:rsidR="00F86007" w:rsidRPr="00974FF7">
        <w:rPr>
          <w:rFonts w:ascii="Arial" w:hAnsi="Arial" w:cs="Arial"/>
          <w:sz w:val="22"/>
          <w:szCs w:val="22"/>
        </w:rPr>
        <w:t xml:space="preserve">z </w:t>
      </w:r>
      <w:r w:rsidRPr="00974FF7">
        <w:rPr>
          <w:rFonts w:ascii="Arial" w:hAnsi="Arial" w:cs="Arial"/>
          <w:sz w:val="22"/>
          <w:szCs w:val="22"/>
        </w:rPr>
        <w:t>przeznaczeniem, Zamawiający może żądać jego wykonania po raz dru</w:t>
      </w:r>
      <w:r w:rsidR="00AE44EA" w:rsidRPr="00974FF7">
        <w:rPr>
          <w:rFonts w:ascii="Arial" w:hAnsi="Arial" w:cs="Arial"/>
          <w:sz w:val="22"/>
          <w:szCs w:val="22"/>
        </w:rPr>
        <w:t>gi, na koszt i ryzyko Wykonawcy</w:t>
      </w:r>
      <w:r w:rsidR="00592A2B" w:rsidRPr="00974FF7">
        <w:rPr>
          <w:rFonts w:ascii="Arial" w:hAnsi="Arial" w:cs="Arial"/>
          <w:sz w:val="22"/>
          <w:szCs w:val="22"/>
        </w:rPr>
        <w:t>.</w:t>
      </w:r>
    </w:p>
    <w:p w14:paraId="502B3E05" w14:textId="77777777" w:rsidR="00B53D74" w:rsidRPr="00974FF7" w:rsidRDefault="00B53D74" w:rsidP="00B85585">
      <w:pPr>
        <w:jc w:val="center"/>
        <w:rPr>
          <w:rFonts w:ascii="Arial" w:hAnsi="Arial" w:cs="Arial"/>
          <w:b/>
          <w:sz w:val="22"/>
          <w:szCs w:val="22"/>
        </w:rPr>
      </w:pPr>
    </w:p>
    <w:p w14:paraId="183A65A5" w14:textId="324E2AD5" w:rsidR="00C970EC" w:rsidRPr="00974FF7" w:rsidRDefault="00AB4AE9" w:rsidP="00B85585">
      <w:pPr>
        <w:jc w:val="center"/>
        <w:rPr>
          <w:rFonts w:ascii="Arial" w:hAnsi="Arial" w:cs="Arial"/>
          <w:b/>
          <w:sz w:val="22"/>
          <w:szCs w:val="22"/>
        </w:rPr>
      </w:pPr>
      <w:r w:rsidRPr="00974FF7">
        <w:rPr>
          <w:rFonts w:ascii="Arial" w:hAnsi="Arial" w:cs="Arial"/>
          <w:b/>
          <w:sz w:val="22"/>
          <w:szCs w:val="22"/>
        </w:rPr>
        <w:t>§ 12</w:t>
      </w:r>
    </w:p>
    <w:p w14:paraId="135A387F" w14:textId="79EC019E" w:rsidR="00F878B3" w:rsidRDefault="00E30AB8" w:rsidP="00B85585">
      <w:pPr>
        <w:jc w:val="center"/>
        <w:rPr>
          <w:rFonts w:ascii="Arial" w:hAnsi="Arial" w:cs="Arial"/>
          <w:b/>
          <w:sz w:val="22"/>
          <w:szCs w:val="22"/>
        </w:rPr>
      </w:pPr>
      <w:r w:rsidRPr="00974FF7">
        <w:rPr>
          <w:rFonts w:ascii="Arial" w:hAnsi="Arial" w:cs="Arial"/>
          <w:b/>
          <w:sz w:val="22"/>
          <w:szCs w:val="22"/>
        </w:rPr>
        <w:t>Ochrona środowiska</w:t>
      </w:r>
    </w:p>
    <w:p w14:paraId="6E06F40B" w14:textId="77777777" w:rsidR="009C661F" w:rsidRPr="00974FF7" w:rsidRDefault="009C661F" w:rsidP="00B85585">
      <w:pPr>
        <w:jc w:val="center"/>
        <w:rPr>
          <w:rFonts w:ascii="Arial" w:hAnsi="Arial" w:cs="Arial"/>
          <w:b/>
          <w:sz w:val="22"/>
          <w:szCs w:val="22"/>
        </w:rPr>
      </w:pPr>
    </w:p>
    <w:p w14:paraId="0736138B" w14:textId="77777777" w:rsidR="00E30AB8"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zobowiązany jest w trakcie realizacji niniejszej </w:t>
      </w:r>
      <w:r w:rsidR="00FC49E3" w:rsidRPr="00974FF7">
        <w:rPr>
          <w:rFonts w:ascii="Arial" w:hAnsi="Arial" w:cs="Arial"/>
          <w:sz w:val="22"/>
          <w:szCs w:val="22"/>
        </w:rPr>
        <w:t>Umowy</w:t>
      </w:r>
      <w:r w:rsidRPr="00974FF7">
        <w:rPr>
          <w:rFonts w:ascii="Arial" w:hAnsi="Arial" w:cs="Arial"/>
          <w:sz w:val="22"/>
          <w:szCs w:val="22"/>
        </w:rPr>
        <w:t>:</w:t>
      </w:r>
    </w:p>
    <w:p w14:paraId="40985FD6"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przestrzegać przepisów ochrony środowiska,</w:t>
      </w:r>
    </w:p>
    <w:p w14:paraId="30A17241"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postępować eliminując / ograniczając zagrożenie dla środowiska,</w:t>
      </w:r>
    </w:p>
    <w:p w14:paraId="3CA8F577"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zabezpieczyć poszczególne komponenty środowi</w:t>
      </w:r>
      <w:r w:rsidR="00F86007" w:rsidRPr="00974FF7">
        <w:rPr>
          <w:rFonts w:ascii="Arial" w:hAnsi="Arial" w:cs="Arial"/>
          <w:sz w:val="22"/>
          <w:szCs w:val="22"/>
        </w:rPr>
        <w:t xml:space="preserve">ska narażone na zniszczenie lub </w:t>
      </w:r>
      <w:r w:rsidRPr="00974FF7">
        <w:rPr>
          <w:rFonts w:ascii="Arial" w:hAnsi="Arial" w:cs="Arial"/>
          <w:sz w:val="22"/>
          <w:szCs w:val="22"/>
        </w:rPr>
        <w:t>zanieczyszczenie (m.in. zbiorniki wodne, glebę, drzewa i krzewy),</w:t>
      </w:r>
    </w:p>
    <w:p w14:paraId="38DDA581"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z wytwarzanymi odpadami postępować zgodnie z obowiązującym prawem,</w:t>
      </w:r>
    </w:p>
    <w:p w14:paraId="2A232673"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utrzymać teren prac w należytym porządku,</w:t>
      </w:r>
    </w:p>
    <w:p w14:paraId="2186C26D"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uporządkować teren, na którym prowadzone były roboty budowlane.</w:t>
      </w:r>
    </w:p>
    <w:p w14:paraId="49DD8F5D" w14:textId="77777777" w:rsidR="00E30AB8"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w czasie realizacji niniejszej </w:t>
      </w:r>
      <w:r w:rsidR="00FC49E3" w:rsidRPr="00974FF7">
        <w:rPr>
          <w:rFonts w:ascii="Arial" w:hAnsi="Arial" w:cs="Arial"/>
          <w:sz w:val="22"/>
          <w:szCs w:val="22"/>
        </w:rPr>
        <w:t>Umowy</w:t>
      </w:r>
      <w:r w:rsidRPr="00974FF7">
        <w:rPr>
          <w:rFonts w:ascii="Arial" w:hAnsi="Arial" w:cs="Arial"/>
          <w:sz w:val="22"/>
          <w:szCs w:val="22"/>
        </w:rPr>
        <w:t xml:space="preserve"> ponosi odpowiedzialność z</w:t>
      </w:r>
      <w:r w:rsidR="00F86007" w:rsidRPr="00974FF7">
        <w:rPr>
          <w:rFonts w:ascii="Arial" w:hAnsi="Arial" w:cs="Arial"/>
          <w:sz w:val="22"/>
          <w:szCs w:val="22"/>
        </w:rPr>
        <w:t xml:space="preserve">a wszelkie szkody w </w:t>
      </w:r>
      <w:r w:rsidRPr="00974FF7">
        <w:rPr>
          <w:rFonts w:ascii="Arial" w:hAnsi="Arial" w:cs="Arial"/>
          <w:sz w:val="22"/>
          <w:szCs w:val="22"/>
        </w:rPr>
        <w:t>środowisku s</w:t>
      </w:r>
      <w:r w:rsidR="00F86007" w:rsidRPr="00974FF7">
        <w:rPr>
          <w:rFonts w:ascii="Arial" w:hAnsi="Arial" w:cs="Arial"/>
          <w:sz w:val="22"/>
          <w:szCs w:val="22"/>
        </w:rPr>
        <w:t xml:space="preserve">powodowane swoim działaniem lub </w:t>
      </w:r>
      <w:r w:rsidRPr="00974FF7">
        <w:rPr>
          <w:rFonts w:ascii="Arial" w:hAnsi="Arial" w:cs="Arial"/>
          <w:sz w:val="22"/>
          <w:szCs w:val="22"/>
        </w:rPr>
        <w:t>zaniechaniem i zobowiązuje się do ich usunięcia lub naprawy na własny koszt.</w:t>
      </w:r>
    </w:p>
    <w:p w14:paraId="53D1AC5D" w14:textId="5BDA5950" w:rsidR="00B26932"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 przypadku powstania awaryjnego rozlewiska substancji ropopochodnych podczas realizacji </w:t>
      </w:r>
      <w:r w:rsidR="00FC49E3" w:rsidRPr="00974FF7">
        <w:rPr>
          <w:rFonts w:ascii="Arial" w:hAnsi="Arial" w:cs="Arial"/>
          <w:sz w:val="22"/>
          <w:szCs w:val="22"/>
        </w:rPr>
        <w:t>Umowy</w:t>
      </w:r>
      <w:r w:rsidRPr="00974FF7">
        <w:rPr>
          <w:rFonts w:ascii="Arial" w:hAnsi="Arial" w:cs="Arial"/>
          <w:sz w:val="22"/>
          <w:szCs w:val="22"/>
        </w:rPr>
        <w:t xml:space="preserve"> i w celu niedopuszczenia do ich przenikania do gruntu</w:t>
      </w:r>
      <w:r w:rsidR="009D279A" w:rsidRPr="00974FF7">
        <w:rPr>
          <w:rFonts w:ascii="Arial" w:hAnsi="Arial" w:cs="Arial"/>
          <w:sz w:val="22"/>
          <w:szCs w:val="22"/>
        </w:rPr>
        <w:br/>
      </w:r>
      <w:r w:rsidRPr="00974FF7">
        <w:rPr>
          <w:rFonts w:ascii="Arial" w:hAnsi="Arial" w:cs="Arial"/>
          <w:sz w:val="22"/>
          <w:szCs w:val="22"/>
        </w:rPr>
        <w:t xml:space="preserve"> i zbiorników wodnych lub zanieczyszczenia powierzchni utwardzonych należy zastosować środki do usuwania rozlewisk ropopochodnych.</w:t>
      </w:r>
    </w:p>
    <w:p w14:paraId="4162FC29" w14:textId="1C480D4C" w:rsidR="00D27DEA" w:rsidRPr="00974FF7" w:rsidRDefault="00D27DEA" w:rsidP="00B85585">
      <w:pPr>
        <w:rPr>
          <w:rFonts w:ascii="Arial" w:hAnsi="Arial" w:cs="Arial"/>
          <w:b/>
          <w:sz w:val="22"/>
          <w:szCs w:val="22"/>
        </w:rPr>
      </w:pPr>
    </w:p>
    <w:p w14:paraId="5F740439" w14:textId="334E1BEC" w:rsidR="00E30AB8" w:rsidRPr="00974FF7" w:rsidRDefault="00AB4AE9" w:rsidP="00B85585">
      <w:pPr>
        <w:jc w:val="center"/>
        <w:rPr>
          <w:rFonts w:ascii="Arial" w:hAnsi="Arial" w:cs="Arial"/>
          <w:b/>
          <w:sz w:val="22"/>
          <w:szCs w:val="22"/>
        </w:rPr>
      </w:pPr>
      <w:r w:rsidRPr="00974FF7">
        <w:rPr>
          <w:rFonts w:ascii="Arial" w:hAnsi="Arial" w:cs="Arial"/>
          <w:b/>
          <w:sz w:val="22"/>
          <w:szCs w:val="22"/>
        </w:rPr>
        <w:t>§ 13</w:t>
      </w:r>
    </w:p>
    <w:p w14:paraId="00D2EEBB" w14:textId="1BCD4EB2" w:rsidR="00F878B3" w:rsidRDefault="00E30AB8" w:rsidP="00B85585">
      <w:pPr>
        <w:jc w:val="center"/>
        <w:rPr>
          <w:rFonts w:ascii="Arial" w:hAnsi="Arial" w:cs="Arial"/>
          <w:b/>
          <w:sz w:val="22"/>
          <w:szCs w:val="22"/>
        </w:rPr>
      </w:pPr>
      <w:r w:rsidRPr="00974FF7">
        <w:rPr>
          <w:rFonts w:ascii="Arial" w:hAnsi="Arial" w:cs="Arial"/>
          <w:b/>
          <w:sz w:val="22"/>
          <w:szCs w:val="22"/>
        </w:rPr>
        <w:t xml:space="preserve">Warunki wykonania </w:t>
      </w:r>
      <w:r w:rsidR="00FC49E3" w:rsidRPr="00974FF7">
        <w:rPr>
          <w:rFonts w:ascii="Arial" w:hAnsi="Arial" w:cs="Arial"/>
          <w:b/>
          <w:sz w:val="22"/>
          <w:szCs w:val="22"/>
        </w:rPr>
        <w:t>Umowy</w:t>
      </w:r>
    </w:p>
    <w:p w14:paraId="2E50D084" w14:textId="77777777" w:rsidR="009C661F" w:rsidRPr="00974FF7" w:rsidRDefault="009C661F" w:rsidP="00B85585">
      <w:pPr>
        <w:jc w:val="center"/>
        <w:rPr>
          <w:rFonts w:ascii="Arial" w:hAnsi="Arial" w:cs="Arial"/>
          <w:b/>
          <w:sz w:val="22"/>
          <w:szCs w:val="22"/>
        </w:rPr>
      </w:pPr>
    </w:p>
    <w:p w14:paraId="371D1E40" w14:textId="71170200" w:rsidR="00E30AB8" w:rsidRPr="00974FF7" w:rsidRDefault="00E30AB8" w:rsidP="00920DB7">
      <w:pPr>
        <w:numPr>
          <w:ilvl w:val="0"/>
          <w:numId w:val="16"/>
        </w:numPr>
        <w:tabs>
          <w:tab w:val="clear" w:pos="502"/>
        </w:tabs>
        <w:ind w:left="426" w:hanging="426"/>
        <w:jc w:val="both"/>
        <w:rPr>
          <w:rFonts w:ascii="Arial" w:hAnsi="Arial" w:cs="Arial"/>
          <w:sz w:val="22"/>
          <w:szCs w:val="22"/>
        </w:rPr>
      </w:pPr>
      <w:r w:rsidRPr="00974FF7">
        <w:rPr>
          <w:rFonts w:ascii="Arial" w:hAnsi="Arial" w:cs="Arial"/>
          <w:sz w:val="22"/>
          <w:szCs w:val="22"/>
        </w:rPr>
        <w:lastRenderedPageBreak/>
        <w:t xml:space="preserve">Strony ustalają, że Wykonawca wykona przedmiot </w:t>
      </w:r>
      <w:r w:rsidR="00FC49E3" w:rsidRPr="00974FF7">
        <w:rPr>
          <w:rFonts w:ascii="Arial" w:hAnsi="Arial" w:cs="Arial"/>
          <w:sz w:val="22"/>
          <w:szCs w:val="22"/>
        </w:rPr>
        <w:t>Umowy</w:t>
      </w:r>
      <w:r w:rsidRPr="00974FF7">
        <w:rPr>
          <w:rFonts w:ascii="Arial" w:hAnsi="Arial" w:cs="Arial"/>
          <w:sz w:val="22"/>
          <w:szCs w:val="22"/>
        </w:rPr>
        <w:t xml:space="preserve"> </w:t>
      </w:r>
      <w:r w:rsidR="003C257C" w:rsidRPr="00974FF7">
        <w:rPr>
          <w:rFonts w:ascii="Arial" w:hAnsi="Arial" w:cs="Arial"/>
          <w:sz w:val="22"/>
          <w:szCs w:val="22"/>
        </w:rPr>
        <w:t>odpowiednio zgodnie</w:t>
      </w:r>
      <w:r w:rsidR="00F878B3" w:rsidRPr="00974FF7">
        <w:rPr>
          <w:rFonts w:ascii="Arial" w:hAnsi="Arial" w:cs="Arial"/>
          <w:sz w:val="22"/>
          <w:szCs w:val="22"/>
        </w:rPr>
        <w:t xml:space="preserve"> </w:t>
      </w:r>
      <w:r w:rsidR="00C40CA3" w:rsidRPr="00974FF7">
        <w:rPr>
          <w:rFonts w:ascii="Arial" w:hAnsi="Arial" w:cs="Arial"/>
          <w:sz w:val="22"/>
          <w:szCs w:val="22"/>
        </w:rPr>
        <w:t xml:space="preserve"> </w:t>
      </w:r>
      <w:r w:rsidR="009D279A" w:rsidRPr="00974FF7">
        <w:rPr>
          <w:rFonts w:ascii="Arial" w:hAnsi="Arial" w:cs="Arial"/>
          <w:sz w:val="22"/>
          <w:szCs w:val="22"/>
        </w:rPr>
        <w:br/>
      </w:r>
      <w:r w:rsidR="00F30F34" w:rsidRPr="00974FF7">
        <w:rPr>
          <w:rFonts w:ascii="Arial" w:hAnsi="Arial" w:cs="Arial"/>
          <w:sz w:val="22"/>
          <w:szCs w:val="22"/>
        </w:rPr>
        <w:t xml:space="preserve">z specyfikacją techniczną </w:t>
      </w:r>
      <w:r w:rsidR="008B3C9E" w:rsidRPr="00974FF7">
        <w:rPr>
          <w:rFonts w:ascii="Arial" w:hAnsi="Arial" w:cs="Arial"/>
          <w:sz w:val="22"/>
          <w:szCs w:val="22"/>
        </w:rPr>
        <w:t>i</w:t>
      </w:r>
      <w:r w:rsidRPr="00974FF7">
        <w:rPr>
          <w:rFonts w:ascii="Arial" w:hAnsi="Arial" w:cs="Arial"/>
          <w:sz w:val="22"/>
          <w:szCs w:val="22"/>
        </w:rPr>
        <w:t xml:space="preserve"> BHP oraz z zachowaniem Polskich Norm przenoszących normy europejskie lub normy innych państw członkowskich Europejskiego Obszaru Gospodarczego przenoszące te normy. W przypadku braku Polskich Norm przenoszących normy europejskie lub normy innych państw członkowskich Europejskiego Obszaru Gospodarczego przenoszących te normy, uwzględnia się </w:t>
      </w:r>
      <w:r w:rsidR="00B64ABD" w:rsidRPr="00974FF7">
        <w:rPr>
          <w:rFonts w:ascii="Arial" w:hAnsi="Arial" w:cs="Arial"/>
          <w:sz w:val="22"/>
          <w:szCs w:val="22"/>
        </w:rPr>
        <w:t xml:space="preserve"> </w:t>
      </w:r>
      <w:r w:rsidRPr="00974FF7">
        <w:rPr>
          <w:rFonts w:ascii="Arial" w:hAnsi="Arial" w:cs="Arial"/>
          <w:sz w:val="22"/>
          <w:szCs w:val="22"/>
        </w:rPr>
        <w:t>w kolejności:</w:t>
      </w:r>
    </w:p>
    <w:p w14:paraId="731E5E6E"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europejskie aprobaty techniczne,</w:t>
      </w:r>
    </w:p>
    <w:p w14:paraId="6F199DD1"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wspólne specyfikacje techniczne,</w:t>
      </w:r>
    </w:p>
    <w:p w14:paraId="44C83E81"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normy międzynarodowe,</w:t>
      </w:r>
    </w:p>
    <w:p w14:paraId="5112C423"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inne techniczne systemy odniesienia ustanowione przez europejskie organy normalizacyjne.</w:t>
      </w:r>
    </w:p>
    <w:p w14:paraId="57FB546C" w14:textId="4F81AD07" w:rsidR="00E30AB8" w:rsidRPr="00974FF7" w:rsidRDefault="00E30AB8" w:rsidP="00920DB7">
      <w:pPr>
        <w:numPr>
          <w:ilvl w:val="0"/>
          <w:numId w:val="16"/>
        </w:numPr>
        <w:tabs>
          <w:tab w:val="clear" w:pos="502"/>
        </w:tabs>
        <w:ind w:left="426" w:hanging="426"/>
        <w:jc w:val="both"/>
        <w:rPr>
          <w:rFonts w:ascii="Arial" w:hAnsi="Arial" w:cs="Arial"/>
          <w:sz w:val="22"/>
          <w:szCs w:val="22"/>
        </w:rPr>
      </w:pPr>
      <w:r w:rsidRPr="00974FF7">
        <w:rPr>
          <w:rFonts w:ascii="Arial" w:hAnsi="Arial" w:cs="Arial"/>
          <w:sz w:val="22"/>
          <w:szCs w:val="22"/>
        </w:rPr>
        <w:t>W przypadku braku polskich norm przenoszących normy europejskie lub norm innych państw członkowskich Europejskiego Obszaru Gospodarczego przenoszących te normy oraz aprobat, specyfikacji, norm i systemów, o których mowa wyżej uwzględnia się w kolejności:</w:t>
      </w:r>
    </w:p>
    <w:p w14:paraId="5FE287AD" w14:textId="77777777" w:rsidR="00E30AB8"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normy,</w:t>
      </w:r>
    </w:p>
    <w:p w14:paraId="107BECE4" w14:textId="77777777" w:rsidR="00E30AB8"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aprobaty techniczne,</w:t>
      </w:r>
    </w:p>
    <w:p w14:paraId="5FDD2A4B" w14:textId="665AC8F7" w:rsidR="00603B00"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specyfikacje techniczne.</w:t>
      </w:r>
    </w:p>
    <w:p w14:paraId="1751D5EF" w14:textId="6342D15F" w:rsidR="007978E0" w:rsidRPr="00974FF7" w:rsidRDefault="007978E0" w:rsidP="00B85585">
      <w:pPr>
        <w:tabs>
          <w:tab w:val="left" w:pos="1710"/>
          <w:tab w:val="center" w:pos="4916"/>
        </w:tabs>
        <w:jc w:val="center"/>
        <w:rPr>
          <w:rFonts w:ascii="Arial" w:hAnsi="Arial" w:cs="Arial"/>
          <w:b/>
          <w:color w:val="FF0000"/>
          <w:sz w:val="22"/>
          <w:szCs w:val="22"/>
        </w:rPr>
      </w:pPr>
    </w:p>
    <w:p w14:paraId="7103465F" w14:textId="21BDA721" w:rsidR="00E30AB8" w:rsidRPr="00974FF7" w:rsidRDefault="005452FF" w:rsidP="00B85585">
      <w:pPr>
        <w:tabs>
          <w:tab w:val="left" w:pos="1710"/>
          <w:tab w:val="center" w:pos="4916"/>
        </w:tabs>
        <w:jc w:val="center"/>
        <w:rPr>
          <w:rFonts w:ascii="Arial" w:hAnsi="Arial" w:cs="Arial"/>
          <w:b/>
          <w:sz w:val="22"/>
          <w:szCs w:val="22"/>
        </w:rPr>
      </w:pPr>
      <w:r w:rsidRPr="00974FF7">
        <w:rPr>
          <w:rFonts w:ascii="Arial" w:hAnsi="Arial" w:cs="Arial"/>
          <w:b/>
          <w:sz w:val="22"/>
          <w:szCs w:val="22"/>
        </w:rPr>
        <w:t>§ 14</w:t>
      </w:r>
    </w:p>
    <w:p w14:paraId="25AF8DA5" w14:textId="6D5C273A" w:rsidR="00F878B3" w:rsidRDefault="00E30AB8" w:rsidP="00B85585">
      <w:pPr>
        <w:jc w:val="center"/>
        <w:rPr>
          <w:rFonts w:ascii="Arial" w:hAnsi="Arial" w:cs="Arial"/>
          <w:b/>
          <w:sz w:val="22"/>
          <w:szCs w:val="22"/>
        </w:rPr>
      </w:pPr>
      <w:r w:rsidRPr="00974FF7">
        <w:rPr>
          <w:rFonts w:ascii="Arial" w:hAnsi="Arial" w:cs="Arial"/>
          <w:b/>
          <w:sz w:val="22"/>
          <w:szCs w:val="22"/>
        </w:rPr>
        <w:t>Poufność informacji</w:t>
      </w:r>
    </w:p>
    <w:p w14:paraId="0359BCA8" w14:textId="77777777" w:rsidR="009C661F" w:rsidRPr="00974FF7" w:rsidRDefault="009C661F" w:rsidP="00B85585">
      <w:pPr>
        <w:jc w:val="center"/>
        <w:rPr>
          <w:rFonts w:ascii="Arial" w:hAnsi="Arial" w:cs="Arial"/>
          <w:b/>
          <w:sz w:val="22"/>
          <w:szCs w:val="22"/>
        </w:rPr>
      </w:pPr>
    </w:p>
    <w:p w14:paraId="5AD9B268" w14:textId="19D38BC3"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Wykonawca zobowiązany jest do zachowania w tajemnicy wszelkich infor</w:t>
      </w:r>
      <w:r w:rsidR="003C257C" w:rsidRPr="00974FF7">
        <w:rPr>
          <w:rFonts w:ascii="Arial" w:hAnsi="Arial" w:cs="Arial"/>
          <w:sz w:val="22"/>
          <w:szCs w:val="22"/>
        </w:rPr>
        <w:t xml:space="preserve">macji, jakie uzyska w związku z </w:t>
      </w:r>
      <w:r w:rsidRPr="00974FF7">
        <w:rPr>
          <w:rFonts w:ascii="Arial" w:hAnsi="Arial" w:cs="Arial"/>
          <w:sz w:val="22"/>
          <w:szCs w:val="22"/>
        </w:rPr>
        <w:t xml:space="preserve">wykonywaniem niniejszej </w:t>
      </w:r>
      <w:r w:rsidR="00FC49E3" w:rsidRPr="00974FF7">
        <w:rPr>
          <w:rFonts w:ascii="Arial" w:hAnsi="Arial" w:cs="Arial"/>
          <w:sz w:val="22"/>
          <w:szCs w:val="22"/>
        </w:rPr>
        <w:t>Umowy</w:t>
      </w:r>
      <w:r w:rsidRPr="00974FF7">
        <w:rPr>
          <w:rFonts w:ascii="Arial" w:hAnsi="Arial" w:cs="Arial"/>
          <w:sz w:val="22"/>
          <w:szCs w:val="22"/>
        </w:rPr>
        <w:t>, a także do zapewni</w:t>
      </w:r>
      <w:r w:rsidR="003C257C" w:rsidRPr="00974FF7">
        <w:rPr>
          <w:rFonts w:ascii="Arial" w:hAnsi="Arial" w:cs="Arial"/>
          <w:sz w:val="22"/>
          <w:szCs w:val="22"/>
        </w:rPr>
        <w:t xml:space="preserve">enia przestrzegania przepisów o </w:t>
      </w:r>
      <w:r w:rsidRPr="00974FF7">
        <w:rPr>
          <w:rFonts w:ascii="Arial" w:hAnsi="Arial" w:cs="Arial"/>
          <w:sz w:val="22"/>
          <w:szCs w:val="22"/>
        </w:rPr>
        <w:t>ochronie informacji niejawnych zgo</w:t>
      </w:r>
      <w:r w:rsidR="003C257C" w:rsidRPr="00974FF7">
        <w:rPr>
          <w:rFonts w:ascii="Arial" w:hAnsi="Arial" w:cs="Arial"/>
          <w:sz w:val="22"/>
          <w:szCs w:val="22"/>
        </w:rPr>
        <w:t>dnie z ustawą</w:t>
      </w:r>
      <w:r w:rsidR="00B64ABD" w:rsidRPr="00974FF7">
        <w:rPr>
          <w:rFonts w:ascii="Arial" w:hAnsi="Arial" w:cs="Arial"/>
          <w:sz w:val="22"/>
          <w:szCs w:val="22"/>
        </w:rPr>
        <w:t xml:space="preserve"> </w:t>
      </w:r>
      <w:r w:rsidRPr="00974FF7">
        <w:rPr>
          <w:rFonts w:ascii="Arial" w:hAnsi="Arial" w:cs="Arial"/>
          <w:sz w:val="22"/>
          <w:szCs w:val="22"/>
        </w:rPr>
        <w:t>o ochronie</w:t>
      </w:r>
      <w:r w:rsidR="003C257C" w:rsidRPr="00974FF7">
        <w:rPr>
          <w:rFonts w:ascii="Arial" w:hAnsi="Arial" w:cs="Arial"/>
          <w:sz w:val="22"/>
          <w:szCs w:val="22"/>
        </w:rPr>
        <w:t xml:space="preserve"> informacji niejawnych z dnia 5 </w:t>
      </w:r>
      <w:r w:rsidRPr="00974FF7">
        <w:rPr>
          <w:rFonts w:ascii="Arial" w:hAnsi="Arial" w:cs="Arial"/>
          <w:sz w:val="22"/>
          <w:szCs w:val="22"/>
        </w:rPr>
        <w:t>sierpnia</w:t>
      </w:r>
      <w:r w:rsidR="00AB4AE9" w:rsidRPr="00974FF7">
        <w:rPr>
          <w:rFonts w:ascii="Arial" w:hAnsi="Arial" w:cs="Arial"/>
          <w:sz w:val="22"/>
          <w:szCs w:val="22"/>
        </w:rPr>
        <w:t xml:space="preserve"> 2010 r.</w:t>
      </w:r>
      <w:r w:rsidRPr="00974FF7">
        <w:rPr>
          <w:rFonts w:ascii="Arial" w:hAnsi="Arial" w:cs="Arial"/>
          <w:sz w:val="22"/>
          <w:szCs w:val="22"/>
        </w:rPr>
        <w:t>, innymi obowiązującymi przepisami oraz do bezwzględnego stosowania się do poleceń wydawanych w tym zakresie przez uprawnione organy.</w:t>
      </w:r>
    </w:p>
    <w:p w14:paraId="6C9E13D9" w14:textId="77777777"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Wykonawca jest zobowiązany do stosowania się do obowiązujących na terenie jednostki przepisów w zakresie wejścia i wjazdu do jednostki oraz parkowania pojazdów.</w:t>
      </w:r>
    </w:p>
    <w:p w14:paraId="076C6465" w14:textId="79CC4E7D"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 xml:space="preserve">Przedmiot </w:t>
      </w:r>
      <w:r w:rsidR="00FC49E3" w:rsidRPr="00974FF7">
        <w:rPr>
          <w:rFonts w:ascii="Arial" w:hAnsi="Arial" w:cs="Arial"/>
          <w:sz w:val="22"/>
          <w:szCs w:val="22"/>
        </w:rPr>
        <w:t>Umowy</w:t>
      </w:r>
      <w:r w:rsidRPr="00974FF7">
        <w:rPr>
          <w:rFonts w:ascii="Arial" w:hAnsi="Arial" w:cs="Arial"/>
          <w:sz w:val="22"/>
          <w:szCs w:val="22"/>
        </w:rPr>
        <w:t>, wszelkie informacje oraz materiały uzyskane w czasie i po jego realizacji nie mogą być wykorzystane do żadnego rodzaju materiałów promocyjnych i czynności z tym związany</w:t>
      </w:r>
      <w:r w:rsidR="009D279A" w:rsidRPr="00974FF7">
        <w:rPr>
          <w:rFonts w:ascii="Arial" w:hAnsi="Arial" w:cs="Arial"/>
          <w:sz w:val="22"/>
          <w:szCs w:val="22"/>
        </w:rPr>
        <w:t xml:space="preserve">ch, w szczególności prezentacji </w:t>
      </w:r>
      <w:r w:rsidR="009D279A" w:rsidRPr="00974FF7">
        <w:rPr>
          <w:rFonts w:ascii="Arial" w:hAnsi="Arial" w:cs="Arial"/>
          <w:sz w:val="22"/>
          <w:szCs w:val="22"/>
        </w:rPr>
        <w:br/>
      </w:r>
      <w:r w:rsidRPr="00974FF7">
        <w:rPr>
          <w:rFonts w:ascii="Arial" w:hAnsi="Arial" w:cs="Arial"/>
          <w:sz w:val="22"/>
          <w:szCs w:val="22"/>
        </w:rPr>
        <w:t>w środkach masowego przekazu, filmach, ulotkach, folderach itp.</w:t>
      </w:r>
    </w:p>
    <w:p w14:paraId="64543435" w14:textId="14A1090C"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jest zobowiązany zapoznać się wewnętrznymi regulacjami obowiązującym na terenie </w:t>
      </w:r>
      <w:r w:rsidR="00AB7C09" w:rsidRPr="00974FF7">
        <w:rPr>
          <w:rFonts w:ascii="Arial" w:hAnsi="Arial" w:cs="Arial"/>
          <w:sz w:val="22"/>
          <w:szCs w:val="22"/>
        </w:rPr>
        <w:t>jednostki</w:t>
      </w:r>
      <w:r w:rsidRPr="00974FF7">
        <w:rPr>
          <w:rFonts w:ascii="Arial" w:hAnsi="Arial" w:cs="Arial"/>
          <w:sz w:val="22"/>
          <w:szCs w:val="22"/>
        </w:rPr>
        <w:t xml:space="preserve"> i ściśle ich przestrzegać. Dotyczy </w:t>
      </w:r>
      <w:r w:rsidR="00013A93" w:rsidRPr="00974FF7">
        <w:rPr>
          <w:rFonts w:ascii="Arial" w:hAnsi="Arial" w:cs="Arial"/>
          <w:sz w:val="22"/>
          <w:szCs w:val="22"/>
        </w:rPr>
        <w:t xml:space="preserve">to </w:t>
      </w:r>
      <w:r w:rsidRPr="00974FF7">
        <w:rPr>
          <w:rFonts w:ascii="Arial" w:hAnsi="Arial" w:cs="Arial"/>
          <w:sz w:val="22"/>
          <w:szCs w:val="22"/>
        </w:rPr>
        <w:t>w szczególności:</w:t>
      </w:r>
    </w:p>
    <w:p w14:paraId="0D63B3F7"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 xml:space="preserve">przebywania pracowników Wykonawcy jedynie w miejscach wykonywania prac, dostęp do innych pomieszczeń obiektu, do których jest on konieczny do poprawnego wykonania przedmiotu </w:t>
      </w:r>
      <w:r w:rsidR="00FC49E3" w:rsidRPr="00974FF7">
        <w:rPr>
          <w:rFonts w:ascii="Arial" w:hAnsi="Arial" w:cs="Arial"/>
          <w:sz w:val="22"/>
          <w:szCs w:val="22"/>
        </w:rPr>
        <w:t>Umowy</w:t>
      </w:r>
      <w:r w:rsidRPr="00974FF7">
        <w:rPr>
          <w:rFonts w:ascii="Arial" w:hAnsi="Arial" w:cs="Arial"/>
          <w:sz w:val="22"/>
          <w:szCs w:val="22"/>
        </w:rPr>
        <w:t>, każdorazowo musi być uzgadniany z przedstawicielem pionu ochrony jednostki, na terenie której wykonywane są prace,</w:t>
      </w:r>
    </w:p>
    <w:p w14:paraId="44FBD4FC"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uzyskania pozwolenia Dowódcy jednostki, na terenie której wykonywane są prace, na:</w:t>
      </w:r>
    </w:p>
    <w:p w14:paraId="0C26A19D"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wnoszeni</w:t>
      </w:r>
      <w:r w:rsidR="00ED0377" w:rsidRPr="00974FF7">
        <w:rPr>
          <w:rFonts w:ascii="Arial" w:hAnsi="Arial" w:cs="Arial"/>
          <w:sz w:val="22"/>
          <w:szCs w:val="22"/>
        </w:rPr>
        <w:t>a</w:t>
      </w:r>
      <w:r w:rsidRPr="00974FF7">
        <w:rPr>
          <w:rFonts w:ascii="Arial" w:hAnsi="Arial" w:cs="Arial"/>
          <w:sz w:val="22"/>
          <w:szCs w:val="22"/>
        </w:rPr>
        <w:t xml:space="preserve"> na teren kompleksu (obiektu) sprzętu audiowizualnego oraz wszelkich urządzeń służących do rejestracji obrazu i dźwięku,</w:t>
      </w:r>
    </w:p>
    <w:p w14:paraId="4112C440" w14:textId="0796A238" w:rsidR="00146203"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użytkowani</w:t>
      </w:r>
      <w:r w:rsidR="00ED0377" w:rsidRPr="00974FF7">
        <w:rPr>
          <w:rFonts w:ascii="Arial" w:hAnsi="Arial" w:cs="Arial"/>
          <w:sz w:val="22"/>
          <w:szCs w:val="22"/>
        </w:rPr>
        <w:t xml:space="preserve">a </w:t>
      </w:r>
      <w:r w:rsidRPr="00974FF7">
        <w:rPr>
          <w:rFonts w:ascii="Arial" w:hAnsi="Arial" w:cs="Arial"/>
          <w:sz w:val="22"/>
          <w:szCs w:val="22"/>
        </w:rPr>
        <w:t>w miejscu wykonywania prac telefonu komórkowego.</w:t>
      </w:r>
    </w:p>
    <w:p w14:paraId="098B347A" w14:textId="059ABC9C" w:rsidR="004F761B" w:rsidRPr="002076F3" w:rsidRDefault="004F761B" w:rsidP="00920DB7">
      <w:pPr>
        <w:pStyle w:val="Akapitzlist"/>
        <w:numPr>
          <w:ilvl w:val="0"/>
          <w:numId w:val="18"/>
        </w:numPr>
        <w:tabs>
          <w:tab w:val="clear" w:pos="502"/>
        </w:tabs>
        <w:ind w:left="426" w:hanging="426"/>
        <w:jc w:val="both"/>
        <w:rPr>
          <w:rFonts w:ascii="Arial" w:hAnsi="Arial" w:cs="Arial"/>
          <w:sz w:val="22"/>
          <w:szCs w:val="22"/>
        </w:rPr>
      </w:pPr>
      <w:r w:rsidRPr="002076F3">
        <w:rPr>
          <w:rFonts w:ascii="Arial" w:hAnsi="Arial" w:cs="Arial"/>
          <w:sz w:val="22"/>
          <w:szCs w:val="22"/>
        </w:rPr>
        <w:t>Wykonawca, po podpisaniu umowy, w celu wstępu do obiektów administrowanych przez Zamawiającego przedłoży zestawienie z danymi osobowymi pracowników planowanych do wykonania usługi (imię i nazwisko, seria i nr dowodu osobistego, aktualny adres zamieszkania, nazwa firmy) wraz z aktualną fotografią o wymiarach 35 mm x 45 mm(fotografia zostanie zwrócona po rozpatrzeniu wniosku), na wystawienie przepustek osobowych do Kierownika Sekcji Infrastruktury, wykaz pracowników z danymi (imię i nazwisko, seria i nr dowodu osobistego, aktualny adres zamieszkania, nazwa firmy) w celu wydania przepustek osobowych.</w:t>
      </w:r>
    </w:p>
    <w:p w14:paraId="6BB87186" w14:textId="7AB2DA8A" w:rsidR="004F761B" w:rsidRPr="00235BBD" w:rsidRDefault="004F761B" w:rsidP="00235BBD">
      <w:pPr>
        <w:pStyle w:val="Akapitzlist"/>
        <w:numPr>
          <w:ilvl w:val="0"/>
          <w:numId w:val="18"/>
        </w:numPr>
        <w:tabs>
          <w:tab w:val="clear" w:pos="502"/>
        </w:tabs>
        <w:ind w:left="426" w:hanging="426"/>
        <w:jc w:val="both"/>
        <w:rPr>
          <w:rFonts w:ascii="Arial" w:hAnsi="Arial" w:cs="Arial"/>
          <w:sz w:val="22"/>
          <w:szCs w:val="22"/>
        </w:rPr>
      </w:pPr>
      <w:r w:rsidRPr="002076F3">
        <w:rPr>
          <w:rFonts w:ascii="Arial" w:hAnsi="Arial" w:cs="Arial"/>
          <w:sz w:val="22"/>
          <w:szCs w:val="22"/>
        </w:rPr>
        <w:t xml:space="preserve">Wydane przepustki osobowe, przez okres przebywania na terenie kompleksów wojskowych należy nosić przyczepione do odzieży w widocznym miejscu, zaś przepustki na pojazdy umieszczać za przednią szybą w widocznym miejscu. </w:t>
      </w:r>
      <w:r w:rsidRPr="00235BBD">
        <w:rPr>
          <w:rFonts w:ascii="Arial" w:hAnsi="Arial" w:cs="Arial"/>
          <w:sz w:val="22"/>
          <w:szCs w:val="22"/>
        </w:rPr>
        <w:t xml:space="preserve">Dla pojazdów </w:t>
      </w:r>
      <w:r w:rsidRPr="00235BBD">
        <w:rPr>
          <w:rFonts w:ascii="Arial" w:hAnsi="Arial" w:cs="Arial"/>
          <w:sz w:val="22"/>
          <w:szCs w:val="22"/>
        </w:rPr>
        <w:lastRenderedPageBreak/>
        <w:t xml:space="preserve">planowanych do wykonania usługi należy złożyć wykaz </w:t>
      </w:r>
      <w:r w:rsidRPr="00235BBD">
        <w:rPr>
          <w:rFonts w:ascii="Arial" w:hAnsi="Arial" w:cs="Arial"/>
          <w:sz w:val="22"/>
          <w:szCs w:val="22"/>
        </w:rPr>
        <w:br/>
        <w:t xml:space="preserve">z określeniem marki pojazdu i jego nr rejestracyjnego.  </w:t>
      </w:r>
    </w:p>
    <w:p w14:paraId="3124CECE" w14:textId="67684481" w:rsidR="00D72259" w:rsidRPr="00974FF7" w:rsidRDefault="00D72259" w:rsidP="00B85585">
      <w:pPr>
        <w:rPr>
          <w:rFonts w:ascii="Arial" w:hAnsi="Arial" w:cs="Arial"/>
          <w:b/>
          <w:color w:val="FF0000"/>
          <w:sz w:val="22"/>
          <w:szCs w:val="22"/>
        </w:rPr>
      </w:pPr>
    </w:p>
    <w:p w14:paraId="508F6BA1" w14:textId="65B5BD44" w:rsidR="00AB7C09" w:rsidRPr="00974FF7" w:rsidRDefault="001B1DA3" w:rsidP="00B85585">
      <w:pPr>
        <w:jc w:val="center"/>
        <w:rPr>
          <w:rFonts w:ascii="Arial" w:hAnsi="Arial" w:cs="Arial"/>
          <w:b/>
          <w:sz w:val="22"/>
          <w:szCs w:val="22"/>
        </w:rPr>
      </w:pPr>
      <w:r w:rsidRPr="00974FF7">
        <w:rPr>
          <w:rFonts w:ascii="Arial" w:hAnsi="Arial" w:cs="Arial"/>
          <w:b/>
          <w:sz w:val="22"/>
          <w:szCs w:val="22"/>
        </w:rPr>
        <w:t>§</w:t>
      </w:r>
      <w:r w:rsidR="005452FF" w:rsidRPr="00974FF7">
        <w:rPr>
          <w:rFonts w:ascii="Arial" w:hAnsi="Arial" w:cs="Arial"/>
          <w:b/>
          <w:sz w:val="22"/>
          <w:szCs w:val="22"/>
        </w:rPr>
        <w:t xml:space="preserve"> 15</w:t>
      </w:r>
    </w:p>
    <w:p w14:paraId="2920DA87" w14:textId="24A731C1" w:rsidR="00F878B3" w:rsidRDefault="006D566E" w:rsidP="00B85585">
      <w:pPr>
        <w:jc w:val="center"/>
        <w:rPr>
          <w:rFonts w:ascii="Arial" w:hAnsi="Arial" w:cs="Arial"/>
          <w:b/>
          <w:sz w:val="22"/>
          <w:szCs w:val="22"/>
        </w:rPr>
      </w:pPr>
      <w:r w:rsidRPr="00974FF7">
        <w:rPr>
          <w:rFonts w:ascii="Arial" w:hAnsi="Arial" w:cs="Arial"/>
          <w:b/>
          <w:sz w:val="22"/>
          <w:szCs w:val="22"/>
        </w:rPr>
        <w:t xml:space="preserve">Odstąpienie od </w:t>
      </w:r>
      <w:r w:rsidR="00FC49E3" w:rsidRPr="00974FF7">
        <w:rPr>
          <w:rFonts w:ascii="Arial" w:hAnsi="Arial" w:cs="Arial"/>
          <w:b/>
          <w:sz w:val="22"/>
          <w:szCs w:val="22"/>
        </w:rPr>
        <w:t>Umowy</w:t>
      </w:r>
      <w:r w:rsidR="00BE155F" w:rsidRPr="00974FF7">
        <w:rPr>
          <w:rFonts w:ascii="Arial" w:hAnsi="Arial" w:cs="Arial"/>
          <w:b/>
          <w:sz w:val="22"/>
          <w:szCs w:val="22"/>
        </w:rPr>
        <w:t xml:space="preserve"> i rozwiązanie </w:t>
      </w:r>
      <w:r w:rsidR="00FC49E3" w:rsidRPr="00974FF7">
        <w:rPr>
          <w:rFonts w:ascii="Arial" w:hAnsi="Arial" w:cs="Arial"/>
          <w:b/>
          <w:sz w:val="22"/>
          <w:szCs w:val="22"/>
        </w:rPr>
        <w:t>Umowy</w:t>
      </w:r>
    </w:p>
    <w:p w14:paraId="3D2C7FD9" w14:textId="77777777" w:rsidR="009C661F" w:rsidRPr="00974FF7" w:rsidRDefault="009C661F" w:rsidP="00B85585">
      <w:pPr>
        <w:jc w:val="center"/>
        <w:rPr>
          <w:rFonts w:ascii="Arial" w:hAnsi="Arial" w:cs="Arial"/>
          <w:b/>
          <w:sz w:val="22"/>
          <w:szCs w:val="22"/>
        </w:rPr>
      </w:pPr>
    </w:p>
    <w:p w14:paraId="6A1D725E" w14:textId="56A89982" w:rsidR="004333E3" w:rsidRPr="00E1759D" w:rsidRDefault="004333E3" w:rsidP="00E1759D">
      <w:pPr>
        <w:pStyle w:val="Akapitzlist"/>
        <w:numPr>
          <w:ilvl w:val="2"/>
          <w:numId w:val="18"/>
        </w:numPr>
        <w:tabs>
          <w:tab w:val="clear" w:pos="2640"/>
        </w:tabs>
        <w:ind w:left="426" w:hanging="426"/>
        <w:jc w:val="both"/>
        <w:rPr>
          <w:rFonts w:ascii="Arial" w:hAnsi="Arial" w:cs="Arial"/>
          <w:sz w:val="22"/>
          <w:szCs w:val="22"/>
        </w:rPr>
      </w:pPr>
      <w:r w:rsidRPr="00E1759D">
        <w:rPr>
          <w:rFonts w:ascii="Arial" w:hAnsi="Arial" w:cs="Arial"/>
          <w:sz w:val="22"/>
          <w:szCs w:val="22"/>
        </w:rPr>
        <w:t xml:space="preserve">Strony ustalają, że oprócz przypadków wymienionych w Kodeksie cywilnym Zamawiającemu przysługuje prawo odstąpienia od Umowy </w:t>
      </w:r>
      <w:r w:rsidR="00470854">
        <w:rPr>
          <w:rFonts w:ascii="Arial" w:hAnsi="Arial" w:cs="Arial"/>
          <w:sz w:val="22"/>
          <w:szCs w:val="22"/>
        </w:rPr>
        <w:t xml:space="preserve">w całości lub części </w:t>
      </w:r>
      <w:r w:rsidR="00470854">
        <w:rPr>
          <w:rFonts w:ascii="Arial" w:hAnsi="Arial" w:cs="Arial"/>
          <w:sz w:val="22"/>
          <w:szCs w:val="22"/>
        </w:rPr>
        <w:br/>
      </w:r>
      <w:r w:rsidRPr="00E1759D">
        <w:rPr>
          <w:rFonts w:ascii="Arial" w:hAnsi="Arial" w:cs="Arial"/>
          <w:sz w:val="22"/>
          <w:szCs w:val="22"/>
        </w:rPr>
        <w:t>w przypadkach, gdy:</w:t>
      </w:r>
    </w:p>
    <w:p w14:paraId="513BA6CC" w14:textId="77777777" w:rsidR="00AB4AE9" w:rsidRPr="00974FF7" w:rsidRDefault="004333E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Wykonawca naruszy którekolwiek z postanowień Umowy,</w:t>
      </w:r>
      <w:r w:rsidR="00DC6670" w:rsidRPr="00974FF7">
        <w:rPr>
          <w:rFonts w:ascii="Arial" w:hAnsi="Arial" w:cs="Arial"/>
          <w:sz w:val="22"/>
          <w:szCs w:val="22"/>
        </w:rPr>
        <w:t xml:space="preserve"> </w:t>
      </w:r>
      <w:r w:rsidR="009D279A" w:rsidRPr="00974FF7">
        <w:rPr>
          <w:rFonts w:ascii="Arial" w:hAnsi="Arial" w:cs="Arial"/>
          <w:sz w:val="22"/>
          <w:szCs w:val="22"/>
        </w:rPr>
        <w:t xml:space="preserve">w szczególności </w:t>
      </w:r>
      <w:r w:rsidRPr="00974FF7">
        <w:rPr>
          <w:rFonts w:ascii="Arial" w:hAnsi="Arial" w:cs="Arial"/>
          <w:sz w:val="22"/>
          <w:szCs w:val="22"/>
        </w:rPr>
        <w:t>§</w:t>
      </w:r>
      <w:r w:rsidRPr="00974FF7">
        <w:rPr>
          <w:rFonts w:ascii="Arial" w:hAnsi="Arial" w:cs="Arial"/>
          <w:b/>
          <w:sz w:val="22"/>
          <w:szCs w:val="22"/>
        </w:rPr>
        <w:t xml:space="preserve"> </w:t>
      </w:r>
      <w:r w:rsidR="00B23572" w:rsidRPr="00974FF7">
        <w:rPr>
          <w:rFonts w:ascii="Arial" w:hAnsi="Arial" w:cs="Arial"/>
          <w:sz w:val="22"/>
          <w:szCs w:val="22"/>
        </w:rPr>
        <w:t>4 ust.19</w:t>
      </w:r>
      <w:r w:rsidR="006E40B2" w:rsidRPr="00974FF7">
        <w:rPr>
          <w:rFonts w:ascii="Arial" w:hAnsi="Arial" w:cs="Arial"/>
          <w:sz w:val="22"/>
          <w:szCs w:val="22"/>
        </w:rPr>
        <w:t xml:space="preserve"> lub </w:t>
      </w:r>
      <w:r w:rsidR="00B23572" w:rsidRPr="00974FF7">
        <w:rPr>
          <w:rFonts w:ascii="Arial" w:hAnsi="Arial" w:cs="Arial"/>
          <w:sz w:val="22"/>
          <w:szCs w:val="22"/>
        </w:rPr>
        <w:t>20</w:t>
      </w:r>
      <w:r w:rsidR="00D27DEA" w:rsidRPr="00974FF7">
        <w:rPr>
          <w:rFonts w:ascii="Arial" w:hAnsi="Arial" w:cs="Arial"/>
          <w:sz w:val="22"/>
          <w:szCs w:val="22"/>
        </w:rPr>
        <w:t>;</w:t>
      </w:r>
    </w:p>
    <w:p w14:paraId="03E0DE64" w14:textId="7E08AAFE" w:rsidR="00AB4AE9" w:rsidRPr="00974FF7" w:rsidRDefault="00AB4AE9"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Zostanie wydany nakaz zajęcia majątku Wykonawcy</w:t>
      </w:r>
    </w:p>
    <w:p w14:paraId="458ACB59"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niewykonania lub nienależytego wykonywania umowy lub rażącego naruszenia postanowień umowy przez Wykonawcę (tj. w przypadku, gdy Wykonawca przerwał realizację prac i przerwa trwa dłużej niż 7 dni pomimo wezwania do </w:t>
      </w:r>
      <w:r w:rsidR="0097670D" w:rsidRPr="00974FF7">
        <w:rPr>
          <w:rFonts w:ascii="Arial" w:hAnsi="Arial" w:cs="Arial"/>
          <w:sz w:val="22"/>
          <w:szCs w:val="22"/>
        </w:rPr>
        <w:t xml:space="preserve">ich </w:t>
      </w:r>
      <w:r w:rsidRPr="00974FF7">
        <w:rPr>
          <w:rFonts w:ascii="Arial" w:hAnsi="Arial" w:cs="Arial"/>
          <w:sz w:val="22"/>
          <w:szCs w:val="22"/>
        </w:rPr>
        <w:t>kont</w:t>
      </w:r>
      <w:r w:rsidR="0097670D" w:rsidRPr="00974FF7">
        <w:rPr>
          <w:rFonts w:ascii="Arial" w:hAnsi="Arial" w:cs="Arial"/>
          <w:sz w:val="22"/>
          <w:szCs w:val="22"/>
        </w:rPr>
        <w:t>ynuacji</w:t>
      </w:r>
      <w:r w:rsidRPr="00974FF7">
        <w:rPr>
          <w:rFonts w:ascii="Arial" w:hAnsi="Arial" w:cs="Arial"/>
          <w:sz w:val="22"/>
          <w:szCs w:val="22"/>
        </w:rPr>
        <w:t>;</w:t>
      </w:r>
    </w:p>
    <w:p w14:paraId="0D198FA6"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 przypadku nierozpoczęcia przez Wykonawcę prac (z przyczyn leżących po stronie Wykonawcy) pomimo wezwania do podjęcia prac złożoneg</w:t>
      </w:r>
      <w:r w:rsidR="00D60F3E" w:rsidRPr="00974FF7">
        <w:rPr>
          <w:rFonts w:ascii="Arial" w:hAnsi="Arial" w:cs="Arial"/>
          <w:sz w:val="22"/>
          <w:szCs w:val="22"/>
        </w:rPr>
        <w:t>o przez Zamawiającego na piśmie</w:t>
      </w:r>
      <w:r w:rsidR="004333E3" w:rsidRPr="00974FF7">
        <w:rPr>
          <w:rFonts w:ascii="Arial" w:hAnsi="Arial" w:cs="Arial"/>
          <w:sz w:val="22"/>
          <w:szCs w:val="22"/>
        </w:rPr>
        <w:t xml:space="preserve"> o co najmniej 7 dni</w:t>
      </w:r>
      <w:r w:rsidRPr="00974FF7">
        <w:rPr>
          <w:rFonts w:ascii="Arial" w:hAnsi="Arial" w:cs="Arial"/>
          <w:sz w:val="22"/>
          <w:szCs w:val="22"/>
        </w:rPr>
        <w:t xml:space="preserve">; </w:t>
      </w:r>
    </w:p>
    <w:p w14:paraId="0959DD37"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gdy Wykonawca wykonuje roboty wadliwie, niezgodnie z </w:t>
      </w:r>
      <w:r w:rsidR="000671B0" w:rsidRPr="00974FF7">
        <w:rPr>
          <w:rFonts w:ascii="Arial" w:hAnsi="Arial" w:cs="Arial"/>
          <w:sz w:val="22"/>
          <w:szCs w:val="22"/>
        </w:rPr>
        <w:t xml:space="preserve">umową lub stosuje materiały </w:t>
      </w:r>
      <w:r w:rsidRPr="00974FF7">
        <w:rPr>
          <w:rFonts w:ascii="Arial" w:hAnsi="Arial" w:cs="Arial"/>
          <w:sz w:val="22"/>
          <w:szCs w:val="22"/>
        </w:rPr>
        <w:t>niezgodne z wymaganiami</w:t>
      </w:r>
      <w:r w:rsidR="00D60F3E" w:rsidRPr="00974FF7">
        <w:rPr>
          <w:rFonts w:ascii="Arial" w:hAnsi="Arial" w:cs="Arial"/>
          <w:sz w:val="22"/>
          <w:szCs w:val="22"/>
        </w:rPr>
        <w:t>;</w:t>
      </w:r>
      <w:r w:rsidRPr="00974FF7">
        <w:rPr>
          <w:rFonts w:ascii="Arial" w:hAnsi="Arial" w:cs="Arial"/>
          <w:sz w:val="22"/>
          <w:szCs w:val="22"/>
        </w:rPr>
        <w:t xml:space="preserve"> </w:t>
      </w:r>
    </w:p>
    <w:p w14:paraId="1FC4D3C9"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 przypadku wykonywania czynności kierownika budowy/kierowników robót przez inne osoby niż zaakceptowane przez Zamawiającego</w:t>
      </w:r>
      <w:r w:rsidR="00D60F3E" w:rsidRPr="00974FF7">
        <w:rPr>
          <w:rFonts w:ascii="Arial" w:hAnsi="Arial" w:cs="Arial"/>
          <w:sz w:val="22"/>
          <w:szCs w:val="22"/>
        </w:rPr>
        <w:t>;</w:t>
      </w:r>
      <w:r w:rsidRPr="00974FF7">
        <w:rPr>
          <w:rFonts w:ascii="Arial" w:hAnsi="Arial" w:cs="Arial"/>
          <w:sz w:val="22"/>
          <w:szCs w:val="22"/>
        </w:rPr>
        <w:t xml:space="preserve"> </w:t>
      </w:r>
    </w:p>
    <w:p w14:paraId="7AC451D0"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zlecenia wykonania części zamówienia podwykonawcy/dalszemu podwykonawcy bez zgody Zamawiającego lub z pominięciem procedury określonej w § </w:t>
      </w:r>
      <w:r w:rsidR="004333E3" w:rsidRPr="00974FF7">
        <w:rPr>
          <w:rFonts w:ascii="Arial" w:hAnsi="Arial" w:cs="Arial"/>
          <w:sz w:val="22"/>
          <w:szCs w:val="22"/>
        </w:rPr>
        <w:t>7</w:t>
      </w:r>
      <w:r w:rsidRPr="00974FF7">
        <w:rPr>
          <w:rFonts w:ascii="Arial" w:hAnsi="Arial" w:cs="Arial"/>
          <w:sz w:val="22"/>
          <w:szCs w:val="22"/>
        </w:rPr>
        <w:t xml:space="preserve"> umowy,</w:t>
      </w:r>
      <w:r w:rsidR="00D60F3E" w:rsidRPr="00974FF7">
        <w:rPr>
          <w:rFonts w:ascii="Arial" w:hAnsi="Arial" w:cs="Arial"/>
          <w:sz w:val="22"/>
          <w:szCs w:val="22"/>
        </w:rPr>
        <w:t xml:space="preserve"> </w:t>
      </w:r>
    </w:p>
    <w:p w14:paraId="29A47E2D" w14:textId="0D86785D" w:rsidR="00D60F3E"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przypadku</w:t>
      </w:r>
      <w:r w:rsidR="00D60F3E" w:rsidRPr="00974FF7">
        <w:rPr>
          <w:rFonts w:ascii="Arial" w:hAnsi="Arial" w:cs="Arial"/>
          <w:sz w:val="22"/>
          <w:szCs w:val="22"/>
        </w:rPr>
        <w:t xml:space="preserve"> </w:t>
      </w:r>
      <w:r w:rsidRPr="00974FF7">
        <w:rPr>
          <w:rFonts w:ascii="Arial" w:hAnsi="Arial" w:cs="Arial"/>
          <w:sz w:val="22"/>
          <w:szCs w:val="22"/>
        </w:rPr>
        <w:t>konieczności</w:t>
      </w:r>
      <w:r w:rsidR="00D60F3E" w:rsidRPr="00974FF7">
        <w:rPr>
          <w:rFonts w:ascii="Arial" w:hAnsi="Arial" w:cs="Arial"/>
          <w:sz w:val="22"/>
          <w:szCs w:val="22"/>
        </w:rPr>
        <w:t xml:space="preserve"> </w:t>
      </w:r>
      <w:r w:rsidRPr="00974FF7">
        <w:rPr>
          <w:rFonts w:ascii="Arial" w:hAnsi="Arial" w:cs="Arial"/>
          <w:sz w:val="22"/>
          <w:szCs w:val="22"/>
        </w:rPr>
        <w:t>wielokrotnego</w:t>
      </w:r>
      <w:r w:rsidR="00D60F3E" w:rsidRPr="00974FF7">
        <w:rPr>
          <w:rFonts w:ascii="Arial" w:hAnsi="Arial" w:cs="Arial"/>
          <w:sz w:val="22"/>
          <w:szCs w:val="22"/>
        </w:rPr>
        <w:t xml:space="preserve"> </w:t>
      </w:r>
      <w:r w:rsidRPr="00974FF7">
        <w:rPr>
          <w:rFonts w:ascii="Arial" w:hAnsi="Arial" w:cs="Arial"/>
          <w:sz w:val="22"/>
          <w:szCs w:val="22"/>
        </w:rPr>
        <w:t>(co</w:t>
      </w:r>
      <w:r w:rsidR="00D60F3E" w:rsidRPr="00974FF7">
        <w:rPr>
          <w:rFonts w:ascii="Arial" w:hAnsi="Arial" w:cs="Arial"/>
          <w:sz w:val="22"/>
          <w:szCs w:val="22"/>
        </w:rPr>
        <w:t xml:space="preserve"> </w:t>
      </w:r>
      <w:r w:rsidRPr="00974FF7">
        <w:rPr>
          <w:rFonts w:ascii="Arial" w:hAnsi="Arial" w:cs="Arial"/>
          <w:sz w:val="22"/>
          <w:szCs w:val="22"/>
        </w:rPr>
        <w:t>najmniej</w:t>
      </w:r>
      <w:r w:rsidR="00D60F3E" w:rsidRPr="00974FF7">
        <w:rPr>
          <w:rFonts w:ascii="Arial" w:hAnsi="Arial" w:cs="Arial"/>
          <w:sz w:val="22"/>
          <w:szCs w:val="22"/>
        </w:rPr>
        <w:t xml:space="preserve"> </w:t>
      </w:r>
      <w:r w:rsidRPr="00974FF7">
        <w:rPr>
          <w:rFonts w:ascii="Arial" w:hAnsi="Arial" w:cs="Arial"/>
          <w:sz w:val="22"/>
          <w:szCs w:val="22"/>
        </w:rPr>
        <w:t>dwukrotnego)</w:t>
      </w:r>
      <w:r w:rsidR="00D60F3E" w:rsidRPr="00974FF7">
        <w:rPr>
          <w:rFonts w:ascii="Arial" w:hAnsi="Arial" w:cs="Arial"/>
          <w:sz w:val="22"/>
          <w:szCs w:val="22"/>
        </w:rPr>
        <w:t xml:space="preserve"> </w:t>
      </w:r>
      <w:r w:rsidRPr="00974FF7">
        <w:rPr>
          <w:rFonts w:ascii="Arial" w:hAnsi="Arial" w:cs="Arial"/>
          <w:sz w:val="22"/>
          <w:szCs w:val="22"/>
        </w:rPr>
        <w:t>dokonywania</w:t>
      </w:r>
      <w:r w:rsidR="00D60F3E" w:rsidRPr="00974FF7">
        <w:rPr>
          <w:rFonts w:ascii="Arial" w:hAnsi="Arial" w:cs="Arial"/>
          <w:sz w:val="22"/>
          <w:szCs w:val="22"/>
        </w:rPr>
        <w:t xml:space="preserve"> </w:t>
      </w:r>
      <w:r w:rsidRPr="00974FF7">
        <w:rPr>
          <w:rFonts w:ascii="Arial" w:hAnsi="Arial" w:cs="Arial"/>
          <w:sz w:val="22"/>
          <w:szCs w:val="22"/>
        </w:rPr>
        <w:t>bezpośredniej</w:t>
      </w:r>
      <w:r w:rsidR="00D60F3E" w:rsidRPr="00974FF7">
        <w:rPr>
          <w:rFonts w:ascii="Arial" w:hAnsi="Arial" w:cs="Arial"/>
          <w:sz w:val="22"/>
          <w:szCs w:val="22"/>
        </w:rPr>
        <w:t xml:space="preserve"> </w:t>
      </w:r>
      <w:r w:rsidRPr="00974FF7">
        <w:rPr>
          <w:rFonts w:ascii="Arial" w:hAnsi="Arial" w:cs="Arial"/>
          <w:sz w:val="22"/>
          <w:szCs w:val="22"/>
        </w:rPr>
        <w:t>zapłaty</w:t>
      </w:r>
      <w:r w:rsidR="00D60F3E" w:rsidRPr="00974FF7">
        <w:rPr>
          <w:rFonts w:ascii="Arial" w:hAnsi="Arial" w:cs="Arial"/>
          <w:sz w:val="22"/>
          <w:szCs w:val="22"/>
        </w:rPr>
        <w:t xml:space="preserve"> </w:t>
      </w:r>
      <w:r w:rsidRPr="00974FF7">
        <w:rPr>
          <w:rFonts w:ascii="Arial" w:hAnsi="Arial" w:cs="Arial"/>
          <w:sz w:val="22"/>
          <w:szCs w:val="22"/>
        </w:rPr>
        <w:t>podwykonawcy</w:t>
      </w:r>
      <w:r w:rsidR="00D60F3E" w:rsidRPr="00974FF7">
        <w:rPr>
          <w:rFonts w:ascii="Arial" w:hAnsi="Arial" w:cs="Arial"/>
          <w:sz w:val="22"/>
          <w:szCs w:val="22"/>
        </w:rPr>
        <w:t xml:space="preserve"> </w:t>
      </w:r>
      <w:r w:rsidRPr="00974FF7">
        <w:rPr>
          <w:rFonts w:ascii="Arial" w:hAnsi="Arial" w:cs="Arial"/>
          <w:sz w:val="22"/>
          <w:szCs w:val="22"/>
        </w:rPr>
        <w:t>lub</w:t>
      </w:r>
      <w:r w:rsidR="00D60F3E" w:rsidRPr="00974FF7">
        <w:rPr>
          <w:rFonts w:ascii="Arial" w:hAnsi="Arial" w:cs="Arial"/>
          <w:sz w:val="22"/>
          <w:szCs w:val="22"/>
        </w:rPr>
        <w:t xml:space="preserve"> </w:t>
      </w:r>
      <w:r w:rsidRPr="00974FF7">
        <w:rPr>
          <w:rFonts w:ascii="Arial" w:hAnsi="Arial" w:cs="Arial"/>
          <w:sz w:val="22"/>
          <w:szCs w:val="22"/>
        </w:rPr>
        <w:t>dalszemu</w:t>
      </w:r>
      <w:r w:rsidR="00D60F3E" w:rsidRPr="00974FF7">
        <w:rPr>
          <w:rFonts w:ascii="Arial" w:hAnsi="Arial" w:cs="Arial"/>
          <w:sz w:val="22"/>
          <w:szCs w:val="22"/>
        </w:rPr>
        <w:t xml:space="preserve"> </w:t>
      </w:r>
      <w:r w:rsidRPr="00974FF7">
        <w:rPr>
          <w:rFonts w:ascii="Arial" w:hAnsi="Arial" w:cs="Arial"/>
          <w:sz w:val="22"/>
          <w:szCs w:val="22"/>
        </w:rPr>
        <w:t>podwykonawcy,</w:t>
      </w:r>
      <w:r w:rsidR="00D60F3E" w:rsidRPr="00974FF7">
        <w:rPr>
          <w:rFonts w:ascii="Arial" w:hAnsi="Arial" w:cs="Arial"/>
          <w:sz w:val="22"/>
          <w:szCs w:val="22"/>
        </w:rPr>
        <w:t xml:space="preserve"> </w:t>
      </w:r>
      <w:r w:rsidRPr="00974FF7">
        <w:rPr>
          <w:rFonts w:ascii="Arial" w:hAnsi="Arial" w:cs="Arial"/>
          <w:sz w:val="22"/>
          <w:szCs w:val="22"/>
        </w:rPr>
        <w:t>o</w:t>
      </w:r>
      <w:r w:rsidR="00D60F3E" w:rsidRPr="00974FF7">
        <w:rPr>
          <w:rFonts w:ascii="Arial" w:hAnsi="Arial" w:cs="Arial"/>
          <w:sz w:val="22"/>
          <w:szCs w:val="22"/>
        </w:rPr>
        <w:t xml:space="preserve"> </w:t>
      </w:r>
      <w:r w:rsidRPr="00974FF7">
        <w:rPr>
          <w:rFonts w:ascii="Arial" w:hAnsi="Arial" w:cs="Arial"/>
          <w:sz w:val="22"/>
          <w:szCs w:val="22"/>
        </w:rPr>
        <w:t>których</w:t>
      </w:r>
      <w:r w:rsidR="00D60F3E" w:rsidRPr="00974FF7">
        <w:rPr>
          <w:rFonts w:ascii="Arial" w:hAnsi="Arial" w:cs="Arial"/>
          <w:sz w:val="22"/>
          <w:szCs w:val="22"/>
        </w:rPr>
        <w:t xml:space="preserve"> </w:t>
      </w:r>
      <w:r w:rsidRPr="00974FF7">
        <w:rPr>
          <w:rFonts w:ascii="Arial" w:hAnsi="Arial" w:cs="Arial"/>
          <w:sz w:val="22"/>
          <w:szCs w:val="22"/>
        </w:rPr>
        <w:t>mowa</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w:t>
      </w:r>
      <w:r w:rsidR="00D60F3E" w:rsidRPr="00974FF7">
        <w:rPr>
          <w:rFonts w:ascii="Arial" w:hAnsi="Arial" w:cs="Arial"/>
          <w:sz w:val="22"/>
          <w:szCs w:val="22"/>
        </w:rPr>
        <w:t xml:space="preserve"> </w:t>
      </w:r>
      <w:r w:rsidR="004333E3" w:rsidRPr="00974FF7">
        <w:rPr>
          <w:rFonts w:ascii="Arial" w:hAnsi="Arial" w:cs="Arial"/>
          <w:sz w:val="22"/>
          <w:szCs w:val="22"/>
        </w:rPr>
        <w:t xml:space="preserve">7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lub</w:t>
      </w:r>
      <w:r w:rsidR="00D60F3E" w:rsidRPr="00974FF7">
        <w:rPr>
          <w:rFonts w:ascii="Arial" w:hAnsi="Arial" w:cs="Arial"/>
          <w:sz w:val="22"/>
          <w:szCs w:val="22"/>
        </w:rPr>
        <w:t xml:space="preserve"> </w:t>
      </w:r>
      <w:r w:rsidRPr="00974FF7">
        <w:rPr>
          <w:rFonts w:ascii="Arial" w:hAnsi="Arial" w:cs="Arial"/>
          <w:sz w:val="22"/>
          <w:szCs w:val="22"/>
        </w:rPr>
        <w:t>konieczność dokonania</w:t>
      </w:r>
      <w:r w:rsidR="00D60F3E" w:rsidRPr="00974FF7">
        <w:rPr>
          <w:rFonts w:ascii="Arial" w:hAnsi="Arial" w:cs="Arial"/>
          <w:sz w:val="22"/>
          <w:szCs w:val="22"/>
        </w:rPr>
        <w:t xml:space="preserve"> </w:t>
      </w:r>
      <w:r w:rsidRPr="00974FF7">
        <w:rPr>
          <w:rFonts w:ascii="Arial" w:hAnsi="Arial" w:cs="Arial"/>
          <w:sz w:val="22"/>
          <w:szCs w:val="22"/>
        </w:rPr>
        <w:t>bezpośrednich</w:t>
      </w:r>
      <w:r w:rsidR="00D60F3E" w:rsidRPr="00974FF7">
        <w:rPr>
          <w:rFonts w:ascii="Arial" w:hAnsi="Arial" w:cs="Arial"/>
          <w:sz w:val="22"/>
          <w:szCs w:val="22"/>
        </w:rPr>
        <w:t xml:space="preserve"> </w:t>
      </w:r>
      <w:r w:rsidRPr="00974FF7">
        <w:rPr>
          <w:rFonts w:ascii="Arial" w:hAnsi="Arial" w:cs="Arial"/>
          <w:sz w:val="22"/>
          <w:szCs w:val="22"/>
        </w:rPr>
        <w:t>zapłat</w:t>
      </w:r>
      <w:r w:rsidR="00D60F3E" w:rsidRPr="00974FF7">
        <w:rPr>
          <w:rFonts w:ascii="Arial" w:hAnsi="Arial" w:cs="Arial"/>
          <w:sz w:val="22"/>
          <w:szCs w:val="22"/>
        </w:rPr>
        <w:t xml:space="preserve"> </w:t>
      </w:r>
      <w:r w:rsidRPr="00974FF7">
        <w:rPr>
          <w:rFonts w:ascii="Arial" w:hAnsi="Arial" w:cs="Arial"/>
          <w:sz w:val="22"/>
          <w:szCs w:val="22"/>
        </w:rPr>
        <w:t>na</w:t>
      </w:r>
      <w:r w:rsidR="00D60F3E" w:rsidRPr="00974FF7">
        <w:rPr>
          <w:rFonts w:ascii="Arial" w:hAnsi="Arial" w:cs="Arial"/>
          <w:sz w:val="22"/>
          <w:szCs w:val="22"/>
        </w:rPr>
        <w:t xml:space="preserve"> </w:t>
      </w:r>
      <w:r w:rsidRPr="00974FF7">
        <w:rPr>
          <w:rFonts w:ascii="Arial" w:hAnsi="Arial" w:cs="Arial"/>
          <w:sz w:val="22"/>
          <w:szCs w:val="22"/>
        </w:rPr>
        <w:t>sumę większą niż 5%</w:t>
      </w:r>
      <w:r w:rsidR="00D60F3E" w:rsidRPr="00974FF7">
        <w:rPr>
          <w:rFonts w:ascii="Arial" w:hAnsi="Arial" w:cs="Arial"/>
          <w:sz w:val="22"/>
          <w:szCs w:val="22"/>
        </w:rPr>
        <w:t xml:space="preserve"> </w:t>
      </w:r>
      <w:r w:rsidRPr="00974FF7">
        <w:rPr>
          <w:rFonts w:ascii="Arial" w:hAnsi="Arial" w:cs="Arial"/>
          <w:sz w:val="22"/>
          <w:szCs w:val="22"/>
        </w:rPr>
        <w:t>wartości</w:t>
      </w:r>
      <w:r w:rsidR="00D60F3E" w:rsidRPr="00974FF7">
        <w:rPr>
          <w:rFonts w:ascii="Arial" w:hAnsi="Arial" w:cs="Arial"/>
          <w:sz w:val="22"/>
          <w:szCs w:val="22"/>
        </w:rPr>
        <w:t xml:space="preserve"> </w:t>
      </w:r>
      <w:r w:rsidRPr="00974FF7">
        <w:rPr>
          <w:rFonts w:ascii="Arial" w:hAnsi="Arial" w:cs="Arial"/>
          <w:sz w:val="22"/>
          <w:szCs w:val="22"/>
        </w:rPr>
        <w:t>niniejszej</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itp.)</w:t>
      </w:r>
      <w:r w:rsidR="00D60F3E" w:rsidRPr="00974FF7">
        <w:rPr>
          <w:rFonts w:ascii="Arial" w:hAnsi="Arial" w:cs="Arial"/>
          <w:sz w:val="22"/>
          <w:szCs w:val="22"/>
        </w:rPr>
        <w:t xml:space="preserve"> </w:t>
      </w:r>
    </w:p>
    <w:p w14:paraId="5CD54E8E" w14:textId="75B772A8" w:rsidR="00D60F3E" w:rsidRPr="0059602B" w:rsidRDefault="00BA6CC3" w:rsidP="00E1759D">
      <w:pPr>
        <w:ind w:left="426"/>
        <w:jc w:val="both"/>
        <w:rPr>
          <w:rFonts w:ascii="Arial" w:hAnsi="Arial" w:cs="Arial"/>
          <w:sz w:val="22"/>
          <w:szCs w:val="22"/>
        </w:rPr>
      </w:pPr>
      <w:r w:rsidRPr="0059602B">
        <w:rPr>
          <w:rFonts w:ascii="Arial" w:hAnsi="Arial" w:cs="Arial"/>
          <w:sz w:val="22"/>
          <w:szCs w:val="22"/>
        </w:rPr>
        <w:t>–</w:t>
      </w:r>
      <w:r w:rsidR="00D60F3E" w:rsidRPr="0059602B">
        <w:rPr>
          <w:rFonts w:ascii="Arial" w:hAnsi="Arial" w:cs="Arial"/>
          <w:sz w:val="22"/>
          <w:szCs w:val="22"/>
        </w:rPr>
        <w:t xml:space="preserve"> </w:t>
      </w:r>
      <w:r w:rsidRPr="0059602B">
        <w:rPr>
          <w:rFonts w:ascii="Arial" w:hAnsi="Arial" w:cs="Arial"/>
          <w:sz w:val="22"/>
          <w:szCs w:val="22"/>
        </w:rPr>
        <w:t>po</w:t>
      </w:r>
      <w:r w:rsidR="00D60F3E" w:rsidRPr="0059602B">
        <w:rPr>
          <w:rFonts w:ascii="Arial" w:hAnsi="Arial" w:cs="Arial"/>
          <w:sz w:val="22"/>
          <w:szCs w:val="22"/>
        </w:rPr>
        <w:t xml:space="preserve"> </w:t>
      </w:r>
      <w:r w:rsidRPr="0059602B">
        <w:rPr>
          <w:rFonts w:ascii="Arial" w:hAnsi="Arial" w:cs="Arial"/>
          <w:sz w:val="22"/>
          <w:szCs w:val="22"/>
        </w:rPr>
        <w:t>uprzednim</w:t>
      </w:r>
      <w:r w:rsidR="00D60F3E" w:rsidRPr="0059602B">
        <w:rPr>
          <w:rFonts w:ascii="Arial" w:hAnsi="Arial" w:cs="Arial"/>
          <w:sz w:val="22"/>
          <w:szCs w:val="22"/>
        </w:rPr>
        <w:t xml:space="preserve"> </w:t>
      </w:r>
      <w:r w:rsidRPr="0059602B">
        <w:rPr>
          <w:rFonts w:ascii="Arial" w:hAnsi="Arial" w:cs="Arial"/>
          <w:sz w:val="22"/>
          <w:szCs w:val="22"/>
        </w:rPr>
        <w:t>wezwaniu</w:t>
      </w:r>
      <w:r w:rsidR="00D60F3E" w:rsidRPr="0059602B">
        <w:rPr>
          <w:rFonts w:ascii="Arial" w:hAnsi="Arial" w:cs="Arial"/>
          <w:sz w:val="22"/>
          <w:szCs w:val="22"/>
        </w:rPr>
        <w:t xml:space="preserve"> </w:t>
      </w:r>
      <w:r w:rsidRPr="0059602B">
        <w:rPr>
          <w:rFonts w:ascii="Arial" w:hAnsi="Arial" w:cs="Arial"/>
          <w:sz w:val="22"/>
          <w:szCs w:val="22"/>
        </w:rPr>
        <w:t>Wykonawcy</w:t>
      </w:r>
      <w:r w:rsidR="00D60F3E" w:rsidRPr="0059602B">
        <w:rPr>
          <w:rFonts w:ascii="Arial" w:hAnsi="Arial" w:cs="Arial"/>
          <w:sz w:val="22"/>
          <w:szCs w:val="22"/>
        </w:rPr>
        <w:t xml:space="preserve"> </w:t>
      </w:r>
      <w:r w:rsidRPr="0059602B">
        <w:rPr>
          <w:rFonts w:ascii="Arial" w:hAnsi="Arial" w:cs="Arial"/>
          <w:sz w:val="22"/>
          <w:szCs w:val="22"/>
        </w:rPr>
        <w:t>do</w:t>
      </w:r>
      <w:r w:rsidR="00D60F3E" w:rsidRPr="0059602B">
        <w:rPr>
          <w:rFonts w:ascii="Arial" w:hAnsi="Arial" w:cs="Arial"/>
          <w:sz w:val="22"/>
          <w:szCs w:val="22"/>
        </w:rPr>
        <w:t xml:space="preserve"> </w:t>
      </w:r>
      <w:r w:rsidRPr="0059602B">
        <w:rPr>
          <w:rFonts w:ascii="Arial" w:hAnsi="Arial" w:cs="Arial"/>
          <w:sz w:val="22"/>
          <w:szCs w:val="22"/>
        </w:rPr>
        <w:t>należytego</w:t>
      </w:r>
      <w:r w:rsidR="00D60F3E" w:rsidRPr="0059602B">
        <w:rPr>
          <w:rFonts w:ascii="Arial" w:hAnsi="Arial" w:cs="Arial"/>
          <w:sz w:val="22"/>
          <w:szCs w:val="22"/>
        </w:rPr>
        <w:t xml:space="preserve"> </w:t>
      </w:r>
      <w:r w:rsidRPr="0059602B">
        <w:rPr>
          <w:rFonts w:ascii="Arial" w:hAnsi="Arial" w:cs="Arial"/>
          <w:sz w:val="22"/>
          <w:szCs w:val="22"/>
        </w:rPr>
        <w:t>wykonywania</w:t>
      </w:r>
      <w:r w:rsidR="00D60F3E" w:rsidRPr="0059602B">
        <w:rPr>
          <w:rFonts w:ascii="Arial" w:hAnsi="Arial" w:cs="Arial"/>
          <w:sz w:val="22"/>
          <w:szCs w:val="22"/>
        </w:rPr>
        <w:t xml:space="preserve"> </w:t>
      </w:r>
      <w:r w:rsidRPr="0059602B">
        <w:rPr>
          <w:rFonts w:ascii="Arial" w:hAnsi="Arial" w:cs="Arial"/>
          <w:sz w:val="22"/>
          <w:szCs w:val="22"/>
        </w:rPr>
        <w:t>umowy.</w:t>
      </w:r>
    </w:p>
    <w:p w14:paraId="1B5AF365" w14:textId="77777777" w:rsidR="00D60F3E" w:rsidRPr="0059602B" w:rsidRDefault="00BA6CC3" w:rsidP="00E1759D">
      <w:pPr>
        <w:ind w:left="426"/>
        <w:jc w:val="both"/>
        <w:rPr>
          <w:rFonts w:ascii="Arial" w:hAnsi="Arial" w:cs="Arial"/>
          <w:sz w:val="22"/>
          <w:szCs w:val="22"/>
        </w:rPr>
      </w:pPr>
      <w:r w:rsidRPr="0059602B">
        <w:rPr>
          <w:rFonts w:ascii="Arial" w:hAnsi="Arial" w:cs="Arial"/>
          <w:sz w:val="22"/>
          <w:szCs w:val="22"/>
        </w:rPr>
        <w:t>W</w:t>
      </w:r>
      <w:r w:rsidR="00D60F3E" w:rsidRPr="0059602B">
        <w:rPr>
          <w:rFonts w:ascii="Arial" w:hAnsi="Arial" w:cs="Arial"/>
          <w:sz w:val="22"/>
          <w:szCs w:val="22"/>
        </w:rPr>
        <w:t xml:space="preserve"> </w:t>
      </w:r>
      <w:r w:rsidRPr="0059602B">
        <w:rPr>
          <w:rFonts w:ascii="Arial" w:hAnsi="Arial" w:cs="Arial"/>
          <w:sz w:val="22"/>
          <w:szCs w:val="22"/>
        </w:rPr>
        <w:t>takim</w:t>
      </w:r>
      <w:r w:rsidR="00D60F3E" w:rsidRPr="0059602B">
        <w:rPr>
          <w:rFonts w:ascii="Arial" w:hAnsi="Arial" w:cs="Arial"/>
          <w:sz w:val="22"/>
          <w:szCs w:val="22"/>
        </w:rPr>
        <w:t xml:space="preserve"> </w:t>
      </w:r>
      <w:r w:rsidRPr="0059602B">
        <w:rPr>
          <w:rFonts w:ascii="Arial" w:hAnsi="Arial" w:cs="Arial"/>
          <w:sz w:val="22"/>
          <w:szCs w:val="22"/>
        </w:rPr>
        <w:t>przypadku</w:t>
      </w:r>
      <w:r w:rsidR="00D60F3E" w:rsidRPr="0059602B">
        <w:rPr>
          <w:rFonts w:ascii="Arial" w:hAnsi="Arial" w:cs="Arial"/>
          <w:sz w:val="22"/>
          <w:szCs w:val="22"/>
        </w:rPr>
        <w:t xml:space="preserve"> </w:t>
      </w:r>
      <w:r w:rsidRPr="0059602B">
        <w:rPr>
          <w:rFonts w:ascii="Arial" w:hAnsi="Arial" w:cs="Arial"/>
          <w:sz w:val="22"/>
          <w:szCs w:val="22"/>
        </w:rPr>
        <w:t>odstąpienie</w:t>
      </w:r>
      <w:r w:rsidR="00D60F3E" w:rsidRPr="0059602B">
        <w:rPr>
          <w:rFonts w:ascii="Arial" w:hAnsi="Arial" w:cs="Arial"/>
          <w:sz w:val="22"/>
          <w:szCs w:val="22"/>
        </w:rPr>
        <w:t xml:space="preserve"> </w:t>
      </w:r>
      <w:r w:rsidRPr="0059602B">
        <w:rPr>
          <w:rFonts w:ascii="Arial" w:hAnsi="Arial" w:cs="Arial"/>
          <w:sz w:val="22"/>
          <w:szCs w:val="22"/>
        </w:rPr>
        <w:t>od</w:t>
      </w:r>
      <w:r w:rsidR="00D60F3E" w:rsidRPr="0059602B">
        <w:rPr>
          <w:rFonts w:ascii="Arial" w:hAnsi="Arial" w:cs="Arial"/>
          <w:sz w:val="22"/>
          <w:szCs w:val="22"/>
        </w:rPr>
        <w:t xml:space="preserve"> </w:t>
      </w:r>
      <w:r w:rsidRPr="0059602B">
        <w:rPr>
          <w:rFonts w:ascii="Arial" w:hAnsi="Arial" w:cs="Arial"/>
          <w:sz w:val="22"/>
          <w:szCs w:val="22"/>
        </w:rPr>
        <w:t>umowy</w:t>
      </w:r>
      <w:r w:rsidR="00D60F3E" w:rsidRPr="0059602B">
        <w:rPr>
          <w:rFonts w:ascii="Arial" w:hAnsi="Arial" w:cs="Arial"/>
          <w:sz w:val="22"/>
          <w:szCs w:val="22"/>
        </w:rPr>
        <w:t xml:space="preserve"> </w:t>
      </w:r>
      <w:r w:rsidRPr="0059602B">
        <w:rPr>
          <w:rFonts w:ascii="Arial" w:hAnsi="Arial" w:cs="Arial"/>
          <w:sz w:val="22"/>
          <w:szCs w:val="22"/>
        </w:rPr>
        <w:t>nie</w:t>
      </w:r>
      <w:r w:rsidR="00D60F3E" w:rsidRPr="0059602B">
        <w:rPr>
          <w:rFonts w:ascii="Arial" w:hAnsi="Arial" w:cs="Arial"/>
          <w:sz w:val="22"/>
          <w:szCs w:val="22"/>
        </w:rPr>
        <w:t xml:space="preserve"> </w:t>
      </w:r>
      <w:r w:rsidRPr="0059602B">
        <w:rPr>
          <w:rFonts w:ascii="Arial" w:hAnsi="Arial" w:cs="Arial"/>
          <w:sz w:val="22"/>
          <w:szCs w:val="22"/>
        </w:rPr>
        <w:t>powoduje</w:t>
      </w:r>
      <w:r w:rsidR="00D60F3E" w:rsidRPr="0059602B">
        <w:rPr>
          <w:rFonts w:ascii="Arial" w:hAnsi="Arial" w:cs="Arial"/>
          <w:sz w:val="22"/>
          <w:szCs w:val="22"/>
        </w:rPr>
        <w:t xml:space="preserve"> </w:t>
      </w:r>
      <w:r w:rsidRPr="0059602B">
        <w:rPr>
          <w:rFonts w:ascii="Arial" w:hAnsi="Arial" w:cs="Arial"/>
          <w:sz w:val="22"/>
          <w:szCs w:val="22"/>
        </w:rPr>
        <w:t>utraty</w:t>
      </w:r>
      <w:r w:rsidR="00D60F3E" w:rsidRPr="0059602B">
        <w:rPr>
          <w:rFonts w:ascii="Arial" w:hAnsi="Arial" w:cs="Arial"/>
          <w:sz w:val="22"/>
          <w:szCs w:val="22"/>
        </w:rPr>
        <w:t xml:space="preserve"> </w:t>
      </w:r>
      <w:r w:rsidRPr="0059602B">
        <w:rPr>
          <w:rFonts w:ascii="Arial" w:hAnsi="Arial" w:cs="Arial"/>
          <w:sz w:val="22"/>
          <w:szCs w:val="22"/>
        </w:rPr>
        <w:t>możliwości</w:t>
      </w:r>
      <w:r w:rsidR="00D60F3E" w:rsidRPr="0059602B">
        <w:rPr>
          <w:rFonts w:ascii="Arial" w:hAnsi="Arial" w:cs="Arial"/>
          <w:sz w:val="22"/>
          <w:szCs w:val="22"/>
        </w:rPr>
        <w:t xml:space="preserve"> </w:t>
      </w:r>
      <w:r w:rsidRPr="0059602B">
        <w:rPr>
          <w:rFonts w:ascii="Arial" w:hAnsi="Arial" w:cs="Arial"/>
          <w:sz w:val="22"/>
          <w:szCs w:val="22"/>
        </w:rPr>
        <w:t>dochodzenia</w:t>
      </w:r>
      <w:r w:rsidR="00D60F3E" w:rsidRPr="0059602B">
        <w:rPr>
          <w:rFonts w:ascii="Arial" w:hAnsi="Arial" w:cs="Arial"/>
          <w:sz w:val="22"/>
          <w:szCs w:val="22"/>
        </w:rPr>
        <w:t xml:space="preserve"> </w:t>
      </w:r>
      <w:r w:rsidRPr="0059602B">
        <w:rPr>
          <w:rFonts w:ascii="Arial" w:hAnsi="Arial" w:cs="Arial"/>
          <w:sz w:val="22"/>
          <w:szCs w:val="22"/>
        </w:rPr>
        <w:t>przez</w:t>
      </w:r>
      <w:r w:rsidR="00D60F3E" w:rsidRPr="0059602B">
        <w:rPr>
          <w:rFonts w:ascii="Arial" w:hAnsi="Arial" w:cs="Arial"/>
          <w:sz w:val="22"/>
          <w:szCs w:val="22"/>
        </w:rPr>
        <w:t xml:space="preserve"> </w:t>
      </w:r>
      <w:r w:rsidRPr="0059602B">
        <w:rPr>
          <w:rFonts w:ascii="Arial" w:hAnsi="Arial" w:cs="Arial"/>
          <w:sz w:val="22"/>
          <w:szCs w:val="22"/>
        </w:rPr>
        <w:t>Zamawiającego</w:t>
      </w:r>
      <w:r w:rsidR="00D60F3E" w:rsidRPr="0059602B">
        <w:rPr>
          <w:rFonts w:ascii="Arial" w:hAnsi="Arial" w:cs="Arial"/>
          <w:sz w:val="22"/>
          <w:szCs w:val="22"/>
        </w:rPr>
        <w:t xml:space="preserve"> </w:t>
      </w:r>
      <w:r w:rsidRPr="0059602B">
        <w:rPr>
          <w:rFonts w:ascii="Arial" w:hAnsi="Arial" w:cs="Arial"/>
          <w:sz w:val="22"/>
          <w:szCs w:val="22"/>
        </w:rPr>
        <w:t>odszkodowania</w:t>
      </w:r>
      <w:r w:rsidR="00D60F3E" w:rsidRPr="0059602B">
        <w:rPr>
          <w:rFonts w:ascii="Arial" w:hAnsi="Arial" w:cs="Arial"/>
          <w:sz w:val="22"/>
          <w:szCs w:val="22"/>
        </w:rPr>
        <w:t xml:space="preserve"> </w:t>
      </w:r>
      <w:r w:rsidRPr="0059602B">
        <w:rPr>
          <w:rFonts w:ascii="Arial" w:hAnsi="Arial" w:cs="Arial"/>
          <w:sz w:val="22"/>
          <w:szCs w:val="22"/>
        </w:rPr>
        <w:t>i</w:t>
      </w:r>
      <w:r w:rsidR="00D60F3E" w:rsidRPr="0059602B">
        <w:rPr>
          <w:rFonts w:ascii="Arial" w:hAnsi="Arial" w:cs="Arial"/>
          <w:sz w:val="22"/>
          <w:szCs w:val="22"/>
        </w:rPr>
        <w:t xml:space="preserve"> </w:t>
      </w:r>
      <w:r w:rsidRPr="0059602B">
        <w:rPr>
          <w:rFonts w:ascii="Arial" w:hAnsi="Arial" w:cs="Arial"/>
          <w:sz w:val="22"/>
          <w:szCs w:val="22"/>
        </w:rPr>
        <w:t>kar</w:t>
      </w:r>
      <w:r w:rsidR="00D60F3E" w:rsidRPr="0059602B">
        <w:rPr>
          <w:rFonts w:ascii="Arial" w:hAnsi="Arial" w:cs="Arial"/>
          <w:sz w:val="22"/>
          <w:szCs w:val="22"/>
        </w:rPr>
        <w:t xml:space="preserve"> </w:t>
      </w:r>
      <w:r w:rsidRPr="0059602B">
        <w:rPr>
          <w:rFonts w:ascii="Arial" w:hAnsi="Arial" w:cs="Arial"/>
          <w:sz w:val="22"/>
          <w:szCs w:val="22"/>
        </w:rPr>
        <w:t>umownych.</w:t>
      </w:r>
      <w:r w:rsidR="00D60F3E" w:rsidRPr="0059602B">
        <w:rPr>
          <w:rFonts w:ascii="Arial" w:hAnsi="Arial" w:cs="Arial"/>
          <w:sz w:val="22"/>
          <w:szCs w:val="22"/>
        </w:rPr>
        <w:t xml:space="preserve"> </w:t>
      </w:r>
    </w:p>
    <w:p w14:paraId="2FBB6D52" w14:textId="327B80F8" w:rsidR="00C23E41" w:rsidRPr="00974FF7" w:rsidRDefault="00BA6CC3" w:rsidP="00E1759D">
      <w:pPr>
        <w:pStyle w:val="Akapitzlist"/>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Odstąpienie</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nastąpi</w:t>
      </w:r>
      <w:r w:rsidRPr="00974FF7">
        <w:rPr>
          <w:rFonts w:ascii="Arial" w:hAnsi="Arial" w:cs="Arial"/>
          <w:sz w:val="22"/>
          <w:szCs w:val="22"/>
        </w:rPr>
        <w:t xml:space="preserve"> w</w:t>
      </w:r>
      <w:r w:rsidR="00D60F3E" w:rsidRPr="00974FF7">
        <w:rPr>
          <w:rFonts w:ascii="Arial" w:hAnsi="Arial" w:cs="Arial"/>
          <w:sz w:val="22"/>
          <w:szCs w:val="22"/>
        </w:rPr>
        <w:t xml:space="preserve"> </w:t>
      </w:r>
      <w:r w:rsidRPr="00974FF7">
        <w:rPr>
          <w:rFonts w:ascii="Arial" w:hAnsi="Arial" w:cs="Arial"/>
          <w:sz w:val="22"/>
          <w:szCs w:val="22"/>
        </w:rPr>
        <w:t>formie</w:t>
      </w:r>
      <w:r w:rsidR="00D60F3E" w:rsidRPr="00974FF7">
        <w:rPr>
          <w:rFonts w:ascii="Arial" w:hAnsi="Arial" w:cs="Arial"/>
          <w:sz w:val="22"/>
          <w:szCs w:val="22"/>
        </w:rPr>
        <w:t xml:space="preserve"> </w:t>
      </w:r>
      <w:r w:rsidRPr="00974FF7">
        <w:rPr>
          <w:rFonts w:ascii="Arial" w:hAnsi="Arial" w:cs="Arial"/>
          <w:sz w:val="22"/>
          <w:szCs w:val="22"/>
        </w:rPr>
        <w:t>pisemnej</w:t>
      </w:r>
      <w:r w:rsidR="00D60F3E" w:rsidRPr="00974FF7">
        <w:rPr>
          <w:rFonts w:ascii="Arial" w:hAnsi="Arial" w:cs="Arial"/>
          <w:sz w:val="22"/>
          <w:szCs w:val="22"/>
        </w:rPr>
        <w:t xml:space="preserve"> </w:t>
      </w:r>
      <w:r w:rsidRPr="00974FF7">
        <w:rPr>
          <w:rFonts w:ascii="Arial" w:hAnsi="Arial" w:cs="Arial"/>
          <w:sz w:val="22"/>
          <w:szCs w:val="22"/>
        </w:rPr>
        <w:t>pod</w:t>
      </w:r>
      <w:r w:rsidR="00D60F3E" w:rsidRPr="00974FF7">
        <w:rPr>
          <w:rFonts w:ascii="Arial" w:hAnsi="Arial" w:cs="Arial"/>
          <w:sz w:val="22"/>
          <w:szCs w:val="22"/>
        </w:rPr>
        <w:t xml:space="preserve"> </w:t>
      </w:r>
      <w:r w:rsidRPr="00974FF7">
        <w:rPr>
          <w:rFonts w:ascii="Arial" w:hAnsi="Arial" w:cs="Arial"/>
          <w:sz w:val="22"/>
          <w:szCs w:val="22"/>
        </w:rPr>
        <w:t>rygorem</w:t>
      </w:r>
      <w:r w:rsidR="00D60F3E" w:rsidRPr="00974FF7">
        <w:rPr>
          <w:rFonts w:ascii="Arial" w:hAnsi="Arial" w:cs="Arial"/>
          <w:sz w:val="22"/>
          <w:szCs w:val="22"/>
        </w:rPr>
        <w:t xml:space="preserve"> </w:t>
      </w:r>
      <w:r w:rsidRPr="00974FF7">
        <w:rPr>
          <w:rFonts w:ascii="Arial" w:hAnsi="Arial" w:cs="Arial"/>
          <w:sz w:val="22"/>
          <w:szCs w:val="22"/>
        </w:rPr>
        <w:t>nieważności</w:t>
      </w:r>
      <w:r w:rsidR="00D60F3E" w:rsidRPr="00974FF7">
        <w:rPr>
          <w:rFonts w:ascii="Arial" w:hAnsi="Arial" w:cs="Arial"/>
          <w:sz w:val="22"/>
          <w:szCs w:val="22"/>
        </w:rPr>
        <w:t xml:space="preserve"> </w:t>
      </w:r>
      <w:r w:rsidR="000671B0" w:rsidRPr="00974FF7">
        <w:rPr>
          <w:rFonts w:ascii="Arial" w:hAnsi="Arial" w:cs="Arial"/>
          <w:sz w:val="22"/>
          <w:szCs w:val="22"/>
        </w:rPr>
        <w:br/>
      </w:r>
      <w:r w:rsidRPr="00974FF7">
        <w:rPr>
          <w:rFonts w:ascii="Arial" w:hAnsi="Arial" w:cs="Arial"/>
          <w:sz w:val="22"/>
          <w:szCs w:val="22"/>
        </w:rPr>
        <w:t>i</w:t>
      </w:r>
      <w:r w:rsidR="00D60F3E" w:rsidRPr="00974FF7">
        <w:rPr>
          <w:rFonts w:ascii="Arial" w:hAnsi="Arial" w:cs="Arial"/>
          <w:sz w:val="22"/>
          <w:szCs w:val="22"/>
        </w:rPr>
        <w:t xml:space="preserve"> </w:t>
      </w:r>
      <w:r w:rsidRPr="00974FF7">
        <w:rPr>
          <w:rFonts w:ascii="Arial" w:hAnsi="Arial" w:cs="Arial"/>
          <w:sz w:val="22"/>
          <w:szCs w:val="22"/>
        </w:rPr>
        <w:t>zawierać</w:t>
      </w:r>
      <w:r w:rsidR="00D60F3E" w:rsidRPr="00974FF7">
        <w:rPr>
          <w:rFonts w:ascii="Arial" w:hAnsi="Arial" w:cs="Arial"/>
          <w:sz w:val="22"/>
          <w:szCs w:val="22"/>
        </w:rPr>
        <w:t xml:space="preserve"> będzie</w:t>
      </w:r>
      <w:r w:rsidRPr="00974FF7">
        <w:rPr>
          <w:rFonts w:ascii="Arial" w:hAnsi="Arial" w:cs="Arial"/>
          <w:sz w:val="22"/>
          <w:szCs w:val="22"/>
        </w:rPr>
        <w:t xml:space="preserve"> uzasadnienie.</w:t>
      </w:r>
      <w:r w:rsidR="00D60F3E" w:rsidRPr="00974FF7">
        <w:rPr>
          <w:rFonts w:ascii="Arial" w:hAnsi="Arial" w:cs="Arial"/>
          <w:sz w:val="22"/>
          <w:szCs w:val="22"/>
        </w:rPr>
        <w:t xml:space="preserve"> </w:t>
      </w:r>
      <w:r w:rsidRPr="00974FF7">
        <w:rPr>
          <w:rFonts w:ascii="Arial" w:hAnsi="Arial" w:cs="Arial"/>
          <w:sz w:val="22"/>
          <w:szCs w:val="22"/>
        </w:rPr>
        <w:t>Oświadczenie</w:t>
      </w:r>
      <w:r w:rsidR="00D60F3E" w:rsidRPr="00974FF7">
        <w:rPr>
          <w:rFonts w:ascii="Arial" w:hAnsi="Arial" w:cs="Arial"/>
          <w:sz w:val="22"/>
          <w:szCs w:val="22"/>
        </w:rPr>
        <w:t xml:space="preserve"> </w:t>
      </w:r>
      <w:r w:rsidRPr="00974FF7">
        <w:rPr>
          <w:rFonts w:ascii="Arial" w:hAnsi="Arial" w:cs="Arial"/>
          <w:sz w:val="22"/>
          <w:szCs w:val="22"/>
        </w:rPr>
        <w:t>o</w:t>
      </w:r>
      <w:r w:rsidR="00D60F3E" w:rsidRPr="00974FF7">
        <w:rPr>
          <w:rFonts w:ascii="Arial" w:hAnsi="Arial" w:cs="Arial"/>
          <w:sz w:val="22"/>
          <w:szCs w:val="22"/>
        </w:rPr>
        <w:t xml:space="preserve"> </w:t>
      </w:r>
      <w:r w:rsidRPr="00974FF7">
        <w:rPr>
          <w:rFonts w:ascii="Arial" w:hAnsi="Arial" w:cs="Arial"/>
          <w:sz w:val="22"/>
          <w:szCs w:val="22"/>
        </w:rPr>
        <w:t>odstąpieniu</w:t>
      </w:r>
      <w:r w:rsidR="00D60F3E" w:rsidRPr="00974FF7">
        <w:rPr>
          <w:rFonts w:ascii="Arial" w:hAnsi="Arial" w:cs="Arial"/>
          <w:sz w:val="22"/>
          <w:szCs w:val="22"/>
        </w:rPr>
        <w:t xml:space="preserve"> </w:t>
      </w:r>
      <w:r w:rsidRPr="00974FF7">
        <w:rPr>
          <w:rFonts w:ascii="Arial" w:hAnsi="Arial" w:cs="Arial"/>
          <w:sz w:val="22"/>
          <w:szCs w:val="22"/>
        </w:rPr>
        <w:t>musi</w:t>
      </w:r>
      <w:r w:rsidR="00D60F3E" w:rsidRPr="00974FF7">
        <w:rPr>
          <w:rFonts w:ascii="Arial" w:hAnsi="Arial" w:cs="Arial"/>
          <w:sz w:val="22"/>
          <w:szCs w:val="22"/>
        </w:rPr>
        <w:t xml:space="preserve"> </w:t>
      </w:r>
      <w:r w:rsidRPr="00974FF7">
        <w:rPr>
          <w:rFonts w:ascii="Arial" w:hAnsi="Arial" w:cs="Arial"/>
          <w:sz w:val="22"/>
          <w:szCs w:val="22"/>
        </w:rPr>
        <w:t>zawierać wskazanie,</w:t>
      </w:r>
      <w:r w:rsidR="00D60F3E" w:rsidRPr="00974FF7">
        <w:rPr>
          <w:rFonts w:ascii="Arial" w:hAnsi="Arial" w:cs="Arial"/>
          <w:sz w:val="22"/>
          <w:szCs w:val="22"/>
        </w:rPr>
        <w:t xml:space="preserve"> </w:t>
      </w:r>
      <w:r w:rsidRPr="00974FF7">
        <w:rPr>
          <w:rFonts w:ascii="Arial" w:hAnsi="Arial" w:cs="Arial"/>
          <w:sz w:val="22"/>
          <w:szCs w:val="22"/>
        </w:rPr>
        <w:t>czy</w:t>
      </w:r>
      <w:r w:rsidR="00D60F3E" w:rsidRPr="00974FF7">
        <w:rPr>
          <w:rFonts w:ascii="Arial" w:hAnsi="Arial" w:cs="Arial"/>
          <w:sz w:val="22"/>
          <w:szCs w:val="22"/>
        </w:rPr>
        <w:t xml:space="preserve"> </w:t>
      </w:r>
      <w:r w:rsidRPr="00974FF7">
        <w:rPr>
          <w:rFonts w:ascii="Arial" w:hAnsi="Arial" w:cs="Arial"/>
          <w:sz w:val="22"/>
          <w:szCs w:val="22"/>
        </w:rPr>
        <w:t>dotyczy</w:t>
      </w:r>
      <w:r w:rsidR="00D60F3E" w:rsidRPr="00974FF7">
        <w:rPr>
          <w:rFonts w:ascii="Arial" w:hAnsi="Arial" w:cs="Arial"/>
          <w:sz w:val="22"/>
          <w:szCs w:val="22"/>
        </w:rPr>
        <w:t xml:space="preserve"> </w:t>
      </w:r>
      <w:r w:rsidRPr="00974FF7">
        <w:rPr>
          <w:rFonts w:ascii="Arial" w:hAnsi="Arial" w:cs="Arial"/>
          <w:sz w:val="22"/>
          <w:szCs w:val="22"/>
        </w:rPr>
        <w:t>całości</w:t>
      </w:r>
      <w:r w:rsidR="00D60F3E" w:rsidRPr="00974FF7">
        <w:rPr>
          <w:rFonts w:ascii="Arial" w:hAnsi="Arial" w:cs="Arial"/>
          <w:sz w:val="22"/>
          <w:szCs w:val="22"/>
        </w:rPr>
        <w:t xml:space="preserve"> </w:t>
      </w:r>
      <w:r w:rsidRPr="00974FF7">
        <w:rPr>
          <w:rFonts w:ascii="Arial" w:hAnsi="Arial" w:cs="Arial"/>
          <w:sz w:val="22"/>
          <w:szCs w:val="22"/>
        </w:rPr>
        <w:t>czy</w:t>
      </w:r>
      <w:r w:rsidR="00D60F3E" w:rsidRPr="00974FF7">
        <w:rPr>
          <w:rFonts w:ascii="Arial" w:hAnsi="Arial" w:cs="Arial"/>
          <w:sz w:val="22"/>
          <w:szCs w:val="22"/>
        </w:rPr>
        <w:t xml:space="preserve"> </w:t>
      </w:r>
      <w:r w:rsidRPr="00974FF7">
        <w:rPr>
          <w:rFonts w:ascii="Arial" w:hAnsi="Arial" w:cs="Arial"/>
          <w:sz w:val="22"/>
          <w:szCs w:val="22"/>
        </w:rPr>
        <w:t>części</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przypadku</w:t>
      </w:r>
      <w:r w:rsidR="00D60F3E" w:rsidRPr="00974FF7">
        <w:rPr>
          <w:rFonts w:ascii="Arial" w:hAnsi="Arial" w:cs="Arial"/>
          <w:sz w:val="22"/>
          <w:szCs w:val="22"/>
        </w:rPr>
        <w:t xml:space="preserve"> </w:t>
      </w:r>
      <w:r w:rsidRPr="00974FF7">
        <w:rPr>
          <w:rFonts w:ascii="Arial" w:hAnsi="Arial" w:cs="Arial"/>
          <w:sz w:val="22"/>
          <w:szCs w:val="22"/>
        </w:rPr>
        <w:t>częściowego</w:t>
      </w:r>
      <w:r w:rsidR="00D60F3E" w:rsidRPr="00974FF7">
        <w:rPr>
          <w:rFonts w:ascii="Arial" w:hAnsi="Arial" w:cs="Arial"/>
          <w:sz w:val="22"/>
          <w:szCs w:val="22"/>
        </w:rPr>
        <w:t xml:space="preserve"> </w:t>
      </w:r>
      <w:r w:rsidRPr="00974FF7">
        <w:rPr>
          <w:rFonts w:ascii="Arial" w:hAnsi="Arial" w:cs="Arial"/>
          <w:sz w:val="22"/>
          <w:szCs w:val="22"/>
        </w:rPr>
        <w:t>odstąpienia</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oświadczeniu</w:t>
      </w:r>
      <w:r w:rsidR="00D60F3E" w:rsidRPr="00974FF7">
        <w:rPr>
          <w:rFonts w:ascii="Arial" w:hAnsi="Arial" w:cs="Arial"/>
          <w:sz w:val="22"/>
          <w:szCs w:val="22"/>
        </w:rPr>
        <w:t xml:space="preserve"> </w:t>
      </w:r>
      <w:r w:rsidRPr="00974FF7">
        <w:rPr>
          <w:rFonts w:ascii="Arial" w:hAnsi="Arial" w:cs="Arial"/>
          <w:sz w:val="22"/>
          <w:szCs w:val="22"/>
        </w:rPr>
        <w:t>musi</w:t>
      </w:r>
      <w:r w:rsidR="00D60F3E" w:rsidRPr="00974FF7">
        <w:rPr>
          <w:rFonts w:ascii="Arial" w:hAnsi="Arial" w:cs="Arial"/>
          <w:sz w:val="22"/>
          <w:szCs w:val="22"/>
        </w:rPr>
        <w:t xml:space="preserve"> </w:t>
      </w:r>
      <w:r w:rsidRPr="00974FF7">
        <w:rPr>
          <w:rFonts w:ascii="Arial" w:hAnsi="Arial" w:cs="Arial"/>
          <w:sz w:val="22"/>
          <w:szCs w:val="22"/>
        </w:rPr>
        <w:t>być wskazany</w:t>
      </w:r>
      <w:r w:rsidR="00D60F3E" w:rsidRPr="00974FF7">
        <w:rPr>
          <w:rFonts w:ascii="Arial" w:hAnsi="Arial" w:cs="Arial"/>
          <w:sz w:val="22"/>
          <w:szCs w:val="22"/>
        </w:rPr>
        <w:t xml:space="preserve"> </w:t>
      </w:r>
      <w:r w:rsidRPr="00974FF7">
        <w:rPr>
          <w:rFonts w:ascii="Arial" w:hAnsi="Arial" w:cs="Arial"/>
          <w:sz w:val="22"/>
          <w:szCs w:val="22"/>
        </w:rPr>
        <w:t>zakres</w:t>
      </w:r>
      <w:r w:rsidR="00D60F3E" w:rsidRPr="00974FF7">
        <w:rPr>
          <w:rFonts w:ascii="Arial" w:hAnsi="Arial" w:cs="Arial"/>
          <w:sz w:val="22"/>
          <w:szCs w:val="22"/>
        </w:rPr>
        <w:t xml:space="preserve"> </w:t>
      </w:r>
      <w:r w:rsidRPr="00974FF7">
        <w:rPr>
          <w:rFonts w:ascii="Arial" w:hAnsi="Arial" w:cs="Arial"/>
          <w:sz w:val="22"/>
          <w:szCs w:val="22"/>
        </w:rPr>
        <w:t>przedmiotu</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którego</w:t>
      </w:r>
      <w:r w:rsidR="00D60F3E" w:rsidRPr="00974FF7">
        <w:rPr>
          <w:rFonts w:ascii="Arial" w:hAnsi="Arial" w:cs="Arial"/>
          <w:sz w:val="22"/>
          <w:szCs w:val="22"/>
        </w:rPr>
        <w:t xml:space="preserve"> </w:t>
      </w:r>
      <w:r w:rsidRPr="00974FF7">
        <w:rPr>
          <w:rFonts w:ascii="Arial" w:hAnsi="Arial" w:cs="Arial"/>
          <w:sz w:val="22"/>
          <w:szCs w:val="22"/>
        </w:rPr>
        <w:t>wykonania</w:t>
      </w:r>
      <w:r w:rsidR="00D60F3E" w:rsidRPr="00974FF7">
        <w:rPr>
          <w:rFonts w:ascii="Arial" w:hAnsi="Arial" w:cs="Arial"/>
          <w:sz w:val="22"/>
          <w:szCs w:val="22"/>
        </w:rPr>
        <w:t xml:space="preserve"> </w:t>
      </w:r>
      <w:r w:rsidRPr="00974FF7">
        <w:rPr>
          <w:rFonts w:ascii="Arial" w:hAnsi="Arial" w:cs="Arial"/>
          <w:sz w:val="22"/>
          <w:szCs w:val="22"/>
        </w:rPr>
        <w:t>Zamawiający</w:t>
      </w:r>
      <w:r w:rsidR="00D60F3E" w:rsidRPr="00974FF7">
        <w:rPr>
          <w:rFonts w:ascii="Arial" w:hAnsi="Arial" w:cs="Arial"/>
          <w:sz w:val="22"/>
          <w:szCs w:val="22"/>
        </w:rPr>
        <w:t xml:space="preserve"> </w:t>
      </w:r>
      <w:r w:rsidRPr="00974FF7">
        <w:rPr>
          <w:rFonts w:ascii="Arial" w:hAnsi="Arial" w:cs="Arial"/>
          <w:sz w:val="22"/>
          <w:szCs w:val="22"/>
        </w:rPr>
        <w:t>odstępuje</w:t>
      </w:r>
      <w:r w:rsidR="00D60F3E" w:rsidRPr="00974FF7">
        <w:rPr>
          <w:rFonts w:ascii="Arial" w:hAnsi="Arial" w:cs="Arial"/>
          <w:sz w:val="22"/>
          <w:szCs w:val="22"/>
        </w:rPr>
        <w:t>.</w:t>
      </w:r>
    </w:p>
    <w:p w14:paraId="4A45C636" w14:textId="03D1B083" w:rsidR="00D60F3E" w:rsidRPr="00974FF7" w:rsidRDefault="00D60F3E"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Oświadczenie o odstąpieniu od Umowy lub jej r</w:t>
      </w:r>
      <w:r w:rsidR="009D279A" w:rsidRPr="00974FF7">
        <w:rPr>
          <w:rFonts w:ascii="Arial" w:hAnsi="Arial" w:cs="Arial"/>
          <w:sz w:val="22"/>
          <w:szCs w:val="22"/>
        </w:rPr>
        <w:t>ozwiązaniu winno zostać złożone</w:t>
      </w:r>
      <w:r w:rsidRPr="00974FF7">
        <w:rPr>
          <w:rFonts w:ascii="Arial" w:hAnsi="Arial" w:cs="Arial"/>
          <w:sz w:val="22"/>
          <w:szCs w:val="22"/>
        </w:rPr>
        <w:t xml:space="preserve"> </w:t>
      </w:r>
      <w:r w:rsidR="00DC2D7B" w:rsidRPr="00974FF7">
        <w:rPr>
          <w:rFonts w:ascii="Arial" w:hAnsi="Arial" w:cs="Arial"/>
          <w:sz w:val="22"/>
          <w:szCs w:val="22"/>
        </w:rPr>
        <w:t xml:space="preserve">w terminie </w:t>
      </w:r>
      <w:r w:rsidR="00DC2D7B">
        <w:rPr>
          <w:rFonts w:ascii="Arial" w:hAnsi="Arial" w:cs="Arial"/>
          <w:sz w:val="22"/>
          <w:szCs w:val="22"/>
        </w:rPr>
        <w:t>30</w:t>
      </w:r>
      <w:r w:rsidR="00DC2D7B" w:rsidRPr="00974FF7">
        <w:rPr>
          <w:rFonts w:ascii="Arial" w:hAnsi="Arial" w:cs="Arial"/>
          <w:sz w:val="22"/>
          <w:szCs w:val="22"/>
        </w:rPr>
        <w:t xml:space="preserve"> dni od dnia zaistnienia okoliczności uprawniających do rozwiązania </w:t>
      </w:r>
      <w:r w:rsidRPr="00974FF7">
        <w:rPr>
          <w:rFonts w:ascii="Arial" w:hAnsi="Arial" w:cs="Arial"/>
          <w:sz w:val="22"/>
          <w:szCs w:val="22"/>
        </w:rPr>
        <w:t>Umowy lub odstąpienia od Umowy.</w:t>
      </w:r>
    </w:p>
    <w:p w14:paraId="72DB9157" w14:textId="1BC14DD5" w:rsidR="0097670D" w:rsidRPr="00974FF7" w:rsidRDefault="0097670D"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Zamawiającemu przysługuje prawo odstąpienia od umowy również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terminie 30 dni od dnia powzięcia wiadomości o tych okolicznościach.</w:t>
      </w:r>
    </w:p>
    <w:p w14:paraId="61D3B18E" w14:textId="46131431" w:rsidR="001F3B40" w:rsidRPr="00974FF7" w:rsidRDefault="001F3B40"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W przypadku odstąpienia od umowy Wykonawcę oraz Zamawiającego obciążają następujące obowiązki szczegółowe:</w:t>
      </w:r>
    </w:p>
    <w:p w14:paraId="64FA7C02" w14:textId="677CD3B6" w:rsidR="001F3B40" w:rsidRPr="00974FF7" w:rsidRDefault="001F3B40" w:rsidP="00E1759D">
      <w:pPr>
        <w:pStyle w:val="Akapitzlist"/>
        <w:numPr>
          <w:ilvl w:val="0"/>
          <w:numId w:val="38"/>
        </w:numPr>
        <w:ind w:left="851" w:hanging="425"/>
        <w:jc w:val="both"/>
        <w:rPr>
          <w:rFonts w:ascii="Arial" w:hAnsi="Arial" w:cs="Arial"/>
          <w:sz w:val="22"/>
          <w:szCs w:val="22"/>
        </w:rPr>
      </w:pPr>
      <w:r w:rsidRPr="00974FF7">
        <w:rPr>
          <w:rFonts w:ascii="Arial" w:hAnsi="Arial" w:cs="Arial"/>
          <w:sz w:val="22"/>
          <w:szCs w:val="22"/>
        </w:rPr>
        <w:t>Wykonawca zobowiązany jest:</w:t>
      </w:r>
    </w:p>
    <w:p w14:paraId="3AD2E4B4" w14:textId="7B123527"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w terminie 7 dni od daty odstąpienia od umowy, przy udziale Zamawiającego sporządzić szczegółowy protokół inwentaryzacji robót w toku według stanu na dzień odstąpienia,</w:t>
      </w:r>
    </w:p>
    <w:p w14:paraId="0F7FABEF" w14:textId="45D26D2B"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zabezpieczyć przerwane roboty w zakresie obustronnie uzgodnionym no koszt Wykonawcy,</w:t>
      </w:r>
    </w:p>
    <w:p w14:paraId="7E6FA0F3" w14:textId="34BDF1F8"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lastRenderedPageBreak/>
        <w:t>sporządzić wykaz tych materiałów lub urządzeń, które nie mogą być wykorzystywane przez Wykonawcę do realizacji innych robót nieobjętych niniejszą umową, jeżeli odstąpienie od umowy nastąpiło z przyczyn niezależnych od niego,</w:t>
      </w:r>
    </w:p>
    <w:p w14:paraId="6D253541" w14:textId="7426E31B"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 xml:space="preserve">zgłosić </w:t>
      </w:r>
      <w:r w:rsidR="0050252E" w:rsidRPr="00974FF7">
        <w:rPr>
          <w:rFonts w:ascii="Arial" w:hAnsi="Arial" w:cs="Arial"/>
          <w:sz w:val="22"/>
          <w:szCs w:val="22"/>
        </w:rPr>
        <w:t>Z</w:t>
      </w:r>
      <w:r w:rsidRPr="00974FF7">
        <w:rPr>
          <w:rFonts w:ascii="Arial" w:hAnsi="Arial" w:cs="Arial"/>
          <w:sz w:val="22"/>
          <w:szCs w:val="22"/>
        </w:rPr>
        <w:t>amawiającemu odbiór robót przerwanych i zabezpieczających, a najpóźniej w terminie 14 dni usunąć z terenu budowy urządzenia zaplecza przez niego dostarczone lub wzniesione,</w:t>
      </w:r>
    </w:p>
    <w:p w14:paraId="12E3844A" w14:textId="134E9989" w:rsidR="0050252E" w:rsidRPr="00974FF7" w:rsidRDefault="0050252E"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do wykonania inwentaryzacji powykonawczej wykonanych robót i przekazania Zamawiającemu na koszt strony, która spowodowała odstąpienie od umowy,</w:t>
      </w:r>
    </w:p>
    <w:p w14:paraId="78FAC338" w14:textId="0A2FA299" w:rsidR="001F3B40" w:rsidRPr="00974FF7" w:rsidRDefault="0050252E" w:rsidP="00E1759D">
      <w:pPr>
        <w:pStyle w:val="Akapitzlist"/>
        <w:numPr>
          <w:ilvl w:val="0"/>
          <w:numId w:val="38"/>
        </w:numPr>
        <w:ind w:left="851" w:hanging="425"/>
        <w:jc w:val="both"/>
        <w:rPr>
          <w:rFonts w:ascii="Arial" w:hAnsi="Arial" w:cs="Arial"/>
          <w:sz w:val="22"/>
          <w:szCs w:val="22"/>
        </w:rPr>
      </w:pPr>
      <w:r w:rsidRPr="00974FF7">
        <w:rPr>
          <w:rFonts w:ascii="Arial" w:hAnsi="Arial" w:cs="Arial"/>
          <w:sz w:val="22"/>
          <w:szCs w:val="22"/>
        </w:rPr>
        <w:t>Zamawiający zobowiązany jest do:</w:t>
      </w:r>
    </w:p>
    <w:p w14:paraId="607D6CF8" w14:textId="7AF4EC36"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dokonania odbioru robót przerwanych oraz do zapłaty wynagrodzenia za roboty, które zostały wykonane do dnia odstąpienia,</w:t>
      </w:r>
    </w:p>
    <w:p w14:paraId="7C60CEE7" w14:textId="6B96359D"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odkupienia materiałów lub urządzeń wskazanych w wykazie sporządzonym zgodnie z pkt. a) tiret trzecie niniejszego ustępu umowy, wykonanych bądź nabytych dla realizacji przedmiotu umowy,</w:t>
      </w:r>
    </w:p>
    <w:p w14:paraId="4CCF6F58" w14:textId="721FEE40"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4E04062F" w14:textId="3D8C5E9F"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przejęcie od Wykonawcy pod swój dozór terenu budowy.</w:t>
      </w:r>
    </w:p>
    <w:p w14:paraId="2E90913A" w14:textId="77777777" w:rsidR="000A6893" w:rsidRPr="00974FF7" w:rsidRDefault="000A6893" w:rsidP="00B85585">
      <w:pPr>
        <w:jc w:val="center"/>
        <w:rPr>
          <w:rFonts w:ascii="Arial" w:hAnsi="Arial" w:cs="Arial"/>
          <w:b/>
          <w:sz w:val="22"/>
          <w:szCs w:val="22"/>
        </w:rPr>
      </w:pPr>
    </w:p>
    <w:p w14:paraId="06A2BA54" w14:textId="1DF2C00E" w:rsidR="00C970EC" w:rsidRPr="00974FF7" w:rsidRDefault="00EA3FA1" w:rsidP="00B85585">
      <w:pPr>
        <w:jc w:val="center"/>
        <w:rPr>
          <w:rFonts w:ascii="Arial" w:hAnsi="Arial" w:cs="Arial"/>
          <w:b/>
          <w:sz w:val="22"/>
          <w:szCs w:val="22"/>
        </w:rPr>
      </w:pPr>
      <w:r w:rsidRPr="00974FF7">
        <w:rPr>
          <w:rFonts w:ascii="Arial" w:hAnsi="Arial" w:cs="Arial"/>
          <w:b/>
          <w:sz w:val="22"/>
          <w:szCs w:val="22"/>
        </w:rPr>
        <w:t>§ 16</w:t>
      </w:r>
    </w:p>
    <w:p w14:paraId="2BD2D134" w14:textId="6F316D4A" w:rsidR="00CA6596" w:rsidRDefault="006D566E"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Zmiana </w:t>
      </w:r>
      <w:r w:rsidR="00FC49E3" w:rsidRPr="00974FF7">
        <w:rPr>
          <w:rFonts w:ascii="Arial" w:hAnsi="Arial" w:cs="Arial"/>
          <w:b/>
          <w:sz w:val="22"/>
          <w:szCs w:val="22"/>
        </w:rPr>
        <w:t>Umowy</w:t>
      </w:r>
    </w:p>
    <w:p w14:paraId="563A9855" w14:textId="77777777" w:rsidR="009C661F" w:rsidRPr="00974FF7" w:rsidRDefault="009C661F" w:rsidP="00B85585">
      <w:pPr>
        <w:pStyle w:val="Tekstpodstawowy"/>
        <w:spacing w:after="0"/>
        <w:jc w:val="center"/>
        <w:rPr>
          <w:rFonts w:ascii="Arial" w:hAnsi="Arial" w:cs="Arial"/>
          <w:b/>
          <w:sz w:val="22"/>
          <w:szCs w:val="22"/>
        </w:rPr>
      </w:pPr>
    </w:p>
    <w:p w14:paraId="2DC0A585" w14:textId="05615161" w:rsidR="00683EA1" w:rsidRPr="00974FF7" w:rsidRDefault="002548A8"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Zamawiający przewiduje możliwość zmiany umowy bez przeprowadzenia odrębnego postępowania o udzielenie zamówienia we wskazanych niżej przypadkach i pod warunkami:</w:t>
      </w:r>
    </w:p>
    <w:p w14:paraId="017BAF6A" w14:textId="1ADACE58" w:rsidR="002548A8" w:rsidRPr="00974FF7" w:rsidRDefault="002548A8" w:rsidP="009437CD">
      <w:pPr>
        <w:pStyle w:val="Tytu"/>
        <w:numPr>
          <w:ilvl w:val="0"/>
          <w:numId w:val="42"/>
        </w:numPr>
        <w:ind w:left="851" w:hanging="425"/>
        <w:jc w:val="both"/>
        <w:rPr>
          <w:rFonts w:ascii="Arial" w:hAnsi="Arial" w:cs="Arial"/>
          <w:sz w:val="22"/>
          <w:szCs w:val="22"/>
          <w:u w:val="none"/>
        </w:rPr>
      </w:pPr>
      <w:r w:rsidRPr="00974FF7">
        <w:rPr>
          <w:rFonts w:ascii="Arial" w:hAnsi="Arial" w:cs="Arial"/>
          <w:sz w:val="22"/>
          <w:szCs w:val="22"/>
          <w:u w:val="none"/>
        </w:rPr>
        <w:t xml:space="preserve">Konieczność zmiany terminu umownego oraz </w:t>
      </w:r>
      <w:r w:rsidR="00F91825">
        <w:rPr>
          <w:rFonts w:ascii="Arial" w:hAnsi="Arial" w:cs="Arial"/>
          <w:sz w:val="22"/>
          <w:szCs w:val="22"/>
          <w:u w:val="none"/>
        </w:rPr>
        <w:t>H</w:t>
      </w:r>
      <w:r w:rsidRPr="00974FF7">
        <w:rPr>
          <w:rFonts w:ascii="Arial" w:hAnsi="Arial" w:cs="Arial"/>
          <w:sz w:val="22"/>
          <w:szCs w:val="22"/>
          <w:u w:val="none"/>
        </w:rPr>
        <w:t xml:space="preserve">armonogramu </w:t>
      </w:r>
      <w:r w:rsidR="00B61D3D">
        <w:rPr>
          <w:rFonts w:ascii="Arial" w:hAnsi="Arial" w:cs="Arial"/>
          <w:sz w:val="22"/>
          <w:szCs w:val="22"/>
          <w:u w:val="none"/>
        </w:rPr>
        <w:t xml:space="preserve">realizacji robót </w:t>
      </w:r>
      <w:r w:rsidRPr="00974FF7">
        <w:rPr>
          <w:rFonts w:ascii="Arial" w:hAnsi="Arial" w:cs="Arial"/>
          <w:sz w:val="22"/>
          <w:szCs w:val="22"/>
          <w:u w:val="none"/>
        </w:rPr>
        <w:t>(jeżeli został przewidziany) z powodu:</w:t>
      </w:r>
    </w:p>
    <w:p w14:paraId="6CE3890D" w14:textId="5FC274C9" w:rsidR="002548A8" w:rsidRPr="00974FF7" w:rsidRDefault="002548A8"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działania siły wyższej , co oznacza zewnętrzne zdarzenie nagłe, nieprzewidywalne i niezależne od woli stron umowy, które nastąpiło po zawarciu umowy, uniemożliwiające wykonanie umowy w całości lub w części, na stałe lub na pewien czas, któremu nie można zapobiec ani przeciwdziałać przy zachowaniu należytej staranności stron umowy; za przejawy siły wyższej strony uznają w szczególności:</w:t>
      </w:r>
    </w:p>
    <w:p w14:paraId="42073031" w14:textId="221E9F3F"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klęski żywiołowe, w tym trzęsienia ziemi, huragan, powódź i inne nadzwyczajne zjawiska atmosferyczne,</w:t>
      </w:r>
    </w:p>
    <w:p w14:paraId="0BCFF5C1" w14:textId="3CD4777B"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akty władzy państwowej, w tym stan wojenny, stan wyjątkowy, zakazy importu lub eksportu, blokady granic lub portów, wywłaszczenie, itd.,</w:t>
      </w:r>
    </w:p>
    <w:p w14:paraId="3DF87F8D" w14:textId="61AFA452"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działania wojenne, akty sabotażu, akty terrorystyczne i inne podobne wydarzenia zagrażające porządkowi publicznemu</w:t>
      </w:r>
      <w:r w:rsidR="00FD3CB4" w:rsidRPr="00974FF7">
        <w:rPr>
          <w:rFonts w:ascii="Arial" w:hAnsi="Arial" w:cs="Arial"/>
          <w:sz w:val="22"/>
          <w:szCs w:val="22"/>
          <w:u w:val="none"/>
        </w:rPr>
        <w:t>,</w:t>
      </w:r>
    </w:p>
    <w:p w14:paraId="2A3FCC03" w14:textId="1E1E5995" w:rsidR="00FD3CB4" w:rsidRPr="00974FF7" w:rsidRDefault="00FD3CB4"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strajki powszechne lub inne niepokoje społeczne, w tym publiczne demonstracje,</w:t>
      </w:r>
    </w:p>
    <w:p w14:paraId="0D5F63BA" w14:textId="12BF0A8A" w:rsidR="00FD3CB4" w:rsidRPr="00974FF7" w:rsidRDefault="00FD3CB4"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epidemie lub pandemie,</w:t>
      </w:r>
    </w:p>
    <w:p w14:paraId="1D931219" w14:textId="37051AF5" w:rsidR="002548A8" w:rsidRPr="00974FF7" w:rsidRDefault="00FD3CB4"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wyjątkowo niesprzyjających warunków fizycznych bądź atmosferycznych; przez niesprzyjające warunki atmosferyczne Zamawiający ma na uwadze warunki atmosferyczne odbiegające od typowych, mających wpływ na niemożność prowadzenia robót budowlanych jak: długotrwałe opady trwające powyżej 3 dni, powódź (czas niezbędny na ustąpienie wody z zalanego terenu i możliwość kontynuacji lub rozpoczęcia robót), wczesny okres zimy, opady śniegu, niskie temperatury, które uniemożliwiają prowadzenie robót zgodnie ze szczegółowymi specyfikacjami technicznymi wykonania i odbioru robót budowlanych,</w:t>
      </w:r>
    </w:p>
    <w:p w14:paraId="59E7FA99" w14:textId="6A1363E9" w:rsidR="00FD3CB4" w:rsidRPr="00974FF7" w:rsidRDefault="00FD3CB4"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nadzwyczajnych zdarzeń gospodarczych niezależnych od Zamawiającego, których zamawiający nie mógł przewidzieć w chwili zawarcia umowy; przez nadzwyczajne zdarzenia gospodarcze</w:t>
      </w:r>
      <w:r w:rsidR="008C2784" w:rsidRPr="00974FF7">
        <w:rPr>
          <w:sz w:val="22"/>
          <w:szCs w:val="22"/>
        </w:rPr>
        <w:t xml:space="preserve"> </w:t>
      </w:r>
      <w:r w:rsidR="008C2784" w:rsidRPr="00974FF7">
        <w:rPr>
          <w:rFonts w:ascii="Arial" w:hAnsi="Arial" w:cs="Arial"/>
          <w:sz w:val="22"/>
          <w:szCs w:val="22"/>
          <w:u w:val="none"/>
        </w:rPr>
        <w:t xml:space="preserve">niezależne od Zamawiającego należy rozumieć nieprzewidziane zdarzenia gospodarcze, niemożliwe do przewidzenia </w:t>
      </w:r>
      <w:r w:rsidR="008C2784" w:rsidRPr="00974FF7">
        <w:rPr>
          <w:rFonts w:ascii="Arial" w:hAnsi="Arial" w:cs="Arial"/>
          <w:sz w:val="22"/>
          <w:szCs w:val="22"/>
          <w:u w:val="none"/>
        </w:rPr>
        <w:lastRenderedPageBreak/>
        <w:t>i niezależne od zamawiającego mające wpływ na budżet Zamawiającego oraz zmiany dotychczasowych lub wejścia w życie nowych przepisów prawa mających wpływ na realizację przedmiotu umowy,</w:t>
      </w:r>
    </w:p>
    <w:p w14:paraId="04ECCE72" w14:textId="23D8FDF1"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decyzji służb konserwatorskich lub nadzoru budowlanego mających wpływ na przesunięcie terminu realizacji robót takich jak wstrzymanie budowy, konieczność wykonania prac archeologicznych (badań archeologicznych),</w:t>
      </w:r>
    </w:p>
    <w:p w14:paraId="5692D945" w14:textId="0FE116AA"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zamówień dodatkowych (niezależnie od ich wartości) niezbędnych do prawidłowego wykonania realizowanego zamówienia podstawowego, których wykonanie stało się konieczne na wskutek sytuacji niemożliwej wcześniej do przewidzenia,</w:t>
      </w:r>
    </w:p>
    <w:p w14:paraId="492F24DD" w14:textId="7A183BC3"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braku w dokumentacji projektowej lub innych dokumentach budowy,</w:t>
      </w:r>
    </w:p>
    <w:p w14:paraId="0EB9B1B6" w14:textId="2B80D41E"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okoliczności leżących po stronie Zamawiającego lub okoliczności niezależnych od stron umowy, jak np.: konieczność</w:t>
      </w:r>
      <w:r w:rsidR="007B77C3" w:rsidRPr="00974FF7">
        <w:rPr>
          <w:rFonts w:ascii="Arial" w:hAnsi="Arial" w:cs="Arial"/>
          <w:sz w:val="22"/>
          <w:szCs w:val="22"/>
          <w:u w:val="none"/>
        </w:rPr>
        <w:t xml:space="preserve"> przeprowadzenie konsultacji społecznych, konieczności dokonania uzgodnień i zawarcia przez Zamawiającego umów o wejście na teren w odniesieniu do terenów, których nie administruje Zamawiający lub innych uzasadnionych okolicznoś</w:t>
      </w:r>
      <w:r w:rsidR="000168AD" w:rsidRPr="00974FF7">
        <w:rPr>
          <w:rFonts w:ascii="Arial" w:hAnsi="Arial" w:cs="Arial"/>
          <w:sz w:val="22"/>
          <w:szCs w:val="22"/>
          <w:u w:val="none"/>
        </w:rPr>
        <w:t>c</w:t>
      </w:r>
      <w:r w:rsidR="007B77C3" w:rsidRPr="00974FF7">
        <w:rPr>
          <w:rFonts w:ascii="Arial" w:hAnsi="Arial" w:cs="Arial"/>
          <w:sz w:val="22"/>
          <w:szCs w:val="22"/>
          <w:u w:val="none"/>
        </w:rPr>
        <w:t>i, zaistniałych  w trakcie realizacji</w:t>
      </w:r>
      <w:r w:rsidR="000168AD" w:rsidRPr="00974FF7">
        <w:rPr>
          <w:rFonts w:ascii="Arial" w:hAnsi="Arial" w:cs="Arial"/>
          <w:sz w:val="22"/>
          <w:szCs w:val="22"/>
          <w:u w:val="none"/>
        </w:rPr>
        <w:t xml:space="preserve"> przedmiotu</w:t>
      </w:r>
      <w:r w:rsidR="007B77C3" w:rsidRPr="00974FF7">
        <w:rPr>
          <w:rFonts w:ascii="Arial" w:hAnsi="Arial" w:cs="Arial"/>
          <w:sz w:val="22"/>
          <w:szCs w:val="22"/>
          <w:u w:val="none"/>
        </w:rPr>
        <w:t xml:space="preserve"> umowy</w:t>
      </w:r>
      <w:r w:rsidR="000168AD" w:rsidRPr="00974FF7">
        <w:rPr>
          <w:rFonts w:ascii="Arial" w:hAnsi="Arial" w:cs="Arial"/>
          <w:sz w:val="22"/>
          <w:szCs w:val="22"/>
          <w:u w:val="none"/>
        </w:rPr>
        <w:t>, które opóźniają, utrudniają lub uniemożliwiają prawidłowe i terminowe wykonanie przedmiotu umowy, w szczególności wstrzymania robót przez Zamawiającego,</w:t>
      </w:r>
    </w:p>
    <w:p w14:paraId="08564A4F" w14:textId="38469088"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zmian wynikających z konieczności wykonania robót niezwiązanych bezpośrednio z przedmiotem umowy i nieprzewidywalnych, których brak wykonania uniemożliwia lub utrudnia prawidłowe wykonanie przedmiotu umowy,</w:t>
      </w:r>
    </w:p>
    <w:p w14:paraId="06238076" w14:textId="033E15BF"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odmiennych od przyjętych w dokumentacji projektowej warunków terenowych, w szczególności istnienia niezinwentaryzowanych obiektów budowlanych, sieci lub instalacji,</w:t>
      </w:r>
    </w:p>
    <w:p w14:paraId="7FD50218" w14:textId="324E4F99"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szkód górniczych, których nie można było przewidzieć, skutkujących koniecznością wydłużenia terminu realizacji o czas przerwy wywołanej brakiem możliwości realizacji robót.</w:t>
      </w:r>
    </w:p>
    <w:p w14:paraId="01507807" w14:textId="5AF8D301"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Skrócenia terminu realizacji przedmiotu umowy – na wniosek Wykonawcy,</w:t>
      </w:r>
    </w:p>
    <w:p w14:paraId="16C3B1B2" w14:textId="48E61E18"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Przedłużającej się procedury uzyskania decyzji administracyjnych, pozwoleń, zezwoleń, uzgodnień, opinii i innych dokumentów wymaganych dla prawidłowej realizacji przedmiotu umowy; przez przedłużające się procedury należy rozumieć brak rozstrzygnięcia w terminach przewidzianych dla organów administracji na załatwienie sprawy, a w przypadku braku takich terminów – brak rozstrzygnięcia w terminie 30 dni od dnia złożenia wniosku,</w:t>
      </w:r>
    </w:p>
    <w:p w14:paraId="3F1D660C" w14:textId="5A0CCCE8"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Konieczność uzyskania zgody na odstępstwa Rejonowego Dyrektora Ochrony Środowiska od przepisów zawartych w ustawie z dnia 16 kwietnia 2004 r. o ochronie przyrody (decyzji derogacyjnej) w wyniku wystąpienia w obiekcie miejsc lęgowych ptaków i nietoperzy,</w:t>
      </w:r>
    </w:p>
    <w:p w14:paraId="381DBADF" w14:textId="7A5AA6E7"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Nieprzewidzianych w dokumentacji warunków geologicznych, archeologicznych lub terenowych, w szczególności: niewypały i niewybuchy, wykopaliska archeologiczne,</w:t>
      </w:r>
    </w:p>
    <w:p w14:paraId="02C1E5C1" w14:textId="15D74304"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Czasowego wstrzymania prac na wniosek użytkownika lub Zamawiającego,</w:t>
      </w:r>
    </w:p>
    <w:p w14:paraId="07FF88E9" w14:textId="6C39D676" w:rsidR="002548A8" w:rsidRPr="00974FF7" w:rsidRDefault="00AE3D6D"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Rezygnacji z wykonania części robót, które wynikły w trakcie realizacji robót i były konieczne w celu prawidłowej realizacji przedmiotu umowy lub z przyczyn niezależnych od Zamawiającego</w:t>
      </w:r>
      <w:r w:rsidR="007D793B" w:rsidRPr="00974FF7">
        <w:rPr>
          <w:rFonts w:ascii="Arial" w:hAnsi="Arial" w:cs="Arial"/>
          <w:sz w:val="22"/>
          <w:szCs w:val="22"/>
          <w:u w:val="none"/>
        </w:rPr>
        <w:t xml:space="preserve"> </w:t>
      </w:r>
      <w:r w:rsidRPr="00974FF7">
        <w:rPr>
          <w:rFonts w:ascii="Arial" w:hAnsi="Arial" w:cs="Arial"/>
          <w:sz w:val="22"/>
          <w:szCs w:val="22"/>
          <w:u w:val="none"/>
        </w:rPr>
        <w:t>wraz z obniżeniem wynagrodzenia brutto o zakres, z którego Zamawiający rezygnuje</w:t>
      </w:r>
      <w:r w:rsidR="007D793B" w:rsidRPr="00974FF7">
        <w:rPr>
          <w:rFonts w:ascii="Arial" w:hAnsi="Arial" w:cs="Arial"/>
          <w:sz w:val="22"/>
          <w:szCs w:val="22"/>
          <w:u w:val="none"/>
        </w:rPr>
        <w:t>;</w:t>
      </w:r>
    </w:p>
    <w:p w14:paraId="3BF718BC" w14:textId="3514B530"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przedstawicieli uczestników procesu inwestycyjnego (bez zmiany wynagrodzenia) w przypadku:</w:t>
      </w:r>
    </w:p>
    <w:p w14:paraId="7677B977" w14:textId="76764D6A" w:rsidR="007D793B" w:rsidRPr="00974FF7" w:rsidRDefault="007D793B" w:rsidP="009437CD">
      <w:pPr>
        <w:pStyle w:val="Tytu"/>
        <w:numPr>
          <w:ilvl w:val="0"/>
          <w:numId w:val="46"/>
        </w:numPr>
        <w:ind w:left="1276"/>
        <w:jc w:val="both"/>
        <w:rPr>
          <w:rFonts w:ascii="Arial" w:hAnsi="Arial" w:cs="Arial"/>
          <w:sz w:val="22"/>
          <w:szCs w:val="22"/>
          <w:u w:val="none"/>
        </w:rPr>
      </w:pPr>
      <w:r w:rsidRPr="00974FF7">
        <w:rPr>
          <w:rFonts w:ascii="Arial" w:hAnsi="Arial" w:cs="Arial"/>
          <w:sz w:val="22"/>
          <w:szCs w:val="22"/>
          <w:u w:val="none"/>
        </w:rPr>
        <w:t>Zmiany którejkolwiek z osób wskazanych w §</w:t>
      </w:r>
      <w:r w:rsidR="00C957AB">
        <w:rPr>
          <w:rFonts w:ascii="Arial" w:hAnsi="Arial" w:cs="Arial"/>
          <w:sz w:val="22"/>
          <w:szCs w:val="22"/>
          <w:u w:val="none"/>
        </w:rPr>
        <w:t xml:space="preserve"> </w:t>
      </w:r>
      <w:r w:rsidRPr="00974FF7">
        <w:rPr>
          <w:rFonts w:ascii="Arial" w:hAnsi="Arial" w:cs="Arial"/>
          <w:sz w:val="22"/>
          <w:szCs w:val="22"/>
          <w:u w:val="none"/>
        </w:rPr>
        <w:t>5 umowy, w przypadkach tam wymienionych,</w:t>
      </w:r>
    </w:p>
    <w:p w14:paraId="6D1F3AC3" w14:textId="2B8ED4EE" w:rsidR="007D793B" w:rsidRPr="00974FF7" w:rsidRDefault="007D793B" w:rsidP="009437CD">
      <w:pPr>
        <w:pStyle w:val="Tytu"/>
        <w:numPr>
          <w:ilvl w:val="0"/>
          <w:numId w:val="46"/>
        </w:numPr>
        <w:ind w:left="1276"/>
        <w:jc w:val="both"/>
        <w:rPr>
          <w:rFonts w:ascii="Arial" w:hAnsi="Arial" w:cs="Arial"/>
          <w:sz w:val="22"/>
          <w:szCs w:val="22"/>
          <w:u w:val="none"/>
        </w:rPr>
      </w:pPr>
      <w:r w:rsidRPr="00974FF7">
        <w:rPr>
          <w:rFonts w:ascii="Arial" w:hAnsi="Arial" w:cs="Arial"/>
          <w:sz w:val="22"/>
          <w:szCs w:val="22"/>
          <w:u w:val="none"/>
        </w:rPr>
        <w:t>Zmiany lub wprowadzenia podwykonawcy dotyczące zakresu robót przeznaczonych do wykonania przez podwykonawcę, pomimo, że w ofercie Wykonawca nie przewidział zakresu robót, który powierzy podwykonawcy, w przypadku wystąpienia zmian w tym zakresie – na wniosek Zamawiającego lub Wykonawcy;</w:t>
      </w:r>
    </w:p>
    <w:p w14:paraId="2CC65962" w14:textId="1BC075BC"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lastRenderedPageBreak/>
        <w:t>Zmiana zakresu robót, który Wykonawca powierzy podwykonawcom, w przypadku wystąpienia zmian w tym zakresie – na wniosek Zamawiającego lub Wykonawcy bez zmiany wynagrodzenia;</w:t>
      </w:r>
    </w:p>
    <w:p w14:paraId="417177B3" w14:textId="27DFE4DB"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Zawieszenia przez Zamawiającego wykonania części lub całości robót (bez zmiany wynagrodzenia) na czas trwania przeszkody w przypadku:</w:t>
      </w:r>
    </w:p>
    <w:p w14:paraId="535B621A" w14:textId="2DA40015" w:rsidR="007D793B" w:rsidRPr="00974FF7" w:rsidRDefault="007D793B" w:rsidP="009437CD">
      <w:pPr>
        <w:pStyle w:val="Tytu"/>
        <w:numPr>
          <w:ilvl w:val="0"/>
          <w:numId w:val="47"/>
        </w:numPr>
        <w:ind w:left="1276"/>
        <w:jc w:val="both"/>
        <w:rPr>
          <w:rFonts w:ascii="Arial" w:hAnsi="Arial" w:cs="Arial"/>
          <w:sz w:val="22"/>
          <w:szCs w:val="22"/>
          <w:u w:val="none"/>
        </w:rPr>
      </w:pPr>
      <w:r w:rsidRPr="00974FF7">
        <w:rPr>
          <w:rFonts w:ascii="Arial" w:hAnsi="Arial" w:cs="Arial"/>
          <w:sz w:val="22"/>
          <w:szCs w:val="22"/>
          <w:u w:val="none"/>
        </w:rPr>
        <w:t>Wystąpienia konieczności wykonania robót niezwiązanych bezpośrednio z przedmiotem umowy i nie przewidywanych, których brak wykonania uniemożliwia lub utrudnia prawidłowe</w:t>
      </w:r>
      <w:r w:rsidR="00AD1700" w:rsidRPr="00974FF7">
        <w:rPr>
          <w:rFonts w:ascii="Arial" w:hAnsi="Arial" w:cs="Arial"/>
          <w:sz w:val="22"/>
          <w:szCs w:val="22"/>
          <w:u w:val="none"/>
        </w:rPr>
        <w:t xml:space="preserve"> wykonanie przedmiotu umowy,</w:t>
      </w:r>
    </w:p>
    <w:p w14:paraId="07A3EC97" w14:textId="30CBC270" w:rsidR="00AD1700" w:rsidRPr="00974FF7" w:rsidRDefault="00AD1700" w:rsidP="009437CD">
      <w:pPr>
        <w:pStyle w:val="Tytu"/>
        <w:numPr>
          <w:ilvl w:val="0"/>
          <w:numId w:val="47"/>
        </w:numPr>
        <w:ind w:left="1276"/>
        <w:jc w:val="both"/>
        <w:rPr>
          <w:rFonts w:ascii="Arial" w:hAnsi="Arial" w:cs="Arial"/>
          <w:sz w:val="22"/>
          <w:szCs w:val="22"/>
          <w:u w:val="none"/>
        </w:rPr>
      </w:pPr>
      <w:r w:rsidRPr="00974FF7">
        <w:rPr>
          <w:rFonts w:ascii="Arial" w:hAnsi="Arial" w:cs="Arial"/>
          <w:sz w:val="22"/>
          <w:szCs w:val="22"/>
          <w:u w:val="none"/>
        </w:rPr>
        <w:t>Braku lub wad w dokumentacji projektowej lub innych dokumentach budowy;</w:t>
      </w:r>
    </w:p>
    <w:p w14:paraId="23606E10" w14:textId="4C81F2AF" w:rsidR="007D793B" w:rsidRPr="00974FF7" w:rsidRDefault="00AD1700"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technologii wykonania robót zmiana materiałów, jeżeli nowe rozwiązania będą korzystne dla Zamawiającego, przy zachowaniu niepogorszonych standardów jakościowych z ewentualną (zależną od akceptacji Zamawiającego) zmianą wynagrodzenia;</w:t>
      </w:r>
    </w:p>
    <w:p w14:paraId="37294950" w14:textId="1B558D93" w:rsidR="00E65AE5" w:rsidRPr="00E65AE5" w:rsidRDefault="00AD1700" w:rsidP="00E65AE5">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Zmiany przepisów prawa wpływające na sposób realizacji przedmiotu umowy, skutkujące w szczególności koniecznością dokonania modyfikacji projektu, wprowadzenia zmian konstrukcyjnych, zmian materiałów, technologii wykonania, dodatkowych zabezpieczeń;</w:t>
      </w:r>
    </w:p>
    <w:p w14:paraId="509216A3" w14:textId="3C24F334" w:rsidR="00AD1700" w:rsidRDefault="00E65AE5" w:rsidP="009437CD">
      <w:pPr>
        <w:pStyle w:val="Tytu"/>
        <w:numPr>
          <w:ilvl w:val="0"/>
          <w:numId w:val="41"/>
        </w:numPr>
        <w:ind w:left="426" w:hanging="426"/>
        <w:jc w:val="both"/>
        <w:rPr>
          <w:rFonts w:ascii="Arial" w:hAnsi="Arial" w:cs="Arial"/>
          <w:sz w:val="22"/>
          <w:szCs w:val="22"/>
          <w:u w:val="none"/>
        </w:rPr>
      </w:pPr>
      <w:r>
        <w:rPr>
          <w:rFonts w:ascii="Arial" w:hAnsi="Arial" w:cs="Arial"/>
          <w:sz w:val="22"/>
          <w:szCs w:val="22"/>
          <w:u w:val="none"/>
        </w:rPr>
        <w:t>Zamawiający dopuszcza możliwość zmiany umowy w zakresie i przypadkach określonych w art. 455 ustawy Pzp.</w:t>
      </w:r>
    </w:p>
    <w:p w14:paraId="6220976B" w14:textId="3713AB31" w:rsidR="00E65AE5" w:rsidRPr="00E65AE5" w:rsidRDefault="00E65AE5" w:rsidP="00E65AE5">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 przypadkach, o których mowa w ust. 1 lit. c) do j) oraz n), modyfikacja może również dotyczyć wynagrodzenia Wykonawcy. Strona wnioskująca o zmianę wynagrodzenia przedstawia wyliczenia obrazujące wpływ występujących okoliczności na wynagrodzenie Wykonawcy (wzrost lub zmniejszenie kosztów) nieobjęte ofertą, przy czym sumaryczna wysokość zmian nie może być wyższa niż 10% wartości, o której mowa w §2 ust. 1 umowy.</w:t>
      </w:r>
    </w:p>
    <w:p w14:paraId="001D6198" w14:textId="325DBC3F"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Wniosek o ewentualne zmiany postanowień zawartej umowy Wykonawca winien dostarczyć do Zamawiającego w terminie nie później niż 14 dni przed upływem terminu umownego. W przeciwnym wypadku Zamawiający może pozostawić wniosek bez biegu.</w:t>
      </w:r>
    </w:p>
    <w:p w14:paraId="510B9E38" w14:textId="2A505CA8"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Wykonawcy nie przysługuje roszczenie o wprowadzenie zmian.</w:t>
      </w:r>
    </w:p>
    <w:p w14:paraId="67FF50C7" w14:textId="746756E4"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Zmiany umowy wymagają formy pisemnej pod rygorem nieważności.</w:t>
      </w:r>
    </w:p>
    <w:p w14:paraId="58447F68" w14:textId="77777777" w:rsidR="005452FF" w:rsidRPr="00974FF7" w:rsidRDefault="005452FF" w:rsidP="00B85585">
      <w:pPr>
        <w:pStyle w:val="Tytu"/>
        <w:rPr>
          <w:rFonts w:ascii="Arial" w:hAnsi="Arial" w:cs="Arial"/>
          <w:b/>
          <w:sz w:val="22"/>
          <w:szCs w:val="22"/>
          <w:u w:val="none"/>
        </w:rPr>
      </w:pPr>
    </w:p>
    <w:p w14:paraId="757F807E" w14:textId="25FF9003" w:rsidR="00683EA1" w:rsidRPr="00974FF7" w:rsidRDefault="005452FF" w:rsidP="00B85585">
      <w:pPr>
        <w:pStyle w:val="Tytu"/>
        <w:rPr>
          <w:rFonts w:ascii="Arial" w:hAnsi="Arial" w:cs="Arial"/>
          <w:b/>
          <w:sz w:val="22"/>
          <w:szCs w:val="22"/>
          <w:u w:val="none"/>
        </w:rPr>
      </w:pPr>
      <w:r w:rsidRPr="00974FF7">
        <w:rPr>
          <w:rFonts w:ascii="Arial" w:hAnsi="Arial" w:cs="Arial"/>
          <w:b/>
          <w:sz w:val="22"/>
          <w:szCs w:val="22"/>
          <w:u w:val="none"/>
        </w:rPr>
        <w:t>§ 17</w:t>
      </w:r>
    </w:p>
    <w:p w14:paraId="377150BE" w14:textId="50135F89" w:rsidR="00683EA1" w:rsidRDefault="00F0288C" w:rsidP="00B85585">
      <w:pPr>
        <w:pStyle w:val="Tytu"/>
        <w:rPr>
          <w:rFonts w:ascii="Arial" w:hAnsi="Arial" w:cs="Arial"/>
          <w:b/>
          <w:sz w:val="22"/>
          <w:szCs w:val="22"/>
          <w:u w:val="none"/>
        </w:rPr>
      </w:pPr>
      <w:r w:rsidRPr="00974FF7">
        <w:rPr>
          <w:rFonts w:ascii="Arial" w:hAnsi="Arial" w:cs="Arial"/>
          <w:b/>
          <w:sz w:val="22"/>
          <w:szCs w:val="22"/>
          <w:u w:val="none"/>
        </w:rPr>
        <w:t>Ochrona Informacji Niejawnych</w:t>
      </w:r>
    </w:p>
    <w:p w14:paraId="1244DB19" w14:textId="77777777" w:rsidR="009C661F" w:rsidRPr="00974FF7" w:rsidRDefault="009C661F" w:rsidP="00B85585">
      <w:pPr>
        <w:pStyle w:val="Tytu"/>
        <w:rPr>
          <w:rFonts w:ascii="Arial" w:hAnsi="Arial" w:cs="Arial"/>
          <w:b/>
          <w:sz w:val="22"/>
          <w:szCs w:val="22"/>
          <w:u w:val="none"/>
        </w:rPr>
      </w:pPr>
    </w:p>
    <w:p w14:paraId="2E644554" w14:textId="3EDC49D6" w:rsidR="005452FF"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 xml:space="preserve">Osoby biorące udział w realizacji zamówienia </w:t>
      </w:r>
      <w:r w:rsidR="00470854">
        <w:rPr>
          <w:rFonts w:ascii="Arial" w:hAnsi="Arial" w:cs="Arial"/>
          <w:sz w:val="22"/>
          <w:szCs w:val="22"/>
        </w:rPr>
        <w:t xml:space="preserve">na terenach kompleksów wojskowych </w:t>
      </w:r>
      <w:r w:rsidRPr="00974FF7">
        <w:rPr>
          <w:rFonts w:ascii="Arial" w:hAnsi="Arial" w:cs="Arial"/>
          <w:sz w:val="22"/>
          <w:szCs w:val="22"/>
        </w:rPr>
        <w:t>muszą posiadać obywatelstwo polskie. W przypadku braku polskiego obywatelstwa muszą posiadać pozwolenie jednorazowe uprawniające do wstępu obcokrajowców na teren chronionego obiektu wojskowego zgodnie z Decyzją Nr 107/MON Ministra Obrony Narodowej z dnia 18 sierpnia 2021 r. w sprawie organizowania współpracy międzynarodowej w resorcie obrony narodowej.</w:t>
      </w:r>
    </w:p>
    <w:p w14:paraId="45C48893" w14:textId="77777777" w:rsidR="005452FF"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 xml:space="preserve">Brak zgody w formie pozwolenia jednorazowego skutkował będzie </w:t>
      </w:r>
      <w:r w:rsidRPr="00974FF7">
        <w:rPr>
          <w:rFonts w:ascii="Arial" w:hAnsi="Arial" w:cs="Arial"/>
          <w:sz w:val="22"/>
          <w:szCs w:val="22"/>
        </w:rPr>
        <w:br/>
        <w:t xml:space="preserve">nie wpuszczeniem na teren chronionego obiektu </w:t>
      </w:r>
      <w:r w:rsidR="005452FF" w:rsidRPr="00974FF7">
        <w:rPr>
          <w:rFonts w:ascii="Arial" w:hAnsi="Arial" w:cs="Arial"/>
          <w:sz w:val="22"/>
          <w:szCs w:val="22"/>
        </w:rPr>
        <w:t xml:space="preserve">wojskowego ww. osób, przy czym </w:t>
      </w:r>
      <w:r w:rsidRPr="00974FF7">
        <w:rPr>
          <w:rFonts w:ascii="Arial" w:hAnsi="Arial" w:cs="Arial"/>
          <w:sz w:val="22"/>
          <w:szCs w:val="22"/>
        </w:rPr>
        <w:t>nie może to być traktowane jako utrudnien</w:t>
      </w:r>
      <w:r w:rsidR="005452FF" w:rsidRPr="00974FF7">
        <w:rPr>
          <w:rFonts w:ascii="Arial" w:hAnsi="Arial" w:cs="Arial"/>
          <w:sz w:val="22"/>
          <w:szCs w:val="22"/>
        </w:rPr>
        <w:t>ie realizacji zamówienia przez Z</w:t>
      </w:r>
      <w:r w:rsidRPr="00974FF7">
        <w:rPr>
          <w:rFonts w:ascii="Arial" w:hAnsi="Arial" w:cs="Arial"/>
          <w:sz w:val="22"/>
          <w:szCs w:val="22"/>
        </w:rPr>
        <w:t>amawiającego.</w:t>
      </w:r>
    </w:p>
    <w:p w14:paraId="4403BDBB" w14:textId="3135F2A9" w:rsidR="00D6019C"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W związku z realizacją zadania Wykonawca będzie zobligowany do przesłania do Zamawiającego, wniosku o</w:t>
      </w:r>
      <w:r w:rsidR="005452FF" w:rsidRPr="00974FF7">
        <w:rPr>
          <w:rFonts w:ascii="Arial" w:hAnsi="Arial" w:cs="Arial"/>
          <w:sz w:val="22"/>
          <w:szCs w:val="22"/>
        </w:rPr>
        <w:t xml:space="preserve"> wydanie przepustek na wejście </w:t>
      </w:r>
      <w:r w:rsidRPr="00974FF7">
        <w:rPr>
          <w:rFonts w:ascii="Arial" w:hAnsi="Arial" w:cs="Arial"/>
          <w:sz w:val="22"/>
          <w:szCs w:val="22"/>
        </w:rPr>
        <w:t>i wjazd pracowników realizujących umowę</w:t>
      </w:r>
      <w:r w:rsidR="00C524F6" w:rsidRPr="00974FF7">
        <w:rPr>
          <w:rFonts w:ascii="Arial" w:hAnsi="Arial" w:cs="Arial"/>
          <w:sz w:val="22"/>
          <w:szCs w:val="22"/>
        </w:rPr>
        <w:t xml:space="preserve"> w terminie wskazanym w §14 ust. 5</w:t>
      </w:r>
      <w:r w:rsidRPr="00974FF7">
        <w:rPr>
          <w:rFonts w:ascii="Arial" w:hAnsi="Arial" w:cs="Arial"/>
          <w:sz w:val="22"/>
          <w:szCs w:val="22"/>
        </w:rPr>
        <w:t xml:space="preserve">. W zależności od rodzaju przepustek wniosek może uwzględniać następujące dane: </w:t>
      </w:r>
    </w:p>
    <w:p w14:paraId="5E92767E" w14:textId="77777777" w:rsidR="00D6019C" w:rsidRPr="00974FF7" w:rsidRDefault="00D6019C" w:rsidP="00B85585">
      <w:pPr>
        <w:pStyle w:val="Akapitzlist"/>
        <w:numPr>
          <w:ilvl w:val="0"/>
          <w:numId w:val="33"/>
        </w:numPr>
        <w:ind w:left="851" w:hanging="426"/>
        <w:jc w:val="both"/>
        <w:rPr>
          <w:rFonts w:ascii="Arial" w:hAnsi="Arial" w:cs="Arial"/>
          <w:sz w:val="22"/>
          <w:szCs w:val="22"/>
        </w:rPr>
      </w:pPr>
      <w:r w:rsidRPr="00974FF7">
        <w:rPr>
          <w:rFonts w:ascii="Arial" w:hAnsi="Arial" w:cs="Arial"/>
          <w:sz w:val="22"/>
          <w:szCs w:val="22"/>
        </w:rPr>
        <w:t>imienny wykaz osób biorących udział w wykonaniu usługi wraz z numerami dowodów osobistych, numerem PESEL, wskazaniem stanowiska oraz adresem zamieszkania;</w:t>
      </w:r>
    </w:p>
    <w:p w14:paraId="33D89C29" w14:textId="77777777" w:rsidR="00D6019C" w:rsidRPr="00974FF7" w:rsidRDefault="00D6019C" w:rsidP="00B85585">
      <w:pPr>
        <w:pStyle w:val="Akapitzlist"/>
        <w:numPr>
          <w:ilvl w:val="0"/>
          <w:numId w:val="33"/>
        </w:numPr>
        <w:spacing w:after="120"/>
        <w:ind w:left="851" w:hanging="426"/>
        <w:jc w:val="both"/>
        <w:rPr>
          <w:rFonts w:ascii="Arial" w:hAnsi="Arial" w:cs="Arial"/>
          <w:sz w:val="22"/>
          <w:szCs w:val="22"/>
        </w:rPr>
      </w:pPr>
      <w:r w:rsidRPr="00974FF7">
        <w:rPr>
          <w:rFonts w:ascii="Arial" w:hAnsi="Arial" w:cs="Arial"/>
          <w:sz w:val="22"/>
          <w:szCs w:val="22"/>
        </w:rPr>
        <w:t>markę, typ oraz nr rejestracyjny pojazdów niezbędnych do wykonania usługi;</w:t>
      </w:r>
    </w:p>
    <w:p w14:paraId="12D21B9F" w14:textId="77777777" w:rsidR="005452FF" w:rsidRPr="00974FF7" w:rsidRDefault="00D6019C" w:rsidP="00B85585">
      <w:pPr>
        <w:pStyle w:val="Akapitzlist"/>
        <w:numPr>
          <w:ilvl w:val="0"/>
          <w:numId w:val="33"/>
        </w:numPr>
        <w:ind w:left="851" w:hanging="426"/>
        <w:jc w:val="both"/>
        <w:rPr>
          <w:rFonts w:ascii="Arial" w:hAnsi="Arial" w:cs="Arial"/>
          <w:sz w:val="22"/>
          <w:szCs w:val="22"/>
        </w:rPr>
      </w:pPr>
      <w:r w:rsidRPr="00974FF7">
        <w:rPr>
          <w:rFonts w:ascii="Arial" w:hAnsi="Arial" w:cs="Arial"/>
          <w:sz w:val="22"/>
          <w:szCs w:val="22"/>
        </w:rPr>
        <w:t>cel wejścia z numerem umowy.</w:t>
      </w:r>
    </w:p>
    <w:p w14:paraId="2012A695" w14:textId="77777777" w:rsidR="005452FF" w:rsidRPr="00974FF7" w:rsidRDefault="00D6019C" w:rsidP="00B85585">
      <w:pPr>
        <w:pStyle w:val="Akapitzlist"/>
        <w:numPr>
          <w:ilvl w:val="0"/>
          <w:numId w:val="48"/>
        </w:numPr>
        <w:spacing w:after="120"/>
        <w:ind w:left="426"/>
        <w:jc w:val="both"/>
        <w:rPr>
          <w:rFonts w:ascii="Arial" w:hAnsi="Arial" w:cs="Arial"/>
          <w:sz w:val="22"/>
          <w:szCs w:val="22"/>
        </w:rPr>
      </w:pPr>
      <w:r w:rsidRPr="00974FF7">
        <w:rPr>
          <w:rFonts w:ascii="Arial" w:hAnsi="Arial" w:cs="Arial"/>
          <w:sz w:val="22"/>
          <w:szCs w:val="22"/>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w:t>
      </w:r>
      <w:r w:rsidR="005452FF" w:rsidRPr="00974FF7">
        <w:rPr>
          <w:rFonts w:ascii="Arial" w:hAnsi="Arial" w:cs="Arial"/>
          <w:sz w:val="22"/>
          <w:szCs w:val="22"/>
        </w:rPr>
        <w:t>ealizacją zamówienia ze strony Z</w:t>
      </w:r>
      <w:r w:rsidRPr="00974FF7">
        <w:rPr>
          <w:rFonts w:ascii="Arial" w:hAnsi="Arial" w:cs="Arial"/>
          <w:sz w:val="22"/>
          <w:szCs w:val="22"/>
        </w:rPr>
        <w:t>amawiającego).</w:t>
      </w:r>
    </w:p>
    <w:p w14:paraId="3FAFEB75" w14:textId="0FF20EA8" w:rsidR="00154804" w:rsidRPr="00974FF7" w:rsidRDefault="00D6019C" w:rsidP="00B85585">
      <w:pPr>
        <w:pStyle w:val="Akapitzlist"/>
        <w:numPr>
          <w:ilvl w:val="0"/>
          <w:numId w:val="48"/>
        </w:numPr>
        <w:spacing w:after="120"/>
        <w:ind w:left="426"/>
        <w:jc w:val="both"/>
        <w:rPr>
          <w:rFonts w:ascii="Arial" w:hAnsi="Arial" w:cs="Arial"/>
          <w:sz w:val="22"/>
          <w:szCs w:val="22"/>
        </w:rPr>
      </w:pPr>
      <w:r w:rsidRPr="00974FF7">
        <w:rPr>
          <w:rFonts w:ascii="Arial" w:hAnsi="Arial" w:cs="Arial"/>
          <w:sz w:val="22"/>
          <w:szCs w:val="22"/>
        </w:rPr>
        <w:lastRenderedPageBreak/>
        <w:t>Wykonawca zobowiązuje się do przestrzegania przez osoby realizujące zamówienie oraz podwykonawców, którym zleci prace zasad używania urządzeń do przetwarzania obrazu i dźwięku zgodnie z Decyzją 77/MON Ministra Obrony Narodowej z dnia 09 czerwca 2020 r. Użytkowanie na terenie kompleksu wojskowego urządzeń do przetwarzania obrazu i dźwięku oraz telefonów komórkowych wymaga zgody zamawiającego (osoby odpowiedzialnej za nadzór nad r</w:t>
      </w:r>
      <w:r w:rsidR="005452FF" w:rsidRPr="00974FF7">
        <w:rPr>
          <w:rFonts w:ascii="Arial" w:hAnsi="Arial" w:cs="Arial"/>
          <w:sz w:val="22"/>
          <w:szCs w:val="22"/>
        </w:rPr>
        <w:t>ealizacją zamówienia ze strony Z</w:t>
      </w:r>
      <w:r w:rsidRPr="00974FF7">
        <w:rPr>
          <w:rFonts w:ascii="Arial" w:hAnsi="Arial" w:cs="Arial"/>
          <w:sz w:val="22"/>
          <w:szCs w:val="22"/>
        </w:rPr>
        <w:t>amawiającego).</w:t>
      </w:r>
    </w:p>
    <w:p w14:paraId="4F04543C" w14:textId="77777777" w:rsidR="003F2174" w:rsidRDefault="003F2174" w:rsidP="00B85585">
      <w:pPr>
        <w:jc w:val="center"/>
        <w:rPr>
          <w:rFonts w:ascii="Arial" w:hAnsi="Arial" w:cs="Arial"/>
          <w:b/>
          <w:sz w:val="22"/>
          <w:szCs w:val="22"/>
        </w:rPr>
      </w:pPr>
    </w:p>
    <w:p w14:paraId="6166D197" w14:textId="135C17A8" w:rsidR="009258AF" w:rsidRPr="00974FF7" w:rsidRDefault="00C93683" w:rsidP="00B85585">
      <w:pPr>
        <w:jc w:val="center"/>
        <w:rPr>
          <w:rFonts w:ascii="Arial" w:hAnsi="Arial" w:cs="Arial"/>
          <w:b/>
          <w:sz w:val="22"/>
          <w:szCs w:val="22"/>
        </w:rPr>
      </w:pPr>
      <w:r w:rsidRPr="00974FF7">
        <w:rPr>
          <w:rFonts w:ascii="Arial" w:hAnsi="Arial" w:cs="Arial"/>
          <w:b/>
          <w:sz w:val="22"/>
          <w:szCs w:val="22"/>
        </w:rPr>
        <w:t>§ 1</w:t>
      </w:r>
      <w:r w:rsidR="005452FF" w:rsidRPr="00974FF7">
        <w:rPr>
          <w:rFonts w:ascii="Arial" w:hAnsi="Arial" w:cs="Arial"/>
          <w:b/>
          <w:sz w:val="22"/>
          <w:szCs w:val="22"/>
        </w:rPr>
        <w:t>8</w:t>
      </w:r>
    </w:p>
    <w:p w14:paraId="3E91B287" w14:textId="20F2D6D0" w:rsidR="00F878B3" w:rsidRDefault="006D566E" w:rsidP="00B85585">
      <w:pPr>
        <w:pStyle w:val="Tekstpodstawowy"/>
        <w:spacing w:after="0"/>
        <w:jc w:val="center"/>
        <w:rPr>
          <w:rFonts w:ascii="Arial" w:hAnsi="Arial" w:cs="Arial"/>
          <w:b/>
          <w:sz w:val="22"/>
          <w:szCs w:val="22"/>
        </w:rPr>
      </w:pPr>
      <w:r w:rsidRPr="00974FF7">
        <w:rPr>
          <w:rFonts w:ascii="Arial" w:hAnsi="Arial" w:cs="Arial"/>
          <w:b/>
          <w:sz w:val="22"/>
          <w:szCs w:val="22"/>
        </w:rPr>
        <w:t>Postanowienia końcowe</w:t>
      </w:r>
    </w:p>
    <w:p w14:paraId="1F27AC8D" w14:textId="77777777" w:rsidR="009C661F" w:rsidRPr="00974FF7" w:rsidRDefault="009C661F" w:rsidP="00B85585">
      <w:pPr>
        <w:pStyle w:val="Tekstpodstawowy"/>
        <w:spacing w:after="0"/>
        <w:jc w:val="center"/>
        <w:rPr>
          <w:rFonts w:ascii="Arial" w:hAnsi="Arial" w:cs="Arial"/>
          <w:b/>
          <w:sz w:val="22"/>
          <w:szCs w:val="22"/>
        </w:rPr>
      </w:pPr>
    </w:p>
    <w:p w14:paraId="767ABC7B" w14:textId="77777777" w:rsidR="00C970EC" w:rsidRPr="00974FF7" w:rsidRDefault="00C970EC" w:rsidP="00B85585">
      <w:pPr>
        <w:numPr>
          <w:ilvl w:val="0"/>
          <w:numId w:val="9"/>
        </w:numPr>
        <w:ind w:left="426" w:hanging="426"/>
        <w:jc w:val="both"/>
        <w:rPr>
          <w:rFonts w:ascii="Arial" w:hAnsi="Arial" w:cs="Arial"/>
          <w:sz w:val="22"/>
          <w:szCs w:val="22"/>
        </w:rPr>
      </w:pPr>
      <w:r w:rsidRPr="00974FF7">
        <w:rPr>
          <w:rFonts w:ascii="Arial" w:hAnsi="Arial" w:cs="Arial"/>
          <w:sz w:val="22"/>
          <w:szCs w:val="22"/>
        </w:rPr>
        <w:t xml:space="preserve">W sprawach nieuregulowanych </w:t>
      </w:r>
      <w:r w:rsidR="00FC49E3" w:rsidRPr="00974FF7">
        <w:rPr>
          <w:rFonts w:ascii="Arial" w:hAnsi="Arial" w:cs="Arial"/>
          <w:sz w:val="22"/>
          <w:szCs w:val="22"/>
        </w:rPr>
        <w:t>Umową</w:t>
      </w:r>
      <w:r w:rsidRPr="00974FF7">
        <w:rPr>
          <w:rFonts w:ascii="Arial" w:hAnsi="Arial" w:cs="Arial"/>
          <w:sz w:val="22"/>
          <w:szCs w:val="22"/>
        </w:rPr>
        <w:t xml:space="preserve"> będą miały</w:t>
      </w:r>
      <w:r w:rsidR="003017F4" w:rsidRPr="00974FF7">
        <w:rPr>
          <w:rFonts w:ascii="Arial" w:hAnsi="Arial" w:cs="Arial"/>
          <w:sz w:val="22"/>
          <w:szCs w:val="22"/>
        </w:rPr>
        <w:t xml:space="preserve"> zastosowanie przepisy Kodeksu C</w:t>
      </w:r>
      <w:r w:rsidRPr="00974FF7">
        <w:rPr>
          <w:rFonts w:ascii="Arial" w:hAnsi="Arial" w:cs="Arial"/>
          <w:sz w:val="22"/>
          <w:szCs w:val="22"/>
        </w:rPr>
        <w:t>ywilnego, ustawy Prawo zamówień publicznych, ustawy Prawo budowlane oraz innych aktów prawn</w:t>
      </w:r>
      <w:r w:rsidR="00B72555" w:rsidRPr="00974FF7">
        <w:rPr>
          <w:rFonts w:ascii="Arial" w:hAnsi="Arial" w:cs="Arial"/>
          <w:sz w:val="22"/>
          <w:szCs w:val="22"/>
        </w:rPr>
        <w:t>ych powszechnie obowiązujących.</w:t>
      </w:r>
    </w:p>
    <w:p w14:paraId="5D9DB9E9" w14:textId="77777777" w:rsidR="00C970EC" w:rsidRPr="00974FF7" w:rsidRDefault="00C970EC" w:rsidP="00B85585">
      <w:pPr>
        <w:numPr>
          <w:ilvl w:val="0"/>
          <w:numId w:val="9"/>
        </w:numPr>
        <w:ind w:left="426" w:hanging="426"/>
        <w:jc w:val="both"/>
        <w:rPr>
          <w:rFonts w:ascii="Arial" w:hAnsi="Arial" w:cs="Arial"/>
          <w:sz w:val="22"/>
          <w:szCs w:val="22"/>
        </w:rPr>
      </w:pPr>
      <w:r w:rsidRPr="00974FF7">
        <w:rPr>
          <w:rFonts w:ascii="Arial" w:hAnsi="Arial" w:cs="Arial"/>
          <w:sz w:val="22"/>
          <w:szCs w:val="22"/>
        </w:rPr>
        <w:t>Wszel</w:t>
      </w:r>
      <w:r w:rsidR="00B72555" w:rsidRPr="00974FF7">
        <w:rPr>
          <w:rFonts w:ascii="Arial" w:hAnsi="Arial" w:cs="Arial"/>
          <w:sz w:val="22"/>
          <w:szCs w:val="22"/>
        </w:rPr>
        <w:t xml:space="preserve">kie spory wynikłe z realizacji </w:t>
      </w:r>
      <w:r w:rsidR="00FC49E3" w:rsidRPr="00974FF7">
        <w:rPr>
          <w:rFonts w:ascii="Arial" w:hAnsi="Arial" w:cs="Arial"/>
          <w:sz w:val="22"/>
          <w:szCs w:val="22"/>
        </w:rPr>
        <w:t>Umowy</w:t>
      </w:r>
      <w:r w:rsidRPr="00974FF7">
        <w:rPr>
          <w:rFonts w:ascii="Arial" w:hAnsi="Arial" w:cs="Arial"/>
          <w:sz w:val="22"/>
          <w:szCs w:val="22"/>
        </w:rPr>
        <w:t xml:space="preserve"> </w:t>
      </w:r>
      <w:r w:rsidR="00B72555" w:rsidRPr="00974FF7">
        <w:rPr>
          <w:rFonts w:ascii="Arial" w:hAnsi="Arial" w:cs="Arial"/>
          <w:sz w:val="22"/>
          <w:szCs w:val="22"/>
        </w:rPr>
        <w:t>S</w:t>
      </w:r>
      <w:r w:rsidRPr="00974FF7">
        <w:rPr>
          <w:rFonts w:ascii="Arial" w:hAnsi="Arial" w:cs="Arial"/>
          <w:sz w:val="22"/>
          <w:szCs w:val="22"/>
        </w:rPr>
        <w:t xml:space="preserve">trony będą starały się rozwiązać </w:t>
      </w:r>
      <w:r w:rsidR="000A167A" w:rsidRPr="00974FF7">
        <w:rPr>
          <w:rFonts w:ascii="Arial" w:hAnsi="Arial" w:cs="Arial"/>
          <w:sz w:val="22"/>
          <w:szCs w:val="22"/>
        </w:rPr>
        <w:t>polubownie</w:t>
      </w:r>
      <w:r w:rsidRPr="00974FF7">
        <w:rPr>
          <w:rFonts w:ascii="Arial" w:hAnsi="Arial" w:cs="Arial"/>
          <w:sz w:val="22"/>
          <w:szCs w:val="22"/>
        </w:rPr>
        <w:t xml:space="preserve">. </w:t>
      </w:r>
      <w:r w:rsidR="00A60E0C" w:rsidRPr="00974FF7">
        <w:rPr>
          <w:rFonts w:ascii="Arial" w:hAnsi="Arial" w:cs="Arial"/>
          <w:sz w:val="22"/>
          <w:szCs w:val="22"/>
        </w:rPr>
        <w:br/>
      </w:r>
      <w:r w:rsidRPr="00974FF7">
        <w:rPr>
          <w:rFonts w:ascii="Arial" w:hAnsi="Arial" w:cs="Arial"/>
          <w:sz w:val="22"/>
          <w:szCs w:val="22"/>
        </w:rPr>
        <w:t>W przypadku niemożności rozstrzygnięcia sporu w drodze polubown</w:t>
      </w:r>
      <w:r w:rsidR="000A167A" w:rsidRPr="00974FF7">
        <w:rPr>
          <w:rFonts w:ascii="Arial" w:hAnsi="Arial" w:cs="Arial"/>
          <w:sz w:val="22"/>
          <w:szCs w:val="22"/>
        </w:rPr>
        <w:t>ej</w:t>
      </w:r>
      <w:r w:rsidRPr="00974FF7">
        <w:rPr>
          <w:rFonts w:ascii="Arial" w:hAnsi="Arial" w:cs="Arial"/>
          <w:sz w:val="22"/>
          <w:szCs w:val="22"/>
        </w:rPr>
        <w:t>, strony poddadzą spór pod rozwiązanie sądowi powszechnemu, właściw</w:t>
      </w:r>
      <w:r w:rsidR="00B72555" w:rsidRPr="00974FF7">
        <w:rPr>
          <w:rFonts w:ascii="Arial" w:hAnsi="Arial" w:cs="Arial"/>
          <w:sz w:val="22"/>
          <w:szCs w:val="22"/>
        </w:rPr>
        <w:t>emu dla siedziby Zamawiającego.</w:t>
      </w:r>
    </w:p>
    <w:p w14:paraId="06F209F9" w14:textId="0FF5CD88" w:rsidR="00C40CA3" w:rsidRPr="00974FF7" w:rsidRDefault="00C970EC" w:rsidP="00B85585">
      <w:pPr>
        <w:pStyle w:val="Default"/>
        <w:numPr>
          <w:ilvl w:val="0"/>
          <w:numId w:val="9"/>
        </w:numPr>
        <w:ind w:left="426" w:hanging="426"/>
        <w:jc w:val="both"/>
        <w:rPr>
          <w:rFonts w:ascii="Arial" w:hAnsi="Arial" w:cs="Arial"/>
          <w:color w:val="auto"/>
          <w:sz w:val="22"/>
          <w:szCs w:val="22"/>
        </w:rPr>
      </w:pPr>
      <w:r w:rsidRPr="00974FF7">
        <w:rPr>
          <w:rFonts w:ascii="Arial" w:hAnsi="Arial" w:cs="Arial"/>
          <w:color w:val="auto"/>
          <w:sz w:val="22"/>
          <w:szCs w:val="22"/>
        </w:rPr>
        <w:t xml:space="preserve">Niniejszą </w:t>
      </w:r>
      <w:r w:rsidR="00B72555" w:rsidRPr="00974FF7">
        <w:rPr>
          <w:rFonts w:ascii="Arial" w:hAnsi="Arial" w:cs="Arial"/>
          <w:color w:val="auto"/>
          <w:sz w:val="22"/>
          <w:szCs w:val="22"/>
        </w:rPr>
        <w:t>U</w:t>
      </w:r>
      <w:r w:rsidRPr="00974FF7">
        <w:rPr>
          <w:rFonts w:ascii="Arial" w:hAnsi="Arial" w:cs="Arial"/>
          <w:color w:val="auto"/>
          <w:sz w:val="22"/>
          <w:szCs w:val="22"/>
        </w:rPr>
        <w:t>mowę</w:t>
      </w:r>
      <w:r w:rsidR="0036604B" w:rsidRPr="00974FF7">
        <w:rPr>
          <w:rFonts w:ascii="Arial" w:hAnsi="Arial" w:cs="Arial"/>
          <w:color w:val="auto"/>
          <w:sz w:val="22"/>
          <w:szCs w:val="22"/>
        </w:rPr>
        <w:t xml:space="preserve"> </w:t>
      </w:r>
      <w:r w:rsidRPr="00974FF7">
        <w:rPr>
          <w:rFonts w:ascii="Arial" w:hAnsi="Arial" w:cs="Arial"/>
          <w:color w:val="auto"/>
          <w:sz w:val="22"/>
          <w:szCs w:val="22"/>
        </w:rPr>
        <w:t>sporządzono</w:t>
      </w:r>
      <w:r w:rsidR="0036604B" w:rsidRPr="00974FF7">
        <w:rPr>
          <w:rFonts w:ascii="Arial" w:hAnsi="Arial" w:cs="Arial"/>
          <w:color w:val="auto"/>
          <w:sz w:val="22"/>
          <w:szCs w:val="22"/>
        </w:rPr>
        <w:t xml:space="preserve"> </w:t>
      </w:r>
      <w:r w:rsidRPr="00974FF7">
        <w:rPr>
          <w:rFonts w:ascii="Arial" w:hAnsi="Arial" w:cs="Arial"/>
          <w:color w:val="auto"/>
          <w:sz w:val="22"/>
          <w:szCs w:val="22"/>
        </w:rPr>
        <w:t xml:space="preserve">w </w:t>
      </w:r>
      <w:r w:rsidR="00B72555" w:rsidRPr="00974FF7">
        <w:rPr>
          <w:rFonts w:ascii="Arial" w:hAnsi="Arial" w:cs="Arial"/>
          <w:color w:val="auto"/>
          <w:sz w:val="22"/>
          <w:szCs w:val="22"/>
        </w:rPr>
        <w:t xml:space="preserve">trzech jednobrzmiących egzemplarzach, </w:t>
      </w:r>
      <w:r w:rsidR="009D279A" w:rsidRPr="00974FF7">
        <w:rPr>
          <w:rFonts w:ascii="Arial" w:hAnsi="Arial" w:cs="Arial"/>
          <w:color w:val="auto"/>
          <w:sz w:val="22"/>
          <w:szCs w:val="22"/>
        </w:rPr>
        <w:br/>
      </w:r>
      <w:r w:rsidR="00B72555" w:rsidRPr="00974FF7">
        <w:rPr>
          <w:rFonts w:ascii="Arial" w:hAnsi="Arial" w:cs="Arial"/>
          <w:color w:val="auto"/>
          <w:sz w:val="22"/>
          <w:szCs w:val="22"/>
        </w:rPr>
        <w:t>z których e</w:t>
      </w:r>
      <w:r w:rsidR="003017F4" w:rsidRPr="00974FF7">
        <w:rPr>
          <w:rFonts w:ascii="Arial" w:hAnsi="Arial" w:cs="Arial"/>
          <w:color w:val="auto"/>
          <w:sz w:val="22"/>
          <w:szCs w:val="22"/>
        </w:rPr>
        <w:t>gz</w:t>
      </w:r>
      <w:r w:rsidR="00B72555" w:rsidRPr="00974FF7">
        <w:rPr>
          <w:rFonts w:ascii="Arial" w:hAnsi="Arial" w:cs="Arial"/>
          <w:color w:val="auto"/>
          <w:sz w:val="22"/>
          <w:szCs w:val="22"/>
        </w:rPr>
        <w:t>emplarz</w:t>
      </w:r>
      <w:r w:rsidR="003017F4" w:rsidRPr="00974FF7">
        <w:rPr>
          <w:rFonts w:ascii="Arial" w:hAnsi="Arial" w:cs="Arial"/>
          <w:color w:val="auto"/>
          <w:sz w:val="22"/>
          <w:szCs w:val="22"/>
        </w:rPr>
        <w:t xml:space="preserve"> nr 1 i 2</w:t>
      </w:r>
      <w:r w:rsidRPr="00974FF7">
        <w:rPr>
          <w:rFonts w:ascii="Arial" w:hAnsi="Arial" w:cs="Arial"/>
          <w:color w:val="auto"/>
          <w:sz w:val="22"/>
          <w:szCs w:val="22"/>
        </w:rPr>
        <w:t xml:space="preserve"> </w:t>
      </w:r>
      <w:r w:rsidR="00B72555" w:rsidRPr="00974FF7">
        <w:rPr>
          <w:rFonts w:ascii="Arial" w:hAnsi="Arial" w:cs="Arial"/>
          <w:color w:val="auto"/>
          <w:sz w:val="22"/>
          <w:szCs w:val="22"/>
        </w:rPr>
        <w:t xml:space="preserve">przeznaczone są </w:t>
      </w:r>
      <w:r w:rsidRPr="00974FF7">
        <w:rPr>
          <w:rFonts w:ascii="Arial" w:hAnsi="Arial" w:cs="Arial"/>
          <w:color w:val="auto"/>
          <w:sz w:val="22"/>
          <w:szCs w:val="22"/>
        </w:rPr>
        <w:t xml:space="preserve">dla </w:t>
      </w:r>
      <w:r w:rsidR="003017F4" w:rsidRPr="00974FF7">
        <w:rPr>
          <w:rFonts w:ascii="Arial" w:hAnsi="Arial" w:cs="Arial"/>
          <w:color w:val="auto"/>
          <w:sz w:val="22"/>
          <w:szCs w:val="22"/>
        </w:rPr>
        <w:t xml:space="preserve">Zamawiającego, </w:t>
      </w:r>
      <w:r w:rsidR="00B72555" w:rsidRPr="00974FF7">
        <w:rPr>
          <w:rFonts w:ascii="Arial" w:hAnsi="Arial" w:cs="Arial"/>
          <w:color w:val="auto"/>
          <w:sz w:val="22"/>
          <w:szCs w:val="22"/>
        </w:rPr>
        <w:t xml:space="preserve">zaś </w:t>
      </w:r>
      <w:r w:rsidR="003017F4" w:rsidRPr="00974FF7">
        <w:rPr>
          <w:rFonts w:ascii="Arial" w:hAnsi="Arial" w:cs="Arial"/>
          <w:color w:val="auto"/>
          <w:sz w:val="22"/>
          <w:szCs w:val="22"/>
        </w:rPr>
        <w:t>egz</w:t>
      </w:r>
      <w:r w:rsidR="00B72555" w:rsidRPr="00974FF7">
        <w:rPr>
          <w:rFonts w:ascii="Arial" w:hAnsi="Arial" w:cs="Arial"/>
          <w:color w:val="auto"/>
          <w:sz w:val="22"/>
          <w:szCs w:val="22"/>
        </w:rPr>
        <w:t xml:space="preserve">emplarz </w:t>
      </w:r>
      <w:r w:rsidR="003017F4" w:rsidRPr="00974FF7">
        <w:rPr>
          <w:rFonts w:ascii="Arial" w:hAnsi="Arial" w:cs="Arial"/>
          <w:color w:val="auto"/>
          <w:sz w:val="22"/>
          <w:szCs w:val="22"/>
        </w:rPr>
        <w:t>nr 3</w:t>
      </w:r>
      <w:r w:rsidRPr="00974FF7">
        <w:rPr>
          <w:rFonts w:ascii="Arial" w:hAnsi="Arial" w:cs="Arial"/>
          <w:color w:val="auto"/>
          <w:sz w:val="22"/>
          <w:szCs w:val="22"/>
        </w:rPr>
        <w:t xml:space="preserve"> </w:t>
      </w:r>
      <w:r w:rsidR="00B72555" w:rsidRPr="00974FF7">
        <w:rPr>
          <w:rFonts w:ascii="Arial" w:hAnsi="Arial" w:cs="Arial"/>
          <w:color w:val="auto"/>
          <w:sz w:val="22"/>
          <w:szCs w:val="22"/>
        </w:rPr>
        <w:t xml:space="preserve">- </w:t>
      </w:r>
      <w:r w:rsidRPr="00974FF7">
        <w:rPr>
          <w:rFonts w:ascii="Arial" w:hAnsi="Arial" w:cs="Arial"/>
          <w:color w:val="auto"/>
          <w:sz w:val="22"/>
          <w:szCs w:val="22"/>
        </w:rPr>
        <w:t>dla</w:t>
      </w:r>
      <w:r w:rsidR="003017F4" w:rsidRPr="00974FF7">
        <w:rPr>
          <w:rFonts w:ascii="Arial" w:hAnsi="Arial" w:cs="Arial"/>
          <w:color w:val="auto"/>
          <w:sz w:val="22"/>
          <w:szCs w:val="22"/>
        </w:rPr>
        <w:t xml:space="preserve"> Wykonawcy</w:t>
      </w:r>
      <w:r w:rsidR="00D6019C" w:rsidRPr="00974FF7">
        <w:rPr>
          <w:rFonts w:ascii="Arial" w:hAnsi="Arial" w:cs="Arial"/>
          <w:color w:val="auto"/>
          <w:sz w:val="22"/>
          <w:szCs w:val="22"/>
        </w:rPr>
        <w:t>*</w:t>
      </w:r>
      <w:r w:rsidR="00570032" w:rsidRPr="00974FF7">
        <w:rPr>
          <w:rFonts w:ascii="Arial" w:hAnsi="Arial" w:cs="Arial"/>
          <w:color w:val="auto"/>
          <w:sz w:val="22"/>
          <w:szCs w:val="22"/>
        </w:rPr>
        <w:t>.</w:t>
      </w:r>
    </w:p>
    <w:p w14:paraId="0D8212A1" w14:textId="5150FB04" w:rsidR="00D6019C" w:rsidRDefault="00D6019C" w:rsidP="00B85585">
      <w:pPr>
        <w:pStyle w:val="Default"/>
        <w:ind w:left="360"/>
        <w:jc w:val="both"/>
        <w:rPr>
          <w:rFonts w:ascii="Arial" w:hAnsi="Arial" w:cs="Arial"/>
          <w:color w:val="auto"/>
          <w:sz w:val="22"/>
          <w:szCs w:val="22"/>
        </w:rPr>
      </w:pPr>
      <w:r w:rsidRPr="00974FF7">
        <w:rPr>
          <w:rFonts w:ascii="Arial" w:hAnsi="Arial" w:cs="Arial"/>
          <w:color w:val="auto"/>
          <w:sz w:val="22"/>
          <w:szCs w:val="22"/>
        </w:rPr>
        <w:t>*z zastrzeżeniem możliwości zawarcia umowy w postaci elektronicznej.</w:t>
      </w:r>
    </w:p>
    <w:p w14:paraId="4230DFAD" w14:textId="3CAB0D6E" w:rsidR="00993AE6" w:rsidRDefault="00993AE6" w:rsidP="00B85585">
      <w:pPr>
        <w:jc w:val="both"/>
        <w:rPr>
          <w:rFonts w:ascii="Arial" w:hAnsi="Arial" w:cs="Arial"/>
          <w:b/>
          <w:sz w:val="22"/>
          <w:szCs w:val="22"/>
        </w:rPr>
      </w:pPr>
    </w:p>
    <w:p w14:paraId="66FAF61C" w14:textId="679109C6" w:rsidR="00C93683" w:rsidRPr="00974FF7" w:rsidRDefault="00C970EC" w:rsidP="00B85585">
      <w:pPr>
        <w:jc w:val="both"/>
        <w:rPr>
          <w:rFonts w:ascii="Arial" w:hAnsi="Arial" w:cs="Arial"/>
          <w:b/>
          <w:sz w:val="22"/>
          <w:szCs w:val="22"/>
        </w:rPr>
      </w:pPr>
      <w:r w:rsidRPr="00974FF7">
        <w:rPr>
          <w:rFonts w:ascii="Arial" w:hAnsi="Arial" w:cs="Arial"/>
          <w:b/>
          <w:sz w:val="22"/>
          <w:szCs w:val="22"/>
        </w:rPr>
        <w:t>ZAMAW</w:t>
      </w:r>
      <w:r w:rsidR="00F878B3" w:rsidRPr="00974FF7">
        <w:rPr>
          <w:rFonts w:ascii="Arial" w:hAnsi="Arial" w:cs="Arial"/>
          <w:b/>
          <w:sz w:val="22"/>
          <w:szCs w:val="22"/>
        </w:rPr>
        <w:t xml:space="preserve">IAJĄCY </w:t>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t xml:space="preserve">                   </w:t>
      </w:r>
      <w:r w:rsidRPr="00974FF7">
        <w:rPr>
          <w:rFonts w:ascii="Arial" w:hAnsi="Arial" w:cs="Arial"/>
          <w:b/>
          <w:sz w:val="22"/>
          <w:szCs w:val="22"/>
        </w:rPr>
        <w:t>WYKONAWCA</w:t>
      </w:r>
    </w:p>
    <w:p w14:paraId="28204763" w14:textId="0A1AB87B" w:rsidR="009D279A" w:rsidRPr="00974FF7" w:rsidRDefault="009D279A" w:rsidP="00B85585">
      <w:pPr>
        <w:jc w:val="both"/>
        <w:rPr>
          <w:rFonts w:ascii="Arial" w:hAnsi="Arial" w:cs="Arial"/>
          <w:b/>
          <w:sz w:val="22"/>
          <w:szCs w:val="22"/>
        </w:rPr>
      </w:pPr>
    </w:p>
    <w:p w14:paraId="4C176DA9" w14:textId="422F14BB" w:rsidR="009D279A" w:rsidRPr="00974FF7" w:rsidRDefault="009D279A" w:rsidP="00B85585">
      <w:pPr>
        <w:jc w:val="both"/>
        <w:rPr>
          <w:rFonts w:ascii="Arial" w:hAnsi="Arial" w:cs="Arial"/>
          <w:b/>
          <w:sz w:val="22"/>
          <w:szCs w:val="22"/>
        </w:rPr>
      </w:pPr>
    </w:p>
    <w:p w14:paraId="233B24D3" w14:textId="1D004F86" w:rsidR="009D279A" w:rsidRPr="00974FF7" w:rsidRDefault="009D279A" w:rsidP="00B85585">
      <w:pPr>
        <w:jc w:val="both"/>
        <w:rPr>
          <w:rFonts w:ascii="Arial" w:hAnsi="Arial" w:cs="Arial"/>
          <w:b/>
          <w:sz w:val="22"/>
          <w:szCs w:val="22"/>
        </w:rPr>
      </w:pPr>
      <w:r w:rsidRPr="00974FF7">
        <w:rPr>
          <w:rFonts w:ascii="Arial" w:hAnsi="Arial" w:cs="Arial"/>
          <w:b/>
          <w:sz w:val="22"/>
          <w:szCs w:val="22"/>
        </w:rPr>
        <w:t>………………………..</w:t>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t xml:space="preserve">     ………………………….</w:t>
      </w:r>
    </w:p>
    <w:p w14:paraId="34471F3F" w14:textId="5178459C" w:rsidR="00B8628E" w:rsidRPr="00974FF7" w:rsidRDefault="00B8628E" w:rsidP="00B85585">
      <w:pPr>
        <w:jc w:val="both"/>
        <w:rPr>
          <w:rFonts w:ascii="Arial" w:hAnsi="Arial" w:cs="Arial"/>
          <w:b/>
          <w:sz w:val="22"/>
          <w:szCs w:val="22"/>
        </w:rPr>
      </w:pPr>
    </w:p>
    <w:p w14:paraId="4EECF89B" w14:textId="77777777" w:rsidR="00284765" w:rsidRDefault="00284765" w:rsidP="00B85585">
      <w:pPr>
        <w:jc w:val="both"/>
        <w:rPr>
          <w:rFonts w:ascii="Arial" w:hAnsi="Arial" w:cs="Arial"/>
          <w:b/>
          <w:sz w:val="22"/>
          <w:szCs w:val="22"/>
        </w:rPr>
      </w:pPr>
    </w:p>
    <w:p w14:paraId="26BD4B0C" w14:textId="77777777" w:rsidR="00993AE6" w:rsidRDefault="00993AE6" w:rsidP="00B85585">
      <w:pPr>
        <w:jc w:val="both"/>
        <w:rPr>
          <w:rFonts w:ascii="Arial" w:hAnsi="Arial" w:cs="Arial"/>
          <w:b/>
          <w:sz w:val="22"/>
          <w:szCs w:val="22"/>
        </w:rPr>
      </w:pPr>
    </w:p>
    <w:p w14:paraId="44C07C38" w14:textId="6B61EC90" w:rsidR="00C970EC" w:rsidRPr="00974FF7" w:rsidRDefault="00C970EC" w:rsidP="00B85585">
      <w:pPr>
        <w:jc w:val="both"/>
        <w:rPr>
          <w:rFonts w:ascii="Arial" w:hAnsi="Arial" w:cs="Arial"/>
          <w:b/>
          <w:sz w:val="22"/>
          <w:szCs w:val="22"/>
        </w:rPr>
      </w:pPr>
      <w:r w:rsidRPr="00974FF7">
        <w:rPr>
          <w:rFonts w:ascii="Arial" w:hAnsi="Arial" w:cs="Arial"/>
          <w:b/>
          <w:sz w:val="22"/>
          <w:szCs w:val="22"/>
        </w:rPr>
        <w:t>GŁÓWNY KSIĘGOWY</w:t>
      </w:r>
    </w:p>
    <w:p w14:paraId="276A4756" w14:textId="09135EA2" w:rsidR="00C970EC" w:rsidRPr="00974FF7" w:rsidRDefault="005B62EA" w:rsidP="00B85585">
      <w:pPr>
        <w:jc w:val="both"/>
        <w:rPr>
          <w:rFonts w:ascii="Arial" w:hAnsi="Arial" w:cs="Arial"/>
          <w:sz w:val="22"/>
          <w:szCs w:val="22"/>
        </w:rPr>
      </w:pPr>
      <w:r w:rsidRPr="00974FF7">
        <w:rPr>
          <w:rFonts w:ascii="Arial" w:hAnsi="Arial" w:cs="Arial"/>
          <w:sz w:val="22"/>
          <w:szCs w:val="22"/>
        </w:rPr>
        <w:t>akceptuję projekt umowy</w:t>
      </w:r>
    </w:p>
    <w:p w14:paraId="47222C04" w14:textId="31244A37" w:rsidR="009906D3" w:rsidRPr="00974FF7" w:rsidRDefault="009906D3" w:rsidP="00B85585">
      <w:pPr>
        <w:jc w:val="both"/>
        <w:rPr>
          <w:rFonts w:ascii="Arial" w:hAnsi="Arial" w:cs="Arial"/>
          <w:strike/>
          <w:sz w:val="22"/>
          <w:szCs w:val="22"/>
        </w:rPr>
      </w:pPr>
      <w:r w:rsidRPr="00974FF7">
        <w:rPr>
          <w:rFonts w:ascii="Arial" w:hAnsi="Arial" w:cs="Arial"/>
          <w:strike/>
          <w:sz w:val="22"/>
          <w:szCs w:val="22"/>
        </w:rPr>
        <w:t>za zgodność z planem finansowym</w:t>
      </w:r>
    </w:p>
    <w:p w14:paraId="2C3EF759" w14:textId="77777777" w:rsidR="00284765" w:rsidRDefault="00284765" w:rsidP="00B85585">
      <w:pPr>
        <w:pStyle w:val="Tytu"/>
        <w:jc w:val="both"/>
        <w:rPr>
          <w:rFonts w:ascii="Arial" w:hAnsi="Arial" w:cs="Arial"/>
          <w:sz w:val="22"/>
          <w:szCs w:val="22"/>
          <w:u w:val="none"/>
        </w:rPr>
      </w:pPr>
    </w:p>
    <w:p w14:paraId="009E7ED1" w14:textId="031DE09F" w:rsidR="00AE44EA"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50600087" w14:textId="77777777" w:rsidR="000F2803" w:rsidRPr="00974FF7" w:rsidRDefault="000F2803" w:rsidP="00B85585">
      <w:pPr>
        <w:pStyle w:val="Tytu"/>
        <w:jc w:val="both"/>
        <w:rPr>
          <w:rFonts w:ascii="Arial" w:hAnsi="Arial" w:cs="Arial"/>
          <w:sz w:val="22"/>
          <w:szCs w:val="22"/>
          <w:u w:val="none"/>
        </w:rPr>
      </w:pPr>
    </w:p>
    <w:p w14:paraId="3957C63D" w14:textId="77777777" w:rsidR="00993AE6" w:rsidRDefault="00993AE6" w:rsidP="00B85585">
      <w:pPr>
        <w:jc w:val="both"/>
        <w:rPr>
          <w:rFonts w:ascii="Arial" w:hAnsi="Arial" w:cs="Arial"/>
          <w:b/>
          <w:sz w:val="22"/>
          <w:szCs w:val="22"/>
        </w:rPr>
      </w:pPr>
    </w:p>
    <w:p w14:paraId="05013814" w14:textId="46F4D337" w:rsidR="00C970EC" w:rsidRPr="00974FF7" w:rsidRDefault="00C970EC" w:rsidP="00B85585">
      <w:pPr>
        <w:jc w:val="both"/>
        <w:rPr>
          <w:rFonts w:ascii="Arial" w:hAnsi="Arial" w:cs="Arial"/>
          <w:b/>
          <w:sz w:val="22"/>
          <w:szCs w:val="22"/>
        </w:rPr>
      </w:pPr>
      <w:r w:rsidRPr="00974FF7">
        <w:rPr>
          <w:rFonts w:ascii="Arial" w:hAnsi="Arial" w:cs="Arial"/>
          <w:b/>
          <w:sz w:val="22"/>
          <w:szCs w:val="22"/>
        </w:rPr>
        <w:t>RADCA PRAWNY</w:t>
      </w:r>
    </w:p>
    <w:p w14:paraId="1AD0FC6F" w14:textId="77777777" w:rsidR="00C970EC" w:rsidRPr="00974FF7" w:rsidRDefault="00C970EC" w:rsidP="00B85585">
      <w:pPr>
        <w:jc w:val="both"/>
        <w:rPr>
          <w:rFonts w:ascii="Arial" w:hAnsi="Arial" w:cs="Arial"/>
          <w:sz w:val="22"/>
          <w:szCs w:val="22"/>
        </w:rPr>
      </w:pPr>
      <w:r w:rsidRPr="00974FF7">
        <w:rPr>
          <w:rFonts w:ascii="Arial" w:hAnsi="Arial" w:cs="Arial"/>
          <w:sz w:val="22"/>
          <w:szCs w:val="22"/>
        </w:rPr>
        <w:t>pod względem formalno – prawnym</w:t>
      </w:r>
    </w:p>
    <w:p w14:paraId="5E70E565" w14:textId="77777777" w:rsidR="007C3DBE" w:rsidRPr="00974FF7" w:rsidRDefault="007C3DBE" w:rsidP="00B85585">
      <w:pPr>
        <w:jc w:val="both"/>
        <w:rPr>
          <w:rFonts w:ascii="Arial" w:hAnsi="Arial" w:cs="Arial"/>
          <w:sz w:val="22"/>
          <w:szCs w:val="22"/>
        </w:rPr>
      </w:pPr>
    </w:p>
    <w:p w14:paraId="2C1D40F0" w14:textId="77777777" w:rsidR="00763C01" w:rsidRPr="00974FF7" w:rsidRDefault="00763C01" w:rsidP="00B85585">
      <w:pPr>
        <w:jc w:val="both"/>
        <w:rPr>
          <w:rFonts w:ascii="Arial" w:hAnsi="Arial" w:cs="Arial"/>
          <w:sz w:val="22"/>
          <w:szCs w:val="22"/>
        </w:rPr>
      </w:pPr>
    </w:p>
    <w:p w14:paraId="79510A94" w14:textId="70F2EB5D" w:rsidR="004C6B52"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58962A43" w14:textId="775CE328" w:rsidR="00284765" w:rsidRDefault="00284765" w:rsidP="00B85585">
      <w:pPr>
        <w:jc w:val="both"/>
        <w:rPr>
          <w:rFonts w:ascii="Arial" w:hAnsi="Arial" w:cs="Arial"/>
          <w:b/>
          <w:sz w:val="22"/>
          <w:szCs w:val="22"/>
        </w:rPr>
      </w:pPr>
    </w:p>
    <w:p w14:paraId="41835CEF" w14:textId="77777777" w:rsidR="00993AE6" w:rsidRDefault="00993AE6" w:rsidP="00B85585">
      <w:pPr>
        <w:jc w:val="both"/>
        <w:rPr>
          <w:rFonts w:ascii="Arial" w:hAnsi="Arial" w:cs="Arial"/>
          <w:b/>
          <w:sz w:val="22"/>
          <w:szCs w:val="22"/>
        </w:rPr>
      </w:pPr>
    </w:p>
    <w:p w14:paraId="350FD656" w14:textId="06A3E508" w:rsidR="004C6B52" w:rsidRPr="00974FF7" w:rsidRDefault="00C970EC" w:rsidP="00B85585">
      <w:pPr>
        <w:jc w:val="both"/>
        <w:rPr>
          <w:rFonts w:ascii="Arial" w:hAnsi="Arial" w:cs="Arial"/>
          <w:b/>
          <w:sz w:val="22"/>
          <w:szCs w:val="22"/>
        </w:rPr>
      </w:pPr>
      <w:r w:rsidRPr="00974FF7">
        <w:rPr>
          <w:rFonts w:ascii="Arial" w:hAnsi="Arial" w:cs="Arial"/>
          <w:b/>
          <w:sz w:val="22"/>
          <w:szCs w:val="22"/>
        </w:rPr>
        <w:t xml:space="preserve">KIEROWNIK INFRASTRUKTURY </w:t>
      </w:r>
    </w:p>
    <w:p w14:paraId="3B9E83C6" w14:textId="72A0CEED" w:rsidR="00B6450B" w:rsidRPr="00974FF7" w:rsidRDefault="005452FF" w:rsidP="00B85585">
      <w:pPr>
        <w:jc w:val="both"/>
        <w:rPr>
          <w:rFonts w:ascii="Arial" w:hAnsi="Arial" w:cs="Arial"/>
          <w:sz w:val="22"/>
          <w:szCs w:val="22"/>
        </w:rPr>
      </w:pPr>
      <w:r w:rsidRPr="00974FF7">
        <w:rPr>
          <w:rFonts w:ascii="Arial" w:hAnsi="Arial" w:cs="Arial"/>
          <w:sz w:val="22"/>
          <w:szCs w:val="22"/>
        </w:rPr>
        <w:t>pod względem merytorycznym</w:t>
      </w:r>
    </w:p>
    <w:p w14:paraId="4B32174C" w14:textId="77777777" w:rsidR="00763C01" w:rsidRPr="00974FF7" w:rsidRDefault="00763C01" w:rsidP="00B85585">
      <w:pPr>
        <w:pStyle w:val="Tytu"/>
        <w:jc w:val="both"/>
        <w:rPr>
          <w:rFonts w:ascii="Arial" w:hAnsi="Arial" w:cs="Arial"/>
          <w:sz w:val="22"/>
          <w:szCs w:val="22"/>
          <w:u w:val="none"/>
        </w:rPr>
      </w:pPr>
    </w:p>
    <w:p w14:paraId="4F49058B" w14:textId="77777777" w:rsidR="0093107E" w:rsidRPr="00974FF7" w:rsidRDefault="0093107E" w:rsidP="00B85585">
      <w:pPr>
        <w:pStyle w:val="Tytu"/>
        <w:jc w:val="both"/>
        <w:rPr>
          <w:rFonts w:ascii="Arial" w:hAnsi="Arial" w:cs="Arial"/>
          <w:sz w:val="22"/>
          <w:szCs w:val="22"/>
          <w:u w:val="none"/>
        </w:rPr>
      </w:pPr>
    </w:p>
    <w:p w14:paraId="19F96A09" w14:textId="77777777" w:rsidR="00FE2CFC"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5226FB25" w14:textId="4D52D94E" w:rsidR="00D57BA4" w:rsidRDefault="00D57BA4" w:rsidP="00B85585">
      <w:pPr>
        <w:pStyle w:val="Tytu"/>
        <w:jc w:val="both"/>
        <w:rPr>
          <w:rFonts w:ascii="Arial" w:hAnsi="Arial" w:cs="Arial"/>
          <w:sz w:val="22"/>
          <w:szCs w:val="22"/>
          <w:u w:val="none"/>
        </w:rPr>
      </w:pPr>
    </w:p>
    <w:p w14:paraId="5760DA8E" w14:textId="39AD55F9" w:rsidR="00D57BA4" w:rsidRDefault="00D57BA4" w:rsidP="00B85585">
      <w:pPr>
        <w:pStyle w:val="Tytu"/>
        <w:jc w:val="both"/>
        <w:rPr>
          <w:rFonts w:ascii="Arial" w:hAnsi="Arial" w:cs="Arial"/>
          <w:sz w:val="22"/>
          <w:szCs w:val="22"/>
          <w:u w:val="none"/>
        </w:rPr>
      </w:pPr>
    </w:p>
    <w:p w14:paraId="0BA899A6" w14:textId="4A0986B7" w:rsidR="00F84843" w:rsidRPr="00993AE6" w:rsidRDefault="003C257C" w:rsidP="00B85585">
      <w:pPr>
        <w:pStyle w:val="Tytu"/>
        <w:jc w:val="both"/>
        <w:rPr>
          <w:rFonts w:ascii="Arial" w:hAnsi="Arial" w:cs="Arial"/>
          <w:b/>
          <w:sz w:val="16"/>
          <w:szCs w:val="16"/>
          <w:u w:val="none"/>
        </w:rPr>
      </w:pPr>
      <w:r w:rsidRPr="00993AE6">
        <w:rPr>
          <w:rFonts w:ascii="Arial" w:hAnsi="Arial" w:cs="Arial"/>
          <w:b/>
          <w:sz w:val="16"/>
          <w:szCs w:val="16"/>
          <w:u w:val="none"/>
        </w:rPr>
        <w:t>SPORZĄDZIŁ</w:t>
      </w:r>
      <w:r w:rsidR="00FE2CFC" w:rsidRPr="00993AE6">
        <w:rPr>
          <w:rFonts w:ascii="Arial" w:hAnsi="Arial" w:cs="Arial"/>
          <w:b/>
          <w:sz w:val="16"/>
          <w:szCs w:val="16"/>
          <w:u w:val="none"/>
        </w:rPr>
        <w:t xml:space="preserve"> </w:t>
      </w:r>
      <w:r w:rsidR="00284765" w:rsidRPr="00993AE6">
        <w:rPr>
          <w:rFonts w:ascii="Arial" w:hAnsi="Arial" w:cs="Arial"/>
          <w:b/>
          <w:sz w:val="16"/>
          <w:szCs w:val="16"/>
          <w:u w:val="none"/>
        </w:rPr>
        <w:t>…………………………..</w:t>
      </w:r>
    </w:p>
    <w:sectPr w:rsidR="00F84843" w:rsidRPr="00993AE6" w:rsidSect="00310481">
      <w:headerReference w:type="default" r:id="rId9"/>
      <w:footerReference w:type="default" r:id="rId10"/>
      <w:pgSz w:w="11906" w:h="16838"/>
      <w:pgMar w:top="1417" w:right="1417" w:bottom="1134"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096316" w16cex:dateUtc="2025-01-27T09:49:00Z"/>
  <w16cex:commentExtensible w16cex:durableId="0D9C431E" w16cex:dateUtc="2025-01-27T09:51:00Z"/>
  <w16cex:commentExtensible w16cex:durableId="26A293E0" w16cex:dateUtc="2025-01-27T09: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4737D" w14:textId="77777777" w:rsidR="00DF578D" w:rsidRDefault="00DF578D" w:rsidP="004456D1">
      <w:r>
        <w:separator/>
      </w:r>
    </w:p>
  </w:endnote>
  <w:endnote w:type="continuationSeparator" w:id="0">
    <w:p w14:paraId="534B3878" w14:textId="77777777" w:rsidR="00DF578D" w:rsidRDefault="00DF578D" w:rsidP="00445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CD194" w14:textId="468AB249" w:rsidR="00B33066" w:rsidRDefault="00B33066">
    <w:pPr>
      <w:pStyle w:val="Stopka"/>
      <w:jc w:val="right"/>
    </w:pPr>
    <w:r w:rsidRPr="00A8162D">
      <w:rPr>
        <w:rFonts w:ascii="Arial" w:hAnsi="Arial" w:cs="Arial"/>
        <w:sz w:val="16"/>
        <w:szCs w:val="16"/>
      </w:rPr>
      <w:t xml:space="preserve">Strona </w:t>
    </w:r>
    <w:r w:rsidRPr="00A8162D">
      <w:rPr>
        <w:rFonts w:ascii="Arial" w:hAnsi="Arial" w:cs="Arial"/>
        <w:b/>
        <w:sz w:val="16"/>
        <w:szCs w:val="16"/>
      </w:rPr>
      <w:fldChar w:fldCharType="begin"/>
    </w:r>
    <w:r w:rsidRPr="00A8162D">
      <w:rPr>
        <w:rFonts w:ascii="Arial" w:hAnsi="Arial" w:cs="Arial"/>
        <w:b/>
        <w:sz w:val="16"/>
        <w:szCs w:val="16"/>
      </w:rPr>
      <w:instrText>PAGE</w:instrText>
    </w:r>
    <w:r w:rsidRPr="00A8162D">
      <w:rPr>
        <w:rFonts w:ascii="Arial" w:hAnsi="Arial" w:cs="Arial"/>
        <w:b/>
        <w:sz w:val="16"/>
        <w:szCs w:val="16"/>
      </w:rPr>
      <w:fldChar w:fldCharType="separate"/>
    </w:r>
    <w:r w:rsidR="000F788D">
      <w:rPr>
        <w:rFonts w:ascii="Arial" w:hAnsi="Arial" w:cs="Arial"/>
        <w:b/>
        <w:noProof/>
        <w:sz w:val="16"/>
        <w:szCs w:val="16"/>
      </w:rPr>
      <w:t>1</w:t>
    </w:r>
    <w:r w:rsidRPr="00A8162D">
      <w:rPr>
        <w:rFonts w:ascii="Arial" w:hAnsi="Arial" w:cs="Arial"/>
        <w:b/>
        <w:sz w:val="16"/>
        <w:szCs w:val="16"/>
      </w:rPr>
      <w:fldChar w:fldCharType="end"/>
    </w:r>
    <w:r w:rsidRPr="00A8162D">
      <w:rPr>
        <w:rFonts w:ascii="Arial" w:hAnsi="Arial" w:cs="Arial"/>
        <w:sz w:val="16"/>
        <w:szCs w:val="16"/>
      </w:rPr>
      <w:t xml:space="preserve"> z </w:t>
    </w:r>
    <w:r w:rsidRPr="00A8162D">
      <w:rPr>
        <w:rFonts w:ascii="Arial" w:hAnsi="Arial" w:cs="Arial"/>
        <w:b/>
        <w:sz w:val="16"/>
        <w:szCs w:val="16"/>
      </w:rPr>
      <w:fldChar w:fldCharType="begin"/>
    </w:r>
    <w:r w:rsidRPr="00A8162D">
      <w:rPr>
        <w:rFonts w:ascii="Arial" w:hAnsi="Arial" w:cs="Arial"/>
        <w:b/>
        <w:sz w:val="16"/>
        <w:szCs w:val="16"/>
      </w:rPr>
      <w:instrText>NUMPAGES</w:instrText>
    </w:r>
    <w:r w:rsidRPr="00A8162D">
      <w:rPr>
        <w:rFonts w:ascii="Arial" w:hAnsi="Arial" w:cs="Arial"/>
        <w:b/>
        <w:sz w:val="16"/>
        <w:szCs w:val="16"/>
      </w:rPr>
      <w:fldChar w:fldCharType="separate"/>
    </w:r>
    <w:r w:rsidR="000F788D">
      <w:rPr>
        <w:rFonts w:ascii="Arial" w:hAnsi="Arial" w:cs="Arial"/>
        <w:b/>
        <w:noProof/>
        <w:sz w:val="16"/>
        <w:szCs w:val="16"/>
      </w:rPr>
      <w:t>20</w:t>
    </w:r>
    <w:r w:rsidRPr="00A8162D">
      <w:rPr>
        <w:rFonts w:ascii="Arial" w:hAnsi="Arial" w:cs="Arial"/>
        <w:b/>
        <w:sz w:val="16"/>
        <w:szCs w:val="16"/>
      </w:rPr>
      <w:fldChar w:fldCharType="end"/>
    </w:r>
  </w:p>
  <w:p w14:paraId="6280E445" w14:textId="77777777" w:rsidR="00B33066" w:rsidRDefault="00B330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3FF82" w14:textId="77777777" w:rsidR="00DF578D" w:rsidRDefault="00DF578D" w:rsidP="004456D1">
      <w:r>
        <w:separator/>
      </w:r>
    </w:p>
  </w:footnote>
  <w:footnote w:type="continuationSeparator" w:id="0">
    <w:p w14:paraId="0B2DA037" w14:textId="77777777" w:rsidR="00DF578D" w:rsidRDefault="00DF578D" w:rsidP="00445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698FA" w14:textId="7AF1A4C7" w:rsidR="00B33066" w:rsidRDefault="00B33066" w:rsidP="000A6893">
    <w:pPr>
      <w:pStyle w:val="Nagwek"/>
      <w:tabs>
        <w:tab w:val="clear" w:pos="4536"/>
        <w:tab w:val="clear" w:pos="9072"/>
      </w:tabs>
      <w:jc w:val="right"/>
      <w:rPr>
        <w:rFonts w:ascii="Arial" w:hAnsi="Arial" w:cs="Arial"/>
        <w:b/>
        <w:sz w:val="20"/>
        <w:szCs w:val="20"/>
      </w:rPr>
    </w:pPr>
    <w:r>
      <w:rPr>
        <w:rFonts w:ascii="Arial" w:hAnsi="Arial" w:cs="Arial"/>
        <w:b/>
        <w:sz w:val="20"/>
        <w:szCs w:val="20"/>
      </w:rPr>
      <w:t>4WOG</w:t>
    </w:r>
    <w:r w:rsidR="00284765">
      <w:rPr>
        <w:rFonts w:ascii="Arial" w:hAnsi="Arial" w:cs="Arial"/>
        <w:b/>
        <w:sz w:val="20"/>
        <w:szCs w:val="20"/>
      </w:rPr>
      <w:t>.120</w:t>
    </w:r>
    <w:r w:rsidR="008825C6">
      <w:rPr>
        <w:rFonts w:ascii="Arial" w:hAnsi="Arial" w:cs="Arial"/>
        <w:b/>
        <w:sz w:val="20"/>
        <w:szCs w:val="20"/>
      </w:rPr>
      <w:t>0.2712.21.</w:t>
    </w:r>
    <w:r w:rsidR="00284765">
      <w:rPr>
        <w:rFonts w:ascii="Arial" w:hAnsi="Arial" w:cs="Arial"/>
        <w:b/>
        <w:sz w:val="20"/>
        <w:szCs w:val="20"/>
      </w:rPr>
      <w:t>2025</w:t>
    </w:r>
  </w:p>
  <w:p w14:paraId="1E1685F5" w14:textId="387ECA15" w:rsidR="00B33066" w:rsidRPr="000A6893" w:rsidRDefault="00B33066" w:rsidP="000A6893">
    <w:pPr>
      <w:pStyle w:val="Nagwek"/>
      <w:tabs>
        <w:tab w:val="clear" w:pos="4536"/>
        <w:tab w:val="clear" w:pos="9072"/>
      </w:tabs>
      <w:jc w:val="right"/>
      <w:rPr>
        <w:rFonts w:ascii="Arial" w:hAnsi="Arial" w:cs="Arial"/>
        <w:i/>
        <w:sz w:val="20"/>
        <w:szCs w:val="20"/>
      </w:rPr>
    </w:pPr>
    <w:r w:rsidRPr="000A6893">
      <w:rPr>
        <w:rFonts w:ascii="Arial" w:hAnsi="Arial" w:cs="Arial"/>
        <w:i/>
        <w:sz w:val="20"/>
        <w:szCs w:val="20"/>
      </w:rPr>
      <w:t xml:space="preserve">Załącznik nr 3 do SWZ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556"/>
        </w:tabs>
        <w:ind w:left="1636"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0000002"/>
    <w:multiLevelType w:val="multilevel"/>
    <w:tmpl w:val="53EAA542"/>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273"/>
        </w:tabs>
        <w:ind w:left="1353"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3" w15:restartNumberingAfterBreak="0">
    <w:nsid w:val="0000000C"/>
    <w:multiLevelType w:val="multilevel"/>
    <w:tmpl w:val="0000000C"/>
    <w:name w:val="WW8Num12"/>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4" w15:restartNumberingAfterBreak="0">
    <w:nsid w:val="0000000D"/>
    <w:multiLevelType w:val="multilevel"/>
    <w:tmpl w:val="BE241A6A"/>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5" w15:restartNumberingAfterBreak="0">
    <w:nsid w:val="00000017"/>
    <w:multiLevelType w:val="multilevel"/>
    <w:tmpl w:val="00000017"/>
    <w:name w:val="WW8Num23"/>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6" w15:restartNumberingAfterBreak="0">
    <w:nsid w:val="00000018"/>
    <w:multiLevelType w:val="multilevel"/>
    <w:tmpl w:val="00000018"/>
    <w:name w:val="WW8Num24"/>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7" w15:restartNumberingAfterBreak="0">
    <w:nsid w:val="0000001A"/>
    <w:multiLevelType w:val="multilevel"/>
    <w:tmpl w:val="EED8704C"/>
    <w:name w:val="WW8Num26"/>
    <w:lvl w:ilvl="0">
      <w:start w:val="4"/>
      <w:numFmt w:val="decimal"/>
      <w:lvlText w:val="%1."/>
      <w:lvlJc w:val="left"/>
      <w:pPr>
        <w:tabs>
          <w:tab w:val="num" w:pos="-76"/>
        </w:tabs>
        <w:ind w:left="644" w:hanging="360"/>
      </w:pPr>
      <w:rPr>
        <w:rFonts w:eastAsia="Times New Roman" w:cs="Times New Roman" w:hint="default"/>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ind w:left="1004" w:hanging="360"/>
      </w:pPr>
      <w:rPr>
        <w:rFonts w:hint="default"/>
      </w:rPr>
    </w:lvl>
    <w:lvl w:ilvl="2">
      <w:start w:val="1"/>
      <w:numFmt w:val="none"/>
      <w:suff w:val="nothing"/>
      <w:lvlText w:val="​"/>
      <w:lvlJc w:val="left"/>
      <w:pPr>
        <w:ind w:left="1364" w:hanging="360"/>
      </w:pPr>
      <w:rPr>
        <w:rFonts w:hint="default"/>
      </w:rPr>
    </w:lvl>
    <w:lvl w:ilvl="3">
      <w:start w:val="1"/>
      <w:numFmt w:val="none"/>
      <w:suff w:val="nothing"/>
      <w:lvlText w:val="​"/>
      <w:lvlJc w:val="left"/>
      <w:pPr>
        <w:ind w:left="1724" w:hanging="360"/>
      </w:pPr>
      <w:rPr>
        <w:rFonts w:hint="default"/>
      </w:rPr>
    </w:lvl>
    <w:lvl w:ilvl="4">
      <w:start w:val="1"/>
      <w:numFmt w:val="none"/>
      <w:suff w:val="nothing"/>
      <w:lvlText w:val="​"/>
      <w:lvlJc w:val="left"/>
      <w:pPr>
        <w:ind w:left="2084" w:hanging="360"/>
      </w:pPr>
      <w:rPr>
        <w:rFonts w:hint="default"/>
      </w:rPr>
    </w:lvl>
    <w:lvl w:ilvl="5">
      <w:start w:val="1"/>
      <w:numFmt w:val="none"/>
      <w:suff w:val="nothing"/>
      <w:lvlText w:val="​"/>
      <w:lvlJc w:val="left"/>
      <w:pPr>
        <w:ind w:left="2444" w:hanging="360"/>
      </w:pPr>
      <w:rPr>
        <w:rFonts w:hint="default"/>
      </w:rPr>
    </w:lvl>
    <w:lvl w:ilvl="6">
      <w:start w:val="1"/>
      <w:numFmt w:val="none"/>
      <w:suff w:val="nothing"/>
      <w:lvlText w:val="​"/>
      <w:lvlJc w:val="left"/>
      <w:pPr>
        <w:ind w:left="2804" w:hanging="360"/>
      </w:pPr>
      <w:rPr>
        <w:rFonts w:hint="default"/>
      </w:rPr>
    </w:lvl>
    <w:lvl w:ilvl="7">
      <w:start w:val="1"/>
      <w:numFmt w:val="none"/>
      <w:suff w:val="nothing"/>
      <w:lvlText w:val="​"/>
      <w:lvlJc w:val="left"/>
      <w:pPr>
        <w:ind w:left="3164" w:hanging="360"/>
      </w:pPr>
      <w:rPr>
        <w:rFonts w:hint="default"/>
      </w:rPr>
    </w:lvl>
    <w:lvl w:ilvl="8">
      <w:start w:val="1"/>
      <w:numFmt w:val="none"/>
      <w:suff w:val="nothing"/>
      <w:lvlText w:val="​"/>
      <w:lvlJc w:val="left"/>
      <w:pPr>
        <w:ind w:left="3524" w:hanging="360"/>
      </w:pPr>
      <w:rPr>
        <w:rFonts w:hint="default"/>
      </w:rPr>
    </w:lvl>
  </w:abstractNum>
  <w:abstractNum w:abstractNumId="8" w15:restartNumberingAfterBreak="0">
    <w:nsid w:val="0000001B"/>
    <w:multiLevelType w:val="multilevel"/>
    <w:tmpl w:val="FF20F588"/>
    <w:name w:val="WW8Num27"/>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9" w15:restartNumberingAfterBreak="0">
    <w:nsid w:val="0402752E"/>
    <w:multiLevelType w:val="multilevel"/>
    <w:tmpl w:val="A8C65A0C"/>
    <w:lvl w:ilvl="0">
      <w:start w:val="2"/>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8512E1C"/>
    <w:multiLevelType w:val="multilevel"/>
    <w:tmpl w:val="96E08CD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ascii="Tahoma" w:eastAsia="Times New Roman" w:hAnsi="Tahoma" w:cs="Tahoma"/>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9C325F3"/>
    <w:multiLevelType w:val="hybridMultilevel"/>
    <w:tmpl w:val="D6F86824"/>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0E9816AB"/>
    <w:multiLevelType w:val="hybridMultilevel"/>
    <w:tmpl w:val="2A0A09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1F2BB8"/>
    <w:multiLevelType w:val="hybridMultilevel"/>
    <w:tmpl w:val="503A26F2"/>
    <w:lvl w:ilvl="0" w:tplc="892AB482">
      <w:start w:val="1"/>
      <w:numFmt w:val="lowerLetter"/>
      <w:lvlText w:val="%1)"/>
      <w:lvlJc w:val="left"/>
      <w:pPr>
        <w:ind w:left="1494"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B5815"/>
    <w:multiLevelType w:val="hybridMultilevel"/>
    <w:tmpl w:val="5E0C8E78"/>
    <w:lvl w:ilvl="0" w:tplc="FFFFFFFF">
      <w:start w:val="1"/>
      <w:numFmt w:val="decimal"/>
      <w:lvlText w:val="%1."/>
      <w:lvlJc w:val="left"/>
      <w:pPr>
        <w:tabs>
          <w:tab w:val="num" w:pos="2988"/>
        </w:tabs>
        <w:ind w:left="2988" w:hanging="360"/>
      </w:pPr>
    </w:lvl>
    <w:lvl w:ilvl="1" w:tplc="FFFFFFFF">
      <w:start w:val="1"/>
      <w:numFmt w:val="decimal"/>
      <w:lvlText w:val="%2)"/>
      <w:lvlJc w:val="left"/>
      <w:pPr>
        <w:tabs>
          <w:tab w:val="num" w:pos="3708"/>
        </w:tabs>
        <w:ind w:left="3708" w:hanging="360"/>
      </w:pPr>
    </w:lvl>
    <w:lvl w:ilvl="2" w:tplc="FFFFFFFF">
      <w:start w:val="1"/>
      <w:numFmt w:val="lowerLetter"/>
      <w:lvlText w:val="%3)"/>
      <w:lvlJc w:val="left"/>
      <w:pPr>
        <w:tabs>
          <w:tab w:val="num" w:pos="4329"/>
        </w:tabs>
        <w:ind w:left="4329" w:hanging="360"/>
      </w:pPr>
    </w:lvl>
    <w:lvl w:ilvl="3" w:tplc="FFFFFFFF">
      <w:start w:val="1"/>
      <w:numFmt w:val="decimal"/>
      <w:lvlText w:val="%4."/>
      <w:lvlJc w:val="left"/>
      <w:pPr>
        <w:tabs>
          <w:tab w:val="num" w:pos="5148"/>
        </w:tabs>
        <w:ind w:left="5148" w:hanging="360"/>
      </w:pPr>
    </w:lvl>
    <w:lvl w:ilvl="4" w:tplc="FFFFFFFF">
      <w:start w:val="1"/>
      <w:numFmt w:val="decimal"/>
      <w:lvlText w:val="%5."/>
      <w:lvlJc w:val="left"/>
      <w:pPr>
        <w:tabs>
          <w:tab w:val="num" w:pos="5868"/>
        </w:tabs>
        <w:ind w:left="5868" w:hanging="360"/>
      </w:pPr>
    </w:lvl>
    <w:lvl w:ilvl="5" w:tplc="FFFFFFFF">
      <w:start w:val="1"/>
      <w:numFmt w:val="decimal"/>
      <w:lvlText w:val="%6."/>
      <w:lvlJc w:val="left"/>
      <w:pPr>
        <w:tabs>
          <w:tab w:val="num" w:pos="6588"/>
        </w:tabs>
        <w:ind w:left="6588" w:hanging="360"/>
      </w:pPr>
    </w:lvl>
    <w:lvl w:ilvl="6" w:tplc="FFFFFFFF">
      <w:start w:val="1"/>
      <w:numFmt w:val="decimal"/>
      <w:lvlText w:val="%7."/>
      <w:lvlJc w:val="left"/>
      <w:pPr>
        <w:tabs>
          <w:tab w:val="num" w:pos="7308"/>
        </w:tabs>
        <w:ind w:left="7308" w:hanging="360"/>
      </w:pPr>
    </w:lvl>
    <w:lvl w:ilvl="7" w:tplc="FFFFFFFF">
      <w:start w:val="1"/>
      <w:numFmt w:val="decimal"/>
      <w:lvlText w:val="%8."/>
      <w:lvlJc w:val="left"/>
      <w:pPr>
        <w:tabs>
          <w:tab w:val="num" w:pos="8028"/>
        </w:tabs>
        <w:ind w:left="8028" w:hanging="360"/>
      </w:pPr>
    </w:lvl>
    <w:lvl w:ilvl="8" w:tplc="FFFFFFFF">
      <w:start w:val="1"/>
      <w:numFmt w:val="decimal"/>
      <w:lvlText w:val="%9."/>
      <w:lvlJc w:val="left"/>
      <w:pPr>
        <w:tabs>
          <w:tab w:val="num" w:pos="8748"/>
        </w:tabs>
        <w:ind w:left="8748" w:hanging="360"/>
      </w:pPr>
    </w:lvl>
  </w:abstractNum>
  <w:abstractNum w:abstractNumId="15" w15:restartNumberingAfterBreak="0">
    <w:nsid w:val="12975E17"/>
    <w:multiLevelType w:val="hybridMultilevel"/>
    <w:tmpl w:val="AE92C8C4"/>
    <w:lvl w:ilvl="0" w:tplc="7FFEA13C">
      <w:start w:val="1"/>
      <w:numFmt w:val="decimal"/>
      <w:lvlText w:val="%1."/>
      <w:lvlJc w:val="left"/>
      <w:pPr>
        <w:tabs>
          <w:tab w:val="num" w:pos="2007"/>
        </w:tabs>
        <w:ind w:left="2007"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A02423"/>
    <w:multiLevelType w:val="hybridMultilevel"/>
    <w:tmpl w:val="F8A6A372"/>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5660C43"/>
    <w:multiLevelType w:val="hybridMultilevel"/>
    <w:tmpl w:val="4452896E"/>
    <w:lvl w:ilvl="0" w:tplc="4AEEE134">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7732A9"/>
    <w:multiLevelType w:val="multilevel"/>
    <w:tmpl w:val="EEFA6AF0"/>
    <w:lvl w:ilvl="0">
      <w:start w:val="1"/>
      <w:numFmt w:val="decimal"/>
      <w:lvlText w:val="%1."/>
      <w:lvlJc w:val="left"/>
      <w:pPr>
        <w:tabs>
          <w:tab w:val="num" w:pos="794"/>
        </w:tabs>
        <w:ind w:left="794" w:hanging="397"/>
      </w:pPr>
    </w:lvl>
    <w:lvl w:ilvl="1">
      <w:start w:val="1"/>
      <w:numFmt w:val="decimal"/>
      <w:lvlText w:val="%1.%2."/>
      <w:lvlJc w:val="left"/>
      <w:pPr>
        <w:tabs>
          <w:tab w:val="num" w:pos="1674"/>
        </w:tabs>
        <w:ind w:left="1674" w:hanging="567"/>
      </w:pPr>
      <w:rPr>
        <w:color w:val="auto"/>
      </w:rPr>
    </w:lvl>
    <w:lvl w:ilvl="2">
      <w:start w:val="1"/>
      <w:numFmt w:val="lowerLetter"/>
      <w:lvlText w:val="%3."/>
      <w:lvlJc w:val="left"/>
      <w:pPr>
        <w:tabs>
          <w:tab w:val="num" w:pos="1248"/>
        </w:tabs>
        <w:ind w:left="1248" w:hanging="851"/>
      </w:pPr>
    </w:lvl>
    <w:lvl w:ilvl="3">
      <w:start w:val="1"/>
      <w:numFmt w:val="decimal"/>
      <w:lvlText w:val="%1.%2.%3.%4."/>
      <w:lvlJc w:val="left"/>
      <w:pPr>
        <w:tabs>
          <w:tab w:val="num" w:pos="2197"/>
        </w:tabs>
        <w:ind w:left="2125" w:hanging="648"/>
      </w:pPr>
    </w:lvl>
    <w:lvl w:ilvl="4">
      <w:start w:val="1"/>
      <w:numFmt w:val="decimal"/>
      <w:lvlText w:val="%1.%2.%3.%4.%5."/>
      <w:lvlJc w:val="left"/>
      <w:pPr>
        <w:tabs>
          <w:tab w:val="num" w:pos="2917"/>
        </w:tabs>
        <w:ind w:left="2629" w:hanging="792"/>
      </w:pPr>
    </w:lvl>
    <w:lvl w:ilvl="5">
      <w:start w:val="1"/>
      <w:numFmt w:val="decimal"/>
      <w:lvlText w:val="%1.%2.%3.%4.%5.%6."/>
      <w:lvlJc w:val="left"/>
      <w:pPr>
        <w:tabs>
          <w:tab w:val="num" w:pos="3277"/>
        </w:tabs>
        <w:ind w:left="3133" w:hanging="936"/>
      </w:pPr>
    </w:lvl>
    <w:lvl w:ilvl="6">
      <w:start w:val="1"/>
      <w:numFmt w:val="decimal"/>
      <w:lvlText w:val="%1.%2.%3.%4.%5.%6.%7."/>
      <w:lvlJc w:val="left"/>
      <w:pPr>
        <w:tabs>
          <w:tab w:val="num" w:pos="3997"/>
        </w:tabs>
        <w:ind w:left="3637" w:hanging="1080"/>
      </w:pPr>
    </w:lvl>
    <w:lvl w:ilvl="7">
      <w:start w:val="1"/>
      <w:numFmt w:val="decimal"/>
      <w:lvlText w:val="%1.%2.%3.%4.%5.%6.%7.%8."/>
      <w:lvlJc w:val="left"/>
      <w:pPr>
        <w:tabs>
          <w:tab w:val="num" w:pos="4357"/>
        </w:tabs>
        <w:ind w:left="4141" w:hanging="1224"/>
      </w:pPr>
    </w:lvl>
    <w:lvl w:ilvl="8">
      <w:start w:val="1"/>
      <w:numFmt w:val="decimal"/>
      <w:lvlText w:val="%1.%2.%3.%4.%5.%6.%7.%8.%9."/>
      <w:lvlJc w:val="left"/>
      <w:pPr>
        <w:tabs>
          <w:tab w:val="num" w:pos="5077"/>
        </w:tabs>
        <w:ind w:left="4717" w:hanging="1440"/>
      </w:pPr>
    </w:lvl>
  </w:abstractNum>
  <w:abstractNum w:abstractNumId="19" w15:restartNumberingAfterBreak="0">
    <w:nsid w:val="1B51166F"/>
    <w:multiLevelType w:val="hybridMultilevel"/>
    <w:tmpl w:val="849A7532"/>
    <w:lvl w:ilvl="0" w:tplc="5A225B20">
      <w:start w:val="1"/>
      <w:numFmt w:val="lowerLetter"/>
      <w:lvlText w:val="%1)"/>
      <w:lvlJc w:val="left"/>
      <w:pPr>
        <w:ind w:left="1495"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2D567B"/>
    <w:multiLevelType w:val="multilevel"/>
    <w:tmpl w:val="02FE3518"/>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264F580F"/>
    <w:multiLevelType w:val="hybridMultilevel"/>
    <w:tmpl w:val="FCB09C3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E4647828">
      <w:start w:val="1"/>
      <w:numFmt w:val="decimal"/>
      <w:lvlText w:val="%4."/>
      <w:lvlJc w:val="left"/>
      <w:pPr>
        <w:ind w:left="360" w:hanging="360"/>
      </w:pPr>
      <w:rPr>
        <w:rFonts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3" w15:restartNumberingAfterBreak="0">
    <w:nsid w:val="2F3B2183"/>
    <w:multiLevelType w:val="hybridMultilevel"/>
    <w:tmpl w:val="D26855AC"/>
    <w:lvl w:ilvl="0" w:tplc="B7D63D5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4" w15:restartNumberingAfterBreak="0">
    <w:nsid w:val="30782E4E"/>
    <w:multiLevelType w:val="hybridMultilevel"/>
    <w:tmpl w:val="38E4EFE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5" w15:restartNumberingAfterBreak="0">
    <w:nsid w:val="33243BEE"/>
    <w:multiLevelType w:val="hybridMultilevel"/>
    <w:tmpl w:val="C6705FEE"/>
    <w:lvl w:ilvl="0" w:tplc="97F65546">
      <w:start w:val="1"/>
      <w:numFmt w:val="decimal"/>
      <w:lvlText w:val="%1."/>
      <w:lvlJc w:val="left"/>
      <w:pPr>
        <w:ind w:left="360" w:hanging="360"/>
      </w:pPr>
      <w:rPr>
        <w:b w:val="0"/>
        <w:color w:val="auto"/>
      </w:rPr>
    </w:lvl>
    <w:lvl w:ilvl="1" w:tplc="EECCBDD6">
      <w:start w:val="1"/>
      <w:numFmt w:val="bullet"/>
      <w:lvlText w:val=""/>
      <w:lvlJc w:val="left"/>
      <w:pPr>
        <w:tabs>
          <w:tab w:val="num" w:pos="2008"/>
        </w:tabs>
        <w:ind w:left="2008" w:hanging="360"/>
      </w:pPr>
      <w:rPr>
        <w:rFonts w:ascii="Symbol" w:hAnsi="Symbol" w:hint="default"/>
        <w:color w:val="auto"/>
      </w:rPr>
    </w:lvl>
    <w:lvl w:ilvl="2" w:tplc="FF88A98E">
      <w:start w:val="1"/>
      <w:numFmt w:val="decimal"/>
      <w:lvlText w:val="%3."/>
      <w:lvlJc w:val="left"/>
      <w:pPr>
        <w:tabs>
          <w:tab w:val="num" w:pos="2728"/>
        </w:tabs>
        <w:ind w:left="2728" w:hanging="360"/>
      </w:pPr>
      <w:rPr>
        <w:color w:val="auto"/>
      </w:rPr>
    </w:lvl>
    <w:lvl w:ilvl="3" w:tplc="0415000F">
      <w:start w:val="1"/>
      <w:numFmt w:val="decimal"/>
      <w:lvlText w:val="%4."/>
      <w:lvlJc w:val="left"/>
      <w:pPr>
        <w:tabs>
          <w:tab w:val="num" w:pos="3448"/>
        </w:tabs>
        <w:ind w:left="3448" w:hanging="360"/>
      </w:pPr>
    </w:lvl>
    <w:lvl w:ilvl="4" w:tplc="04150019">
      <w:start w:val="1"/>
      <w:numFmt w:val="decimal"/>
      <w:lvlText w:val="%5."/>
      <w:lvlJc w:val="left"/>
      <w:pPr>
        <w:tabs>
          <w:tab w:val="num" w:pos="4168"/>
        </w:tabs>
        <w:ind w:left="4168" w:hanging="360"/>
      </w:pPr>
    </w:lvl>
    <w:lvl w:ilvl="5" w:tplc="0415001B">
      <w:start w:val="1"/>
      <w:numFmt w:val="decimal"/>
      <w:lvlText w:val="%6."/>
      <w:lvlJc w:val="left"/>
      <w:pPr>
        <w:tabs>
          <w:tab w:val="num" w:pos="4888"/>
        </w:tabs>
        <w:ind w:left="4888" w:hanging="360"/>
      </w:pPr>
    </w:lvl>
    <w:lvl w:ilvl="6" w:tplc="0415000F">
      <w:start w:val="1"/>
      <w:numFmt w:val="decimal"/>
      <w:lvlText w:val="%7."/>
      <w:lvlJc w:val="left"/>
      <w:pPr>
        <w:tabs>
          <w:tab w:val="num" w:pos="5608"/>
        </w:tabs>
        <w:ind w:left="5608" w:hanging="360"/>
      </w:pPr>
    </w:lvl>
    <w:lvl w:ilvl="7" w:tplc="04150019">
      <w:start w:val="1"/>
      <w:numFmt w:val="decimal"/>
      <w:lvlText w:val="%8."/>
      <w:lvlJc w:val="left"/>
      <w:pPr>
        <w:tabs>
          <w:tab w:val="num" w:pos="6328"/>
        </w:tabs>
        <w:ind w:left="6328" w:hanging="360"/>
      </w:pPr>
    </w:lvl>
    <w:lvl w:ilvl="8" w:tplc="0415001B">
      <w:start w:val="1"/>
      <w:numFmt w:val="decimal"/>
      <w:lvlText w:val="%9."/>
      <w:lvlJc w:val="left"/>
      <w:pPr>
        <w:tabs>
          <w:tab w:val="num" w:pos="7048"/>
        </w:tabs>
        <w:ind w:left="7048" w:hanging="360"/>
      </w:pPr>
    </w:lvl>
  </w:abstractNum>
  <w:abstractNum w:abstractNumId="26" w15:restartNumberingAfterBreak="0">
    <w:nsid w:val="37DF3596"/>
    <w:multiLevelType w:val="multilevel"/>
    <w:tmpl w:val="C02029D6"/>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AC55878"/>
    <w:multiLevelType w:val="hybridMultilevel"/>
    <w:tmpl w:val="8D64D0C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3B016363"/>
    <w:multiLevelType w:val="hybridMultilevel"/>
    <w:tmpl w:val="242025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43270B"/>
    <w:multiLevelType w:val="hybridMultilevel"/>
    <w:tmpl w:val="3A1CD2E4"/>
    <w:name w:val="WW8Num2632"/>
    <w:lvl w:ilvl="0" w:tplc="60446E06">
      <w:start w:val="12"/>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434F64"/>
    <w:multiLevelType w:val="hybridMultilevel"/>
    <w:tmpl w:val="B2E20D08"/>
    <w:lvl w:ilvl="0" w:tplc="38881ABA">
      <w:start w:val="1"/>
      <w:numFmt w:val="decimal"/>
      <w:lvlText w:val="%1."/>
      <w:lvlJc w:val="left"/>
      <w:pPr>
        <w:ind w:left="927" w:hanging="360"/>
      </w:pPr>
      <w:rPr>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3EC54CA1"/>
    <w:multiLevelType w:val="hybridMultilevel"/>
    <w:tmpl w:val="17C8CABC"/>
    <w:lvl w:ilvl="0" w:tplc="2F3C87A6">
      <w:start w:val="1"/>
      <w:numFmt w:val="lowerLetter"/>
      <w:lvlText w:val="%1)"/>
      <w:lvlJc w:val="left"/>
      <w:pPr>
        <w:ind w:left="149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3A4C70"/>
    <w:multiLevelType w:val="hybridMultilevel"/>
    <w:tmpl w:val="4C907FC2"/>
    <w:lvl w:ilvl="0" w:tplc="A594AF54">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1354D1B"/>
    <w:multiLevelType w:val="multilevel"/>
    <w:tmpl w:val="1C8EE396"/>
    <w:name w:val="WW8Num272"/>
    <w:lvl w:ilvl="0">
      <w:start w:val="1"/>
      <w:numFmt w:val="lowerLetter"/>
      <w:lvlText w:val="%1)"/>
      <w:lvlJc w:val="left"/>
      <w:pPr>
        <w:tabs>
          <w:tab w:val="num" w:pos="0"/>
        </w:tabs>
        <w:ind w:left="720"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080" w:hanging="360"/>
      </w:pPr>
      <w:rPr>
        <w:rFonts w:hint="default"/>
      </w:rPr>
    </w:lvl>
    <w:lvl w:ilvl="2">
      <w:start w:val="1"/>
      <w:numFmt w:val="none"/>
      <w:suff w:val="nothing"/>
      <w:lvlText w:val="​"/>
      <w:lvlJc w:val="left"/>
      <w:pPr>
        <w:ind w:left="1440" w:hanging="360"/>
      </w:pPr>
      <w:rPr>
        <w:rFonts w:hint="default"/>
      </w:rPr>
    </w:lvl>
    <w:lvl w:ilvl="3">
      <w:start w:val="1"/>
      <w:numFmt w:val="none"/>
      <w:suff w:val="nothing"/>
      <w:lvlText w:val="​"/>
      <w:lvlJc w:val="left"/>
      <w:pPr>
        <w:ind w:left="1800" w:hanging="360"/>
      </w:pPr>
      <w:rPr>
        <w:rFonts w:hint="default"/>
      </w:rPr>
    </w:lvl>
    <w:lvl w:ilvl="4">
      <w:start w:val="1"/>
      <w:numFmt w:val="none"/>
      <w:suff w:val="nothing"/>
      <w:lvlText w:val="​"/>
      <w:lvlJc w:val="left"/>
      <w:pPr>
        <w:ind w:left="2160" w:hanging="360"/>
      </w:pPr>
      <w:rPr>
        <w:rFonts w:hint="default"/>
      </w:rPr>
    </w:lvl>
    <w:lvl w:ilvl="5">
      <w:start w:val="1"/>
      <w:numFmt w:val="none"/>
      <w:suff w:val="nothing"/>
      <w:lvlText w:val="​"/>
      <w:lvlJc w:val="left"/>
      <w:pPr>
        <w:ind w:left="2520" w:hanging="360"/>
      </w:pPr>
      <w:rPr>
        <w:rFonts w:hint="default"/>
      </w:rPr>
    </w:lvl>
    <w:lvl w:ilvl="6">
      <w:start w:val="1"/>
      <w:numFmt w:val="none"/>
      <w:suff w:val="nothing"/>
      <w:lvlText w:val="​"/>
      <w:lvlJc w:val="left"/>
      <w:pPr>
        <w:ind w:left="2880" w:hanging="360"/>
      </w:pPr>
      <w:rPr>
        <w:rFonts w:hint="default"/>
      </w:rPr>
    </w:lvl>
    <w:lvl w:ilvl="7">
      <w:start w:val="1"/>
      <w:numFmt w:val="none"/>
      <w:suff w:val="nothing"/>
      <w:lvlText w:val="​"/>
      <w:lvlJc w:val="left"/>
      <w:pPr>
        <w:ind w:left="3240" w:hanging="360"/>
      </w:pPr>
      <w:rPr>
        <w:rFonts w:hint="default"/>
      </w:rPr>
    </w:lvl>
    <w:lvl w:ilvl="8">
      <w:start w:val="1"/>
      <w:numFmt w:val="none"/>
      <w:suff w:val="nothing"/>
      <w:lvlText w:val="​"/>
      <w:lvlJc w:val="left"/>
      <w:pPr>
        <w:ind w:left="3600" w:hanging="360"/>
      </w:pPr>
      <w:rPr>
        <w:rFonts w:hint="default"/>
      </w:rPr>
    </w:lvl>
  </w:abstractNum>
  <w:abstractNum w:abstractNumId="34" w15:restartNumberingAfterBreak="0">
    <w:nsid w:val="425D2D32"/>
    <w:multiLevelType w:val="hybridMultilevel"/>
    <w:tmpl w:val="2EFAABF8"/>
    <w:lvl w:ilvl="0" w:tplc="CB66A3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15:restartNumberingAfterBreak="0">
    <w:nsid w:val="43572255"/>
    <w:multiLevelType w:val="hybridMultilevel"/>
    <w:tmpl w:val="88C4546A"/>
    <w:lvl w:ilvl="0" w:tplc="48C06E6C">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41637C9"/>
    <w:multiLevelType w:val="hybridMultilevel"/>
    <w:tmpl w:val="8FC6497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5587E3B"/>
    <w:multiLevelType w:val="multilevel"/>
    <w:tmpl w:val="73166DFA"/>
    <w:name w:val="WW8Num263"/>
    <w:lvl w:ilvl="0">
      <w:start w:val="8"/>
      <w:numFmt w:val="decimal"/>
      <w:lvlText w:val="%1."/>
      <w:lvlJc w:val="left"/>
      <w:pPr>
        <w:tabs>
          <w:tab w:val="num" w:pos="208"/>
        </w:tabs>
        <w:ind w:left="928"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288" w:hanging="360"/>
      </w:pPr>
      <w:rPr>
        <w:rFonts w:hint="default"/>
      </w:rPr>
    </w:lvl>
    <w:lvl w:ilvl="2">
      <w:start w:val="1"/>
      <w:numFmt w:val="none"/>
      <w:suff w:val="nothing"/>
      <w:lvlText w:val="​"/>
      <w:lvlJc w:val="left"/>
      <w:pPr>
        <w:ind w:left="1648" w:hanging="360"/>
      </w:pPr>
      <w:rPr>
        <w:rFonts w:hint="default"/>
      </w:rPr>
    </w:lvl>
    <w:lvl w:ilvl="3">
      <w:start w:val="1"/>
      <w:numFmt w:val="none"/>
      <w:suff w:val="nothing"/>
      <w:lvlText w:val="​"/>
      <w:lvlJc w:val="left"/>
      <w:pPr>
        <w:ind w:left="2008" w:hanging="360"/>
      </w:pPr>
      <w:rPr>
        <w:rFonts w:hint="default"/>
      </w:rPr>
    </w:lvl>
    <w:lvl w:ilvl="4">
      <w:start w:val="1"/>
      <w:numFmt w:val="none"/>
      <w:suff w:val="nothing"/>
      <w:lvlText w:val="​"/>
      <w:lvlJc w:val="left"/>
      <w:pPr>
        <w:ind w:left="2368" w:hanging="360"/>
      </w:pPr>
      <w:rPr>
        <w:rFonts w:hint="default"/>
      </w:rPr>
    </w:lvl>
    <w:lvl w:ilvl="5">
      <w:start w:val="1"/>
      <w:numFmt w:val="none"/>
      <w:suff w:val="nothing"/>
      <w:lvlText w:val="​"/>
      <w:lvlJc w:val="left"/>
      <w:pPr>
        <w:ind w:left="2728" w:hanging="360"/>
      </w:pPr>
      <w:rPr>
        <w:rFonts w:hint="default"/>
      </w:rPr>
    </w:lvl>
    <w:lvl w:ilvl="6">
      <w:start w:val="1"/>
      <w:numFmt w:val="none"/>
      <w:suff w:val="nothing"/>
      <w:lvlText w:val="​"/>
      <w:lvlJc w:val="left"/>
      <w:pPr>
        <w:ind w:left="3088" w:hanging="360"/>
      </w:pPr>
      <w:rPr>
        <w:rFonts w:hint="default"/>
      </w:rPr>
    </w:lvl>
    <w:lvl w:ilvl="7">
      <w:start w:val="1"/>
      <w:numFmt w:val="none"/>
      <w:suff w:val="nothing"/>
      <w:lvlText w:val="​"/>
      <w:lvlJc w:val="left"/>
      <w:pPr>
        <w:ind w:left="3448" w:hanging="360"/>
      </w:pPr>
      <w:rPr>
        <w:rFonts w:hint="default"/>
      </w:rPr>
    </w:lvl>
    <w:lvl w:ilvl="8">
      <w:start w:val="1"/>
      <w:numFmt w:val="none"/>
      <w:suff w:val="nothing"/>
      <w:lvlText w:val="​"/>
      <w:lvlJc w:val="left"/>
      <w:pPr>
        <w:ind w:left="3808" w:hanging="360"/>
      </w:pPr>
      <w:rPr>
        <w:rFonts w:hint="default"/>
      </w:rPr>
    </w:lvl>
  </w:abstractNum>
  <w:abstractNum w:abstractNumId="38" w15:restartNumberingAfterBreak="0">
    <w:nsid w:val="48563DF1"/>
    <w:multiLevelType w:val="hybridMultilevel"/>
    <w:tmpl w:val="DD9E8A60"/>
    <w:lvl w:ilvl="0" w:tplc="3D98492C">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9324AA1"/>
    <w:multiLevelType w:val="hybridMultilevel"/>
    <w:tmpl w:val="13668E8A"/>
    <w:lvl w:ilvl="0" w:tplc="04150017">
      <w:start w:val="1"/>
      <w:numFmt w:val="lowerLetter"/>
      <w:lvlText w:val="%1)"/>
      <w:lvlJc w:val="left"/>
      <w:pPr>
        <w:ind w:left="1495" w:hanging="360"/>
      </w:pPr>
      <w:rPr>
        <w:rFonts w:hint="default"/>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49EF16AD"/>
    <w:multiLevelType w:val="hybridMultilevel"/>
    <w:tmpl w:val="1EF4BE04"/>
    <w:lvl w:ilvl="0" w:tplc="B7D63D56">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1" w15:restartNumberingAfterBreak="0">
    <w:nsid w:val="4AC22A8C"/>
    <w:multiLevelType w:val="multilevel"/>
    <w:tmpl w:val="5F501980"/>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15:restartNumberingAfterBreak="0">
    <w:nsid w:val="4BD57EC3"/>
    <w:multiLevelType w:val="hybridMultilevel"/>
    <w:tmpl w:val="ACDE5CD4"/>
    <w:lvl w:ilvl="0" w:tplc="04150017">
      <w:start w:val="1"/>
      <w:numFmt w:val="lowerLetter"/>
      <w:lvlText w:val="%1)"/>
      <w:lvlJc w:val="left"/>
      <w:pPr>
        <w:ind w:left="1071" w:hanging="360"/>
      </w:p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43" w15:restartNumberingAfterBreak="0">
    <w:nsid w:val="56E961BF"/>
    <w:multiLevelType w:val="hybridMultilevel"/>
    <w:tmpl w:val="B4E2B06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5AA1218E"/>
    <w:multiLevelType w:val="multilevel"/>
    <w:tmpl w:val="70642084"/>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5B063E78"/>
    <w:multiLevelType w:val="hybridMultilevel"/>
    <w:tmpl w:val="6BAE919E"/>
    <w:lvl w:ilvl="0" w:tplc="B7D63D56">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6" w15:restartNumberingAfterBreak="0">
    <w:nsid w:val="5EAD688B"/>
    <w:multiLevelType w:val="hybridMultilevel"/>
    <w:tmpl w:val="F7D65990"/>
    <w:lvl w:ilvl="0" w:tplc="9EDE49A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5EBE65FC"/>
    <w:multiLevelType w:val="multilevel"/>
    <w:tmpl w:val="DC08D336"/>
    <w:lvl w:ilvl="0">
      <w:start w:val="1"/>
      <w:numFmt w:val="decimal"/>
      <w:lvlText w:val="%1."/>
      <w:lvlJc w:val="left"/>
      <w:pPr>
        <w:tabs>
          <w:tab w:val="num" w:pos="502"/>
        </w:tabs>
        <w:ind w:left="502" w:hanging="360"/>
      </w:pPr>
      <w:rPr>
        <w:b w:val="0"/>
      </w:rPr>
    </w:lvl>
    <w:lvl w:ilvl="1">
      <w:start w:val="1"/>
      <w:numFmt w:val="decimal"/>
      <w:lvlText w:val="%2"/>
      <w:lvlJc w:val="left"/>
      <w:pPr>
        <w:tabs>
          <w:tab w:val="num" w:pos="1740"/>
        </w:tabs>
        <w:ind w:left="1740" w:hanging="360"/>
      </w:pPr>
    </w:lvl>
    <w:lvl w:ilvl="2">
      <w:start w:val="1"/>
      <w:numFmt w:val="decimal"/>
      <w:lvlText w:val="%3."/>
      <w:lvlJc w:val="left"/>
      <w:pPr>
        <w:tabs>
          <w:tab w:val="num" w:pos="2640"/>
        </w:tabs>
        <w:ind w:left="2640" w:hanging="360"/>
      </w:pPr>
    </w:lvl>
    <w:lvl w:ilvl="3">
      <w:start w:val="1"/>
      <w:numFmt w:val="lowerLetter"/>
      <w:lvlText w:val="%4)"/>
      <w:lvlJc w:val="left"/>
      <w:pPr>
        <w:tabs>
          <w:tab w:val="num" w:pos="3180"/>
        </w:tabs>
        <w:ind w:left="31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61280D13"/>
    <w:multiLevelType w:val="hybridMultilevel"/>
    <w:tmpl w:val="B4E2B06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62EE1E08"/>
    <w:multiLevelType w:val="hybridMultilevel"/>
    <w:tmpl w:val="89E82296"/>
    <w:lvl w:ilvl="0" w:tplc="B7D63D5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0" w15:restartNumberingAfterBreak="0">
    <w:nsid w:val="63AF0D7F"/>
    <w:multiLevelType w:val="hybridMultilevel"/>
    <w:tmpl w:val="D15C5374"/>
    <w:lvl w:ilvl="0" w:tplc="0BFC2A00">
      <w:start w:val="1"/>
      <w:numFmt w:val="lowerLetter"/>
      <w:lvlText w:val="%1)"/>
      <w:lvlJc w:val="left"/>
      <w:pPr>
        <w:ind w:left="1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C2476F4"/>
    <w:multiLevelType w:val="hybridMultilevel"/>
    <w:tmpl w:val="2ED4F058"/>
    <w:lvl w:ilvl="0" w:tplc="F7B458B0">
      <w:start w:val="1"/>
      <w:numFmt w:val="lowerLetter"/>
      <w:lvlText w:val="%1)"/>
      <w:lvlJc w:val="left"/>
      <w:pPr>
        <w:ind w:left="1495" w:hanging="360"/>
      </w:pPr>
      <w:rPr>
        <w:rFont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861CE0"/>
    <w:multiLevelType w:val="hybridMultilevel"/>
    <w:tmpl w:val="D6F86824"/>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71C61810"/>
    <w:multiLevelType w:val="hybridMultilevel"/>
    <w:tmpl w:val="CB26E872"/>
    <w:name w:val="WW8Num262"/>
    <w:lvl w:ilvl="0" w:tplc="D64A7FC4">
      <w:start w:val="11"/>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24F0931"/>
    <w:multiLevelType w:val="hybridMultilevel"/>
    <w:tmpl w:val="8A8203C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4BD3510"/>
    <w:multiLevelType w:val="hybridMultilevel"/>
    <w:tmpl w:val="B8701D5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7" w15:restartNumberingAfterBreak="0">
    <w:nsid w:val="7ADF04A9"/>
    <w:multiLevelType w:val="hybridMultilevel"/>
    <w:tmpl w:val="0F86DA3C"/>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7E030446"/>
    <w:multiLevelType w:val="multilevel"/>
    <w:tmpl w:val="587E5C90"/>
    <w:lvl w:ilvl="0">
      <w:start w:val="1"/>
      <w:numFmt w:val="decimal"/>
      <w:lvlText w:val="%1)"/>
      <w:lvlJc w:val="left"/>
      <w:pPr>
        <w:tabs>
          <w:tab w:val="num" w:pos="1020"/>
        </w:tabs>
        <w:ind w:left="1020"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i w:val="0"/>
      </w:rPr>
    </w:lvl>
    <w:lvl w:ilvl="3">
      <w:start w:val="1"/>
      <w:numFmt w:val="lowerLetter"/>
      <w:lvlText w:val="%4)"/>
      <w:lvlJc w:val="left"/>
      <w:pPr>
        <w:tabs>
          <w:tab w:val="num" w:pos="1494"/>
        </w:tabs>
        <w:ind w:left="1494"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5"/>
  </w:num>
  <w:num w:numId="2">
    <w:abstractNumId w:val="53"/>
  </w:num>
  <w:num w:numId="3">
    <w:abstractNumId w:val="39"/>
  </w:num>
  <w:num w:numId="4">
    <w:abstractNumId w:val="21"/>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7"/>
    <w:lvlOverride w:ilvl="0">
      <w:startOverride w:val="1"/>
    </w:lvlOverride>
  </w:num>
  <w:num w:numId="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22"/>
  </w:num>
  <w:num w:numId="12">
    <w:abstractNumId w:val="24"/>
  </w:num>
  <w:num w:numId="13">
    <w:abstractNumId w:val="51"/>
  </w:num>
  <w:num w:numId="14">
    <w:abstractNumId w:val="17"/>
  </w:num>
  <w:num w:numId="15">
    <w:abstractNumId w:val="20"/>
  </w:num>
  <w:num w:numId="16">
    <w:abstractNumId w:val="10"/>
  </w:num>
  <w:num w:numId="17">
    <w:abstractNumId w:val="41"/>
  </w:num>
  <w:num w:numId="18">
    <w:abstractNumId w:val="26"/>
  </w:num>
  <w:num w:numId="19">
    <w:abstractNumId w:val="44"/>
  </w:num>
  <w:num w:numId="20">
    <w:abstractNumId w:val="50"/>
  </w:num>
  <w:num w:numId="21">
    <w:abstractNumId w:val="30"/>
  </w:num>
  <w:num w:numId="22">
    <w:abstractNumId w:val="19"/>
  </w:num>
  <w:num w:numId="23">
    <w:abstractNumId w:val="52"/>
  </w:num>
  <w:num w:numId="24">
    <w:abstractNumId w:val="13"/>
  </w:num>
  <w:num w:numId="25">
    <w:abstractNumId w:val="1"/>
  </w:num>
  <w:num w:numId="26">
    <w:abstractNumId w:val="35"/>
  </w:num>
  <w:num w:numId="27">
    <w:abstractNumId w:val="4"/>
  </w:num>
  <w:num w:numId="28">
    <w:abstractNumId w:val="38"/>
  </w:num>
  <w:num w:numId="29">
    <w:abstractNumId w:val="8"/>
  </w:num>
  <w:num w:numId="30">
    <w:abstractNumId w:val="9"/>
  </w:num>
  <w:num w:numId="31">
    <w:abstractNumId w:val="46"/>
  </w:num>
  <w:num w:numId="32">
    <w:abstractNumId w:val="15"/>
  </w:num>
  <w:num w:numId="33">
    <w:abstractNumId w:val="34"/>
  </w:num>
  <w:num w:numId="34">
    <w:abstractNumId w:val="31"/>
  </w:num>
  <w:num w:numId="35">
    <w:abstractNumId w:val="58"/>
  </w:num>
  <w:num w:numId="36">
    <w:abstractNumId w:val="23"/>
  </w:num>
  <w:num w:numId="37">
    <w:abstractNumId w:val="42"/>
  </w:num>
  <w:num w:numId="38">
    <w:abstractNumId w:val="48"/>
  </w:num>
  <w:num w:numId="39">
    <w:abstractNumId w:val="45"/>
  </w:num>
  <w:num w:numId="40">
    <w:abstractNumId w:val="40"/>
  </w:num>
  <w:num w:numId="41">
    <w:abstractNumId w:val="11"/>
  </w:num>
  <w:num w:numId="42">
    <w:abstractNumId w:val="55"/>
  </w:num>
  <w:num w:numId="43">
    <w:abstractNumId w:val="43"/>
  </w:num>
  <w:num w:numId="44">
    <w:abstractNumId w:val="49"/>
  </w:num>
  <w:num w:numId="45">
    <w:abstractNumId w:val="16"/>
  </w:num>
  <w:num w:numId="46">
    <w:abstractNumId w:val="27"/>
  </w:num>
  <w:num w:numId="47">
    <w:abstractNumId w:val="56"/>
  </w:num>
  <w:num w:numId="48">
    <w:abstractNumId w:val="12"/>
  </w:num>
  <w:num w:numId="49">
    <w:abstractNumId w:val="28"/>
  </w:num>
  <w:num w:numId="50">
    <w:abstractNumId w:val="3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0EC"/>
    <w:rsid w:val="00006C8A"/>
    <w:rsid w:val="00013A93"/>
    <w:rsid w:val="00014DDA"/>
    <w:rsid w:val="000168AD"/>
    <w:rsid w:val="0001776B"/>
    <w:rsid w:val="00017DC6"/>
    <w:rsid w:val="000210DA"/>
    <w:rsid w:val="000221F1"/>
    <w:rsid w:val="000239D5"/>
    <w:rsid w:val="000257B5"/>
    <w:rsid w:val="00027DD9"/>
    <w:rsid w:val="00030981"/>
    <w:rsid w:val="00030FAA"/>
    <w:rsid w:val="00031046"/>
    <w:rsid w:val="00032D04"/>
    <w:rsid w:val="00033DEE"/>
    <w:rsid w:val="00034031"/>
    <w:rsid w:val="00037072"/>
    <w:rsid w:val="000430B9"/>
    <w:rsid w:val="000437CE"/>
    <w:rsid w:val="00044333"/>
    <w:rsid w:val="00046E50"/>
    <w:rsid w:val="00047BF9"/>
    <w:rsid w:val="00047C31"/>
    <w:rsid w:val="00050A7D"/>
    <w:rsid w:val="00051984"/>
    <w:rsid w:val="00051E12"/>
    <w:rsid w:val="00055309"/>
    <w:rsid w:val="000561D9"/>
    <w:rsid w:val="000604E9"/>
    <w:rsid w:val="00060887"/>
    <w:rsid w:val="00060A67"/>
    <w:rsid w:val="00061933"/>
    <w:rsid w:val="00063AF3"/>
    <w:rsid w:val="00063D65"/>
    <w:rsid w:val="000671B0"/>
    <w:rsid w:val="00073995"/>
    <w:rsid w:val="000757C8"/>
    <w:rsid w:val="000777EE"/>
    <w:rsid w:val="00081FEC"/>
    <w:rsid w:val="00084007"/>
    <w:rsid w:val="00085B2D"/>
    <w:rsid w:val="00085F19"/>
    <w:rsid w:val="000912B2"/>
    <w:rsid w:val="00094C45"/>
    <w:rsid w:val="0009534B"/>
    <w:rsid w:val="00096510"/>
    <w:rsid w:val="0009665E"/>
    <w:rsid w:val="000967E5"/>
    <w:rsid w:val="000A0020"/>
    <w:rsid w:val="000A08E4"/>
    <w:rsid w:val="000A109F"/>
    <w:rsid w:val="000A167A"/>
    <w:rsid w:val="000A3191"/>
    <w:rsid w:val="000A32A9"/>
    <w:rsid w:val="000A4DB1"/>
    <w:rsid w:val="000A536F"/>
    <w:rsid w:val="000A6893"/>
    <w:rsid w:val="000B35CD"/>
    <w:rsid w:val="000B3949"/>
    <w:rsid w:val="000B5520"/>
    <w:rsid w:val="000B6156"/>
    <w:rsid w:val="000C02AE"/>
    <w:rsid w:val="000C2F05"/>
    <w:rsid w:val="000C3F66"/>
    <w:rsid w:val="000C47F8"/>
    <w:rsid w:val="000C4815"/>
    <w:rsid w:val="000C6E38"/>
    <w:rsid w:val="000C753F"/>
    <w:rsid w:val="000D1635"/>
    <w:rsid w:val="000D1D5F"/>
    <w:rsid w:val="000D2227"/>
    <w:rsid w:val="000D3E88"/>
    <w:rsid w:val="000D43F7"/>
    <w:rsid w:val="000D508C"/>
    <w:rsid w:val="000D51BF"/>
    <w:rsid w:val="000D5CBD"/>
    <w:rsid w:val="000D654A"/>
    <w:rsid w:val="000D7240"/>
    <w:rsid w:val="000D767D"/>
    <w:rsid w:val="000D7908"/>
    <w:rsid w:val="000E1809"/>
    <w:rsid w:val="000E1889"/>
    <w:rsid w:val="000E36D9"/>
    <w:rsid w:val="000E3E93"/>
    <w:rsid w:val="000F2803"/>
    <w:rsid w:val="000F2DD3"/>
    <w:rsid w:val="000F3062"/>
    <w:rsid w:val="000F788D"/>
    <w:rsid w:val="00100D60"/>
    <w:rsid w:val="0010223B"/>
    <w:rsid w:val="0010239F"/>
    <w:rsid w:val="0010254B"/>
    <w:rsid w:val="00104BFA"/>
    <w:rsid w:val="00106EC5"/>
    <w:rsid w:val="0010725A"/>
    <w:rsid w:val="00111932"/>
    <w:rsid w:val="00112911"/>
    <w:rsid w:val="0011682C"/>
    <w:rsid w:val="001201CD"/>
    <w:rsid w:val="00122F8A"/>
    <w:rsid w:val="00123993"/>
    <w:rsid w:val="0012545A"/>
    <w:rsid w:val="00126F04"/>
    <w:rsid w:val="00132AB7"/>
    <w:rsid w:val="00132DBE"/>
    <w:rsid w:val="00133EE7"/>
    <w:rsid w:val="001348E7"/>
    <w:rsid w:val="0013574C"/>
    <w:rsid w:val="00141F4F"/>
    <w:rsid w:val="00146203"/>
    <w:rsid w:val="00147D1F"/>
    <w:rsid w:val="00154804"/>
    <w:rsid w:val="00160155"/>
    <w:rsid w:val="00160FDB"/>
    <w:rsid w:val="001610CE"/>
    <w:rsid w:val="0016137B"/>
    <w:rsid w:val="001614C6"/>
    <w:rsid w:val="0016353B"/>
    <w:rsid w:val="001646B9"/>
    <w:rsid w:val="0016552D"/>
    <w:rsid w:val="00165E69"/>
    <w:rsid w:val="00165EAA"/>
    <w:rsid w:val="00166122"/>
    <w:rsid w:val="00166332"/>
    <w:rsid w:val="00167C30"/>
    <w:rsid w:val="00170244"/>
    <w:rsid w:val="0017040A"/>
    <w:rsid w:val="0017406F"/>
    <w:rsid w:val="00174D60"/>
    <w:rsid w:val="001754C9"/>
    <w:rsid w:val="0017570B"/>
    <w:rsid w:val="0017798B"/>
    <w:rsid w:val="00177F0A"/>
    <w:rsid w:val="00183800"/>
    <w:rsid w:val="00184F53"/>
    <w:rsid w:val="00185C0A"/>
    <w:rsid w:val="00186DB3"/>
    <w:rsid w:val="00187E27"/>
    <w:rsid w:val="00190BB1"/>
    <w:rsid w:val="001926C5"/>
    <w:rsid w:val="00192C58"/>
    <w:rsid w:val="00193E8A"/>
    <w:rsid w:val="00193F5C"/>
    <w:rsid w:val="00195375"/>
    <w:rsid w:val="00195A6A"/>
    <w:rsid w:val="001965D7"/>
    <w:rsid w:val="00196A05"/>
    <w:rsid w:val="00197AC6"/>
    <w:rsid w:val="00197EAF"/>
    <w:rsid w:val="001A05A5"/>
    <w:rsid w:val="001A40A7"/>
    <w:rsid w:val="001A4A4F"/>
    <w:rsid w:val="001A4A9A"/>
    <w:rsid w:val="001A4AE2"/>
    <w:rsid w:val="001B1DA3"/>
    <w:rsid w:val="001B430F"/>
    <w:rsid w:val="001B447C"/>
    <w:rsid w:val="001B7069"/>
    <w:rsid w:val="001C0B57"/>
    <w:rsid w:val="001C25B1"/>
    <w:rsid w:val="001C37A0"/>
    <w:rsid w:val="001D074B"/>
    <w:rsid w:val="001D343B"/>
    <w:rsid w:val="001D3AA5"/>
    <w:rsid w:val="001D5F97"/>
    <w:rsid w:val="001D705C"/>
    <w:rsid w:val="001E04F7"/>
    <w:rsid w:val="001E0BDF"/>
    <w:rsid w:val="001E12A0"/>
    <w:rsid w:val="001E2E50"/>
    <w:rsid w:val="001E38F4"/>
    <w:rsid w:val="001E3D35"/>
    <w:rsid w:val="001E3F5F"/>
    <w:rsid w:val="001F1B22"/>
    <w:rsid w:val="001F216C"/>
    <w:rsid w:val="001F2CD8"/>
    <w:rsid w:val="001F38A1"/>
    <w:rsid w:val="001F3B40"/>
    <w:rsid w:val="001F508C"/>
    <w:rsid w:val="001F77B2"/>
    <w:rsid w:val="002009ED"/>
    <w:rsid w:val="00207603"/>
    <w:rsid w:val="002076F3"/>
    <w:rsid w:val="00207B31"/>
    <w:rsid w:val="002121EA"/>
    <w:rsid w:val="002128A4"/>
    <w:rsid w:val="00214AED"/>
    <w:rsid w:val="00215387"/>
    <w:rsid w:val="00222560"/>
    <w:rsid w:val="002255B5"/>
    <w:rsid w:val="00225A3F"/>
    <w:rsid w:val="002273FE"/>
    <w:rsid w:val="002309BE"/>
    <w:rsid w:val="00231066"/>
    <w:rsid w:val="00231964"/>
    <w:rsid w:val="002319A2"/>
    <w:rsid w:val="00235BBD"/>
    <w:rsid w:val="00235C79"/>
    <w:rsid w:val="002366F1"/>
    <w:rsid w:val="00236927"/>
    <w:rsid w:val="002373D6"/>
    <w:rsid w:val="00242ABD"/>
    <w:rsid w:val="00242C9D"/>
    <w:rsid w:val="002463FD"/>
    <w:rsid w:val="002527C2"/>
    <w:rsid w:val="002532AA"/>
    <w:rsid w:val="002535D5"/>
    <w:rsid w:val="00254128"/>
    <w:rsid w:val="002548A8"/>
    <w:rsid w:val="00254F0C"/>
    <w:rsid w:val="0026077D"/>
    <w:rsid w:val="00261A7F"/>
    <w:rsid w:val="002621DD"/>
    <w:rsid w:val="002641A9"/>
    <w:rsid w:val="00264D3F"/>
    <w:rsid w:val="00266765"/>
    <w:rsid w:val="00266C01"/>
    <w:rsid w:val="00271C10"/>
    <w:rsid w:val="002727D3"/>
    <w:rsid w:val="00274BDD"/>
    <w:rsid w:val="002774F3"/>
    <w:rsid w:val="00280B30"/>
    <w:rsid w:val="00282299"/>
    <w:rsid w:val="0028243B"/>
    <w:rsid w:val="0028439D"/>
    <w:rsid w:val="00284765"/>
    <w:rsid w:val="002850BE"/>
    <w:rsid w:val="00285427"/>
    <w:rsid w:val="00285564"/>
    <w:rsid w:val="00286D7B"/>
    <w:rsid w:val="00290BEC"/>
    <w:rsid w:val="00290DD4"/>
    <w:rsid w:val="0029186A"/>
    <w:rsid w:val="00291FDC"/>
    <w:rsid w:val="00292224"/>
    <w:rsid w:val="00294CDB"/>
    <w:rsid w:val="00296C61"/>
    <w:rsid w:val="00297797"/>
    <w:rsid w:val="002A731A"/>
    <w:rsid w:val="002A7A88"/>
    <w:rsid w:val="002B2F30"/>
    <w:rsid w:val="002B337F"/>
    <w:rsid w:val="002B529F"/>
    <w:rsid w:val="002B5EFC"/>
    <w:rsid w:val="002B5F2B"/>
    <w:rsid w:val="002C1850"/>
    <w:rsid w:val="002C1A35"/>
    <w:rsid w:val="002C1B2B"/>
    <w:rsid w:val="002C37CE"/>
    <w:rsid w:val="002C56AD"/>
    <w:rsid w:val="002C61FF"/>
    <w:rsid w:val="002D0A68"/>
    <w:rsid w:val="002D1C0C"/>
    <w:rsid w:val="002D3B3D"/>
    <w:rsid w:val="002D4FEE"/>
    <w:rsid w:val="002D5282"/>
    <w:rsid w:val="002D79A5"/>
    <w:rsid w:val="002D7C8A"/>
    <w:rsid w:val="002E2D06"/>
    <w:rsid w:val="002E6C30"/>
    <w:rsid w:val="002E7681"/>
    <w:rsid w:val="002E7729"/>
    <w:rsid w:val="002F3C6B"/>
    <w:rsid w:val="002F5458"/>
    <w:rsid w:val="002F7251"/>
    <w:rsid w:val="003017F4"/>
    <w:rsid w:val="0030509F"/>
    <w:rsid w:val="003071E1"/>
    <w:rsid w:val="00310481"/>
    <w:rsid w:val="003115D5"/>
    <w:rsid w:val="00317577"/>
    <w:rsid w:val="0032129E"/>
    <w:rsid w:val="00321726"/>
    <w:rsid w:val="003225A2"/>
    <w:rsid w:val="003310E1"/>
    <w:rsid w:val="003334E6"/>
    <w:rsid w:val="0033476A"/>
    <w:rsid w:val="0033495B"/>
    <w:rsid w:val="00335195"/>
    <w:rsid w:val="00335376"/>
    <w:rsid w:val="0034001F"/>
    <w:rsid w:val="00341F21"/>
    <w:rsid w:val="0034624B"/>
    <w:rsid w:val="00346EBA"/>
    <w:rsid w:val="0034719D"/>
    <w:rsid w:val="00350899"/>
    <w:rsid w:val="003508AF"/>
    <w:rsid w:val="00351264"/>
    <w:rsid w:val="003536A1"/>
    <w:rsid w:val="00354D1F"/>
    <w:rsid w:val="0035714C"/>
    <w:rsid w:val="00361038"/>
    <w:rsid w:val="003630D7"/>
    <w:rsid w:val="0036367E"/>
    <w:rsid w:val="00363D29"/>
    <w:rsid w:val="0036604B"/>
    <w:rsid w:val="00367384"/>
    <w:rsid w:val="00367C9D"/>
    <w:rsid w:val="003710A8"/>
    <w:rsid w:val="00373B60"/>
    <w:rsid w:val="00375C0B"/>
    <w:rsid w:val="00376096"/>
    <w:rsid w:val="00377EA2"/>
    <w:rsid w:val="003822FD"/>
    <w:rsid w:val="003827E4"/>
    <w:rsid w:val="00383A65"/>
    <w:rsid w:val="00387C1A"/>
    <w:rsid w:val="00390998"/>
    <w:rsid w:val="00391B75"/>
    <w:rsid w:val="0039384E"/>
    <w:rsid w:val="003946AC"/>
    <w:rsid w:val="00394949"/>
    <w:rsid w:val="00396E9C"/>
    <w:rsid w:val="003977BB"/>
    <w:rsid w:val="003A0DC5"/>
    <w:rsid w:val="003A30E0"/>
    <w:rsid w:val="003A73CA"/>
    <w:rsid w:val="003B0C7A"/>
    <w:rsid w:val="003B1919"/>
    <w:rsid w:val="003B7C21"/>
    <w:rsid w:val="003C1AAA"/>
    <w:rsid w:val="003C257C"/>
    <w:rsid w:val="003C314B"/>
    <w:rsid w:val="003C6F36"/>
    <w:rsid w:val="003C75A2"/>
    <w:rsid w:val="003D26C4"/>
    <w:rsid w:val="003D3E6F"/>
    <w:rsid w:val="003D75D2"/>
    <w:rsid w:val="003E0056"/>
    <w:rsid w:val="003E154A"/>
    <w:rsid w:val="003E20FC"/>
    <w:rsid w:val="003E329F"/>
    <w:rsid w:val="003E6A54"/>
    <w:rsid w:val="003E6C15"/>
    <w:rsid w:val="003E7A14"/>
    <w:rsid w:val="003F0F40"/>
    <w:rsid w:val="003F2174"/>
    <w:rsid w:val="003F2D0F"/>
    <w:rsid w:val="003F657D"/>
    <w:rsid w:val="003F72F4"/>
    <w:rsid w:val="003F7496"/>
    <w:rsid w:val="004052D9"/>
    <w:rsid w:val="004067D6"/>
    <w:rsid w:val="00406FA3"/>
    <w:rsid w:val="00410AA1"/>
    <w:rsid w:val="004117A4"/>
    <w:rsid w:val="00412008"/>
    <w:rsid w:val="0041217D"/>
    <w:rsid w:val="00412FE2"/>
    <w:rsid w:val="0041410E"/>
    <w:rsid w:val="00416175"/>
    <w:rsid w:val="004164ED"/>
    <w:rsid w:val="004165EF"/>
    <w:rsid w:val="00420A89"/>
    <w:rsid w:val="00423177"/>
    <w:rsid w:val="00423F88"/>
    <w:rsid w:val="004300E4"/>
    <w:rsid w:val="004333E3"/>
    <w:rsid w:val="00435C2E"/>
    <w:rsid w:val="00435D64"/>
    <w:rsid w:val="004375DE"/>
    <w:rsid w:val="00437901"/>
    <w:rsid w:val="00441B08"/>
    <w:rsid w:val="00441C3E"/>
    <w:rsid w:val="00442B33"/>
    <w:rsid w:val="00443489"/>
    <w:rsid w:val="00444D96"/>
    <w:rsid w:val="004450FF"/>
    <w:rsid w:val="004456D1"/>
    <w:rsid w:val="0045142A"/>
    <w:rsid w:val="00451D6A"/>
    <w:rsid w:val="0045561F"/>
    <w:rsid w:val="00461A38"/>
    <w:rsid w:val="00462325"/>
    <w:rsid w:val="00463244"/>
    <w:rsid w:val="00464B27"/>
    <w:rsid w:val="00464F83"/>
    <w:rsid w:val="00470154"/>
    <w:rsid w:val="00470854"/>
    <w:rsid w:val="00470A52"/>
    <w:rsid w:val="00472199"/>
    <w:rsid w:val="0047411C"/>
    <w:rsid w:val="0047607E"/>
    <w:rsid w:val="00477653"/>
    <w:rsid w:val="004824FB"/>
    <w:rsid w:val="00482917"/>
    <w:rsid w:val="00482A35"/>
    <w:rsid w:val="00483241"/>
    <w:rsid w:val="004846BE"/>
    <w:rsid w:val="004854D3"/>
    <w:rsid w:val="00485801"/>
    <w:rsid w:val="0049199C"/>
    <w:rsid w:val="00491AAE"/>
    <w:rsid w:val="004936E6"/>
    <w:rsid w:val="0049378C"/>
    <w:rsid w:val="00493893"/>
    <w:rsid w:val="00493FDA"/>
    <w:rsid w:val="00494007"/>
    <w:rsid w:val="00496B57"/>
    <w:rsid w:val="004A102C"/>
    <w:rsid w:val="004A1379"/>
    <w:rsid w:val="004A1A45"/>
    <w:rsid w:val="004A2DF3"/>
    <w:rsid w:val="004A3EC1"/>
    <w:rsid w:val="004A4807"/>
    <w:rsid w:val="004A4A2C"/>
    <w:rsid w:val="004B0400"/>
    <w:rsid w:val="004B4079"/>
    <w:rsid w:val="004B483B"/>
    <w:rsid w:val="004B5240"/>
    <w:rsid w:val="004C397F"/>
    <w:rsid w:val="004C5623"/>
    <w:rsid w:val="004C6B52"/>
    <w:rsid w:val="004C7F42"/>
    <w:rsid w:val="004D0029"/>
    <w:rsid w:val="004D0B51"/>
    <w:rsid w:val="004D5115"/>
    <w:rsid w:val="004E0BBA"/>
    <w:rsid w:val="004E3629"/>
    <w:rsid w:val="004F2CCA"/>
    <w:rsid w:val="004F607A"/>
    <w:rsid w:val="004F761B"/>
    <w:rsid w:val="0050252E"/>
    <w:rsid w:val="00512691"/>
    <w:rsid w:val="00513B06"/>
    <w:rsid w:val="005149E8"/>
    <w:rsid w:val="00514D93"/>
    <w:rsid w:val="00517E7D"/>
    <w:rsid w:val="00517F3F"/>
    <w:rsid w:val="0052251B"/>
    <w:rsid w:val="00526A40"/>
    <w:rsid w:val="00530360"/>
    <w:rsid w:val="0053225D"/>
    <w:rsid w:val="00532325"/>
    <w:rsid w:val="005323AD"/>
    <w:rsid w:val="00532860"/>
    <w:rsid w:val="005349E7"/>
    <w:rsid w:val="00534ECC"/>
    <w:rsid w:val="00537471"/>
    <w:rsid w:val="005377BB"/>
    <w:rsid w:val="0054013E"/>
    <w:rsid w:val="00542406"/>
    <w:rsid w:val="00542514"/>
    <w:rsid w:val="005441DF"/>
    <w:rsid w:val="005452FF"/>
    <w:rsid w:val="005466A4"/>
    <w:rsid w:val="0054708D"/>
    <w:rsid w:val="00547774"/>
    <w:rsid w:val="00551A9B"/>
    <w:rsid w:val="00552E3B"/>
    <w:rsid w:val="0055576F"/>
    <w:rsid w:val="0056212F"/>
    <w:rsid w:val="005621A9"/>
    <w:rsid w:val="00564087"/>
    <w:rsid w:val="00564516"/>
    <w:rsid w:val="00565E7B"/>
    <w:rsid w:val="0056652E"/>
    <w:rsid w:val="00567919"/>
    <w:rsid w:val="00570032"/>
    <w:rsid w:val="005704B0"/>
    <w:rsid w:val="00572D3A"/>
    <w:rsid w:val="00574686"/>
    <w:rsid w:val="00575552"/>
    <w:rsid w:val="005800A6"/>
    <w:rsid w:val="00583904"/>
    <w:rsid w:val="005865F7"/>
    <w:rsid w:val="00587910"/>
    <w:rsid w:val="005913EF"/>
    <w:rsid w:val="00591B0B"/>
    <w:rsid w:val="0059256B"/>
    <w:rsid w:val="00592A2B"/>
    <w:rsid w:val="00593B5E"/>
    <w:rsid w:val="00594273"/>
    <w:rsid w:val="00594984"/>
    <w:rsid w:val="00595993"/>
    <w:rsid w:val="0059602B"/>
    <w:rsid w:val="00596CDB"/>
    <w:rsid w:val="00596DD5"/>
    <w:rsid w:val="00597C14"/>
    <w:rsid w:val="005A0C7D"/>
    <w:rsid w:val="005A5E3F"/>
    <w:rsid w:val="005A6CCE"/>
    <w:rsid w:val="005B199D"/>
    <w:rsid w:val="005B3A63"/>
    <w:rsid w:val="005B3DFF"/>
    <w:rsid w:val="005B4107"/>
    <w:rsid w:val="005B5526"/>
    <w:rsid w:val="005B589B"/>
    <w:rsid w:val="005B5AF3"/>
    <w:rsid w:val="005B5DBF"/>
    <w:rsid w:val="005B60B7"/>
    <w:rsid w:val="005B60D6"/>
    <w:rsid w:val="005B6236"/>
    <w:rsid w:val="005B62EA"/>
    <w:rsid w:val="005B6A61"/>
    <w:rsid w:val="005C0BF3"/>
    <w:rsid w:val="005C19A1"/>
    <w:rsid w:val="005C20A9"/>
    <w:rsid w:val="005C2813"/>
    <w:rsid w:val="005C71FA"/>
    <w:rsid w:val="005D2112"/>
    <w:rsid w:val="005D53CF"/>
    <w:rsid w:val="005D6A61"/>
    <w:rsid w:val="005D7046"/>
    <w:rsid w:val="005D721B"/>
    <w:rsid w:val="005E1C80"/>
    <w:rsid w:val="005E22DE"/>
    <w:rsid w:val="005E24B4"/>
    <w:rsid w:val="005E3479"/>
    <w:rsid w:val="005E351F"/>
    <w:rsid w:val="005E3F3A"/>
    <w:rsid w:val="005E4706"/>
    <w:rsid w:val="005E5723"/>
    <w:rsid w:val="005F1A09"/>
    <w:rsid w:val="005F5020"/>
    <w:rsid w:val="005F5339"/>
    <w:rsid w:val="005F730B"/>
    <w:rsid w:val="0060058F"/>
    <w:rsid w:val="0060078F"/>
    <w:rsid w:val="00601E5B"/>
    <w:rsid w:val="006026B7"/>
    <w:rsid w:val="00603415"/>
    <w:rsid w:val="00603B00"/>
    <w:rsid w:val="00603C32"/>
    <w:rsid w:val="00604732"/>
    <w:rsid w:val="006051E1"/>
    <w:rsid w:val="006070F6"/>
    <w:rsid w:val="00610095"/>
    <w:rsid w:val="00622AE8"/>
    <w:rsid w:val="00623DC5"/>
    <w:rsid w:val="00624422"/>
    <w:rsid w:val="00627344"/>
    <w:rsid w:val="006278BA"/>
    <w:rsid w:val="00630AE3"/>
    <w:rsid w:val="00631988"/>
    <w:rsid w:val="0063292A"/>
    <w:rsid w:val="00636A8C"/>
    <w:rsid w:val="00636B91"/>
    <w:rsid w:val="00642BD7"/>
    <w:rsid w:val="00643056"/>
    <w:rsid w:val="00643D1C"/>
    <w:rsid w:val="00644D7C"/>
    <w:rsid w:val="00645489"/>
    <w:rsid w:val="00646194"/>
    <w:rsid w:val="0064673D"/>
    <w:rsid w:val="00650A80"/>
    <w:rsid w:val="006519D0"/>
    <w:rsid w:val="006524F4"/>
    <w:rsid w:val="006530A0"/>
    <w:rsid w:val="0065367F"/>
    <w:rsid w:val="006543C2"/>
    <w:rsid w:val="00654B1C"/>
    <w:rsid w:val="00656602"/>
    <w:rsid w:val="00657B10"/>
    <w:rsid w:val="00662396"/>
    <w:rsid w:val="00663D07"/>
    <w:rsid w:val="00670B5F"/>
    <w:rsid w:val="0067152A"/>
    <w:rsid w:val="00673113"/>
    <w:rsid w:val="006759F1"/>
    <w:rsid w:val="00676548"/>
    <w:rsid w:val="00676B31"/>
    <w:rsid w:val="00677EB6"/>
    <w:rsid w:val="00680578"/>
    <w:rsid w:val="00682F2C"/>
    <w:rsid w:val="00683EA1"/>
    <w:rsid w:val="00684E8E"/>
    <w:rsid w:val="00687702"/>
    <w:rsid w:val="00692B76"/>
    <w:rsid w:val="00692D2B"/>
    <w:rsid w:val="00692DCB"/>
    <w:rsid w:val="00694730"/>
    <w:rsid w:val="00695E82"/>
    <w:rsid w:val="00696BF3"/>
    <w:rsid w:val="006970AD"/>
    <w:rsid w:val="006A0267"/>
    <w:rsid w:val="006A0A20"/>
    <w:rsid w:val="006A1294"/>
    <w:rsid w:val="006A1D61"/>
    <w:rsid w:val="006A260B"/>
    <w:rsid w:val="006A464D"/>
    <w:rsid w:val="006A6320"/>
    <w:rsid w:val="006A72E3"/>
    <w:rsid w:val="006B084C"/>
    <w:rsid w:val="006B1C17"/>
    <w:rsid w:val="006B23EB"/>
    <w:rsid w:val="006B278A"/>
    <w:rsid w:val="006B2DAD"/>
    <w:rsid w:val="006B32DD"/>
    <w:rsid w:val="006B3959"/>
    <w:rsid w:val="006B5F4B"/>
    <w:rsid w:val="006B7DA8"/>
    <w:rsid w:val="006C1CF6"/>
    <w:rsid w:val="006C373A"/>
    <w:rsid w:val="006C619B"/>
    <w:rsid w:val="006C70CB"/>
    <w:rsid w:val="006D32D7"/>
    <w:rsid w:val="006D4E8A"/>
    <w:rsid w:val="006D566E"/>
    <w:rsid w:val="006D5B10"/>
    <w:rsid w:val="006E0E05"/>
    <w:rsid w:val="006E1722"/>
    <w:rsid w:val="006E2E91"/>
    <w:rsid w:val="006E3A61"/>
    <w:rsid w:val="006E40B2"/>
    <w:rsid w:val="006E5528"/>
    <w:rsid w:val="006E6C4E"/>
    <w:rsid w:val="006E6D11"/>
    <w:rsid w:val="006F1170"/>
    <w:rsid w:val="006F14A6"/>
    <w:rsid w:val="006F1B17"/>
    <w:rsid w:val="006F2FEA"/>
    <w:rsid w:val="006F39D8"/>
    <w:rsid w:val="006F56F5"/>
    <w:rsid w:val="006F73DC"/>
    <w:rsid w:val="006F76E1"/>
    <w:rsid w:val="006F7A03"/>
    <w:rsid w:val="00700DEC"/>
    <w:rsid w:val="0070733E"/>
    <w:rsid w:val="00711754"/>
    <w:rsid w:val="007121F2"/>
    <w:rsid w:val="0071273C"/>
    <w:rsid w:val="00712DBC"/>
    <w:rsid w:val="00715354"/>
    <w:rsid w:val="007177F3"/>
    <w:rsid w:val="0071790A"/>
    <w:rsid w:val="00721EC0"/>
    <w:rsid w:val="00723AE7"/>
    <w:rsid w:val="0072623D"/>
    <w:rsid w:val="00726A0B"/>
    <w:rsid w:val="007301C2"/>
    <w:rsid w:val="007316DB"/>
    <w:rsid w:val="00732460"/>
    <w:rsid w:val="00732C4E"/>
    <w:rsid w:val="00733BE8"/>
    <w:rsid w:val="00736BE9"/>
    <w:rsid w:val="007377A8"/>
    <w:rsid w:val="00737E1A"/>
    <w:rsid w:val="00737E47"/>
    <w:rsid w:val="00743573"/>
    <w:rsid w:val="00746EFC"/>
    <w:rsid w:val="007479BF"/>
    <w:rsid w:val="00754554"/>
    <w:rsid w:val="00755C28"/>
    <w:rsid w:val="007560AA"/>
    <w:rsid w:val="00756859"/>
    <w:rsid w:val="007574FE"/>
    <w:rsid w:val="0076221C"/>
    <w:rsid w:val="00763C01"/>
    <w:rsid w:val="00763CE6"/>
    <w:rsid w:val="00764EDF"/>
    <w:rsid w:val="00766FC9"/>
    <w:rsid w:val="007707E5"/>
    <w:rsid w:val="00771C17"/>
    <w:rsid w:val="0077402E"/>
    <w:rsid w:val="007758E1"/>
    <w:rsid w:val="007763A2"/>
    <w:rsid w:val="007771DB"/>
    <w:rsid w:val="0078170E"/>
    <w:rsid w:val="007819B8"/>
    <w:rsid w:val="00785F55"/>
    <w:rsid w:val="00787981"/>
    <w:rsid w:val="007906EC"/>
    <w:rsid w:val="00792230"/>
    <w:rsid w:val="0079335A"/>
    <w:rsid w:val="00793E05"/>
    <w:rsid w:val="007978E0"/>
    <w:rsid w:val="007A016F"/>
    <w:rsid w:val="007A06E7"/>
    <w:rsid w:val="007A124D"/>
    <w:rsid w:val="007A267B"/>
    <w:rsid w:val="007A3058"/>
    <w:rsid w:val="007A5135"/>
    <w:rsid w:val="007A592D"/>
    <w:rsid w:val="007A6A31"/>
    <w:rsid w:val="007B05C0"/>
    <w:rsid w:val="007B2D14"/>
    <w:rsid w:val="007B3094"/>
    <w:rsid w:val="007B530A"/>
    <w:rsid w:val="007B6414"/>
    <w:rsid w:val="007B6A7B"/>
    <w:rsid w:val="007B70A2"/>
    <w:rsid w:val="007B77C3"/>
    <w:rsid w:val="007C19A8"/>
    <w:rsid w:val="007C1B8E"/>
    <w:rsid w:val="007C2CFE"/>
    <w:rsid w:val="007C34F4"/>
    <w:rsid w:val="007C3505"/>
    <w:rsid w:val="007C3DBE"/>
    <w:rsid w:val="007C4513"/>
    <w:rsid w:val="007D159E"/>
    <w:rsid w:val="007D367A"/>
    <w:rsid w:val="007D4AAA"/>
    <w:rsid w:val="007D625E"/>
    <w:rsid w:val="007D63E8"/>
    <w:rsid w:val="007D793B"/>
    <w:rsid w:val="007D7AF0"/>
    <w:rsid w:val="007E0BA8"/>
    <w:rsid w:val="007E1AA2"/>
    <w:rsid w:val="007E22A2"/>
    <w:rsid w:val="007E48A5"/>
    <w:rsid w:val="007E61E8"/>
    <w:rsid w:val="007E6931"/>
    <w:rsid w:val="007E792B"/>
    <w:rsid w:val="007F084C"/>
    <w:rsid w:val="007F09CB"/>
    <w:rsid w:val="007F1156"/>
    <w:rsid w:val="007F3740"/>
    <w:rsid w:val="007F4013"/>
    <w:rsid w:val="007F44F6"/>
    <w:rsid w:val="007F4794"/>
    <w:rsid w:val="007F502C"/>
    <w:rsid w:val="007F6ADA"/>
    <w:rsid w:val="007F76B9"/>
    <w:rsid w:val="008028AB"/>
    <w:rsid w:val="00802939"/>
    <w:rsid w:val="00803D9B"/>
    <w:rsid w:val="00803FF9"/>
    <w:rsid w:val="00804767"/>
    <w:rsid w:val="0081424B"/>
    <w:rsid w:val="008163B4"/>
    <w:rsid w:val="00817CAB"/>
    <w:rsid w:val="00825DCB"/>
    <w:rsid w:val="00826776"/>
    <w:rsid w:val="00827181"/>
    <w:rsid w:val="00831342"/>
    <w:rsid w:val="00832CDA"/>
    <w:rsid w:val="00832E01"/>
    <w:rsid w:val="00833F95"/>
    <w:rsid w:val="00834B6B"/>
    <w:rsid w:val="00835E8D"/>
    <w:rsid w:val="0083659C"/>
    <w:rsid w:val="00837F88"/>
    <w:rsid w:val="008428AB"/>
    <w:rsid w:val="00843D2E"/>
    <w:rsid w:val="00850441"/>
    <w:rsid w:val="00852382"/>
    <w:rsid w:val="0085290A"/>
    <w:rsid w:val="00852DBA"/>
    <w:rsid w:val="00856850"/>
    <w:rsid w:val="00856D4A"/>
    <w:rsid w:val="00856FE4"/>
    <w:rsid w:val="0085740C"/>
    <w:rsid w:val="00857427"/>
    <w:rsid w:val="0086331F"/>
    <w:rsid w:val="00864ACD"/>
    <w:rsid w:val="00865E67"/>
    <w:rsid w:val="0086644C"/>
    <w:rsid w:val="008755C6"/>
    <w:rsid w:val="00876246"/>
    <w:rsid w:val="00876993"/>
    <w:rsid w:val="008806E6"/>
    <w:rsid w:val="008825C6"/>
    <w:rsid w:val="0088263A"/>
    <w:rsid w:val="00883368"/>
    <w:rsid w:val="008833CA"/>
    <w:rsid w:val="00885F31"/>
    <w:rsid w:val="0088676B"/>
    <w:rsid w:val="00892940"/>
    <w:rsid w:val="0089350C"/>
    <w:rsid w:val="00894F64"/>
    <w:rsid w:val="008958FB"/>
    <w:rsid w:val="008964DA"/>
    <w:rsid w:val="0089710D"/>
    <w:rsid w:val="008A10D9"/>
    <w:rsid w:val="008A14F7"/>
    <w:rsid w:val="008A1B7C"/>
    <w:rsid w:val="008A4192"/>
    <w:rsid w:val="008A5506"/>
    <w:rsid w:val="008A5A80"/>
    <w:rsid w:val="008A77D2"/>
    <w:rsid w:val="008B135F"/>
    <w:rsid w:val="008B1B28"/>
    <w:rsid w:val="008B226A"/>
    <w:rsid w:val="008B31CF"/>
    <w:rsid w:val="008B3C9E"/>
    <w:rsid w:val="008C06B4"/>
    <w:rsid w:val="008C0D9A"/>
    <w:rsid w:val="008C1453"/>
    <w:rsid w:val="008C2784"/>
    <w:rsid w:val="008C2D61"/>
    <w:rsid w:val="008C363B"/>
    <w:rsid w:val="008C3867"/>
    <w:rsid w:val="008C5CF3"/>
    <w:rsid w:val="008D0628"/>
    <w:rsid w:val="008D1738"/>
    <w:rsid w:val="008D5E88"/>
    <w:rsid w:val="008E1842"/>
    <w:rsid w:val="008E1BEB"/>
    <w:rsid w:val="008E58A1"/>
    <w:rsid w:val="008E5C44"/>
    <w:rsid w:val="008E67DE"/>
    <w:rsid w:val="008E6EF1"/>
    <w:rsid w:val="008F018A"/>
    <w:rsid w:val="008F12F8"/>
    <w:rsid w:val="008F1BF8"/>
    <w:rsid w:val="008F22F5"/>
    <w:rsid w:val="008F3CDC"/>
    <w:rsid w:val="008F3FF9"/>
    <w:rsid w:val="008F4E81"/>
    <w:rsid w:val="008F4FD4"/>
    <w:rsid w:val="00901784"/>
    <w:rsid w:val="00901D47"/>
    <w:rsid w:val="00902874"/>
    <w:rsid w:val="00903C68"/>
    <w:rsid w:val="00904E50"/>
    <w:rsid w:val="00905A33"/>
    <w:rsid w:val="00907BA7"/>
    <w:rsid w:val="00910A6B"/>
    <w:rsid w:val="00911C4F"/>
    <w:rsid w:val="00912BD1"/>
    <w:rsid w:val="00920DB7"/>
    <w:rsid w:val="0092216A"/>
    <w:rsid w:val="00922964"/>
    <w:rsid w:val="009253E9"/>
    <w:rsid w:val="009258AF"/>
    <w:rsid w:val="0092714A"/>
    <w:rsid w:val="0093107E"/>
    <w:rsid w:val="0093172E"/>
    <w:rsid w:val="00931BF7"/>
    <w:rsid w:val="00934591"/>
    <w:rsid w:val="00934678"/>
    <w:rsid w:val="00940F62"/>
    <w:rsid w:val="009437CD"/>
    <w:rsid w:val="00944EA9"/>
    <w:rsid w:val="00946FA4"/>
    <w:rsid w:val="00947ABD"/>
    <w:rsid w:val="00951140"/>
    <w:rsid w:val="009519DB"/>
    <w:rsid w:val="009565DF"/>
    <w:rsid w:val="00956D31"/>
    <w:rsid w:val="0095721B"/>
    <w:rsid w:val="009624F8"/>
    <w:rsid w:val="00962AC7"/>
    <w:rsid w:val="00962B9A"/>
    <w:rsid w:val="009631A8"/>
    <w:rsid w:val="00967D02"/>
    <w:rsid w:val="00970AE4"/>
    <w:rsid w:val="0097259E"/>
    <w:rsid w:val="00973446"/>
    <w:rsid w:val="009736C8"/>
    <w:rsid w:val="00974FF7"/>
    <w:rsid w:val="009759DF"/>
    <w:rsid w:val="0097670D"/>
    <w:rsid w:val="00984737"/>
    <w:rsid w:val="009874D5"/>
    <w:rsid w:val="00987C2B"/>
    <w:rsid w:val="009906D3"/>
    <w:rsid w:val="0099073A"/>
    <w:rsid w:val="00991D2F"/>
    <w:rsid w:val="009920BB"/>
    <w:rsid w:val="00992A61"/>
    <w:rsid w:val="00993AE6"/>
    <w:rsid w:val="00995FA5"/>
    <w:rsid w:val="009965EF"/>
    <w:rsid w:val="009967D6"/>
    <w:rsid w:val="009A151B"/>
    <w:rsid w:val="009A151E"/>
    <w:rsid w:val="009A36A7"/>
    <w:rsid w:val="009A4ADF"/>
    <w:rsid w:val="009A6BA9"/>
    <w:rsid w:val="009A74D4"/>
    <w:rsid w:val="009B59FC"/>
    <w:rsid w:val="009B5CC0"/>
    <w:rsid w:val="009B71D8"/>
    <w:rsid w:val="009B7D9E"/>
    <w:rsid w:val="009C1440"/>
    <w:rsid w:val="009C1ADA"/>
    <w:rsid w:val="009C1B9F"/>
    <w:rsid w:val="009C213A"/>
    <w:rsid w:val="009C4328"/>
    <w:rsid w:val="009C661F"/>
    <w:rsid w:val="009C7151"/>
    <w:rsid w:val="009C7AF6"/>
    <w:rsid w:val="009D014A"/>
    <w:rsid w:val="009D12E0"/>
    <w:rsid w:val="009D279A"/>
    <w:rsid w:val="009D3D60"/>
    <w:rsid w:val="009E08A9"/>
    <w:rsid w:val="009E3FE8"/>
    <w:rsid w:val="009E471B"/>
    <w:rsid w:val="009E47A3"/>
    <w:rsid w:val="009E5B77"/>
    <w:rsid w:val="009E6581"/>
    <w:rsid w:val="009E65A4"/>
    <w:rsid w:val="009F31B1"/>
    <w:rsid w:val="009F34DF"/>
    <w:rsid w:val="009F4A34"/>
    <w:rsid w:val="009F5C2E"/>
    <w:rsid w:val="009F6E22"/>
    <w:rsid w:val="009F7F6E"/>
    <w:rsid w:val="00A001E8"/>
    <w:rsid w:val="00A00525"/>
    <w:rsid w:val="00A017D2"/>
    <w:rsid w:val="00A019B1"/>
    <w:rsid w:val="00A0287D"/>
    <w:rsid w:val="00A0384E"/>
    <w:rsid w:val="00A03D2E"/>
    <w:rsid w:val="00A04CBD"/>
    <w:rsid w:val="00A06A83"/>
    <w:rsid w:val="00A175CE"/>
    <w:rsid w:val="00A20895"/>
    <w:rsid w:val="00A2117B"/>
    <w:rsid w:val="00A21CA5"/>
    <w:rsid w:val="00A325A8"/>
    <w:rsid w:val="00A34FCC"/>
    <w:rsid w:val="00A3621D"/>
    <w:rsid w:val="00A37790"/>
    <w:rsid w:val="00A41981"/>
    <w:rsid w:val="00A44767"/>
    <w:rsid w:val="00A4594C"/>
    <w:rsid w:val="00A46061"/>
    <w:rsid w:val="00A46DB5"/>
    <w:rsid w:val="00A50BB9"/>
    <w:rsid w:val="00A52E6A"/>
    <w:rsid w:val="00A551C4"/>
    <w:rsid w:val="00A55322"/>
    <w:rsid w:val="00A56607"/>
    <w:rsid w:val="00A57AE5"/>
    <w:rsid w:val="00A60E0C"/>
    <w:rsid w:val="00A61B91"/>
    <w:rsid w:val="00A61BF7"/>
    <w:rsid w:val="00A66B52"/>
    <w:rsid w:val="00A67481"/>
    <w:rsid w:val="00A67EE4"/>
    <w:rsid w:val="00A70827"/>
    <w:rsid w:val="00A70884"/>
    <w:rsid w:val="00A711E7"/>
    <w:rsid w:val="00A754C4"/>
    <w:rsid w:val="00A75C00"/>
    <w:rsid w:val="00A77142"/>
    <w:rsid w:val="00A77D26"/>
    <w:rsid w:val="00A77EDB"/>
    <w:rsid w:val="00A8162D"/>
    <w:rsid w:val="00A904A0"/>
    <w:rsid w:val="00A9308F"/>
    <w:rsid w:val="00A93DA0"/>
    <w:rsid w:val="00A955E4"/>
    <w:rsid w:val="00A95C5E"/>
    <w:rsid w:val="00A963D4"/>
    <w:rsid w:val="00AA319A"/>
    <w:rsid w:val="00AA4237"/>
    <w:rsid w:val="00AA49A0"/>
    <w:rsid w:val="00AA4C08"/>
    <w:rsid w:val="00AA6A78"/>
    <w:rsid w:val="00AB1817"/>
    <w:rsid w:val="00AB30FF"/>
    <w:rsid w:val="00AB4AE9"/>
    <w:rsid w:val="00AB5B1C"/>
    <w:rsid w:val="00AB63BC"/>
    <w:rsid w:val="00AB74CE"/>
    <w:rsid w:val="00AB7C09"/>
    <w:rsid w:val="00AC0276"/>
    <w:rsid w:val="00AC1375"/>
    <w:rsid w:val="00AC448C"/>
    <w:rsid w:val="00AC5C1D"/>
    <w:rsid w:val="00AC5F2D"/>
    <w:rsid w:val="00AD1700"/>
    <w:rsid w:val="00AD32ED"/>
    <w:rsid w:val="00AD360E"/>
    <w:rsid w:val="00AD7660"/>
    <w:rsid w:val="00AD7CC8"/>
    <w:rsid w:val="00AE007C"/>
    <w:rsid w:val="00AE0195"/>
    <w:rsid w:val="00AE242C"/>
    <w:rsid w:val="00AE3A31"/>
    <w:rsid w:val="00AE3D6D"/>
    <w:rsid w:val="00AE44EA"/>
    <w:rsid w:val="00AE5075"/>
    <w:rsid w:val="00AF07D7"/>
    <w:rsid w:val="00AF14A7"/>
    <w:rsid w:val="00AF19B6"/>
    <w:rsid w:val="00AF3794"/>
    <w:rsid w:val="00AF4531"/>
    <w:rsid w:val="00AF597C"/>
    <w:rsid w:val="00AF60F7"/>
    <w:rsid w:val="00AF7ACC"/>
    <w:rsid w:val="00B0123F"/>
    <w:rsid w:val="00B01889"/>
    <w:rsid w:val="00B02C51"/>
    <w:rsid w:val="00B04367"/>
    <w:rsid w:val="00B04885"/>
    <w:rsid w:val="00B05963"/>
    <w:rsid w:val="00B10B48"/>
    <w:rsid w:val="00B21B9D"/>
    <w:rsid w:val="00B2278B"/>
    <w:rsid w:val="00B23572"/>
    <w:rsid w:val="00B247FD"/>
    <w:rsid w:val="00B26932"/>
    <w:rsid w:val="00B273AA"/>
    <w:rsid w:val="00B31CBB"/>
    <w:rsid w:val="00B32064"/>
    <w:rsid w:val="00B33066"/>
    <w:rsid w:val="00B33777"/>
    <w:rsid w:val="00B33828"/>
    <w:rsid w:val="00B36E07"/>
    <w:rsid w:val="00B41018"/>
    <w:rsid w:val="00B41340"/>
    <w:rsid w:val="00B41AE2"/>
    <w:rsid w:val="00B41B27"/>
    <w:rsid w:val="00B4468D"/>
    <w:rsid w:val="00B44A06"/>
    <w:rsid w:val="00B45F1B"/>
    <w:rsid w:val="00B462A3"/>
    <w:rsid w:val="00B47CC9"/>
    <w:rsid w:val="00B524FB"/>
    <w:rsid w:val="00B53594"/>
    <w:rsid w:val="00B53D74"/>
    <w:rsid w:val="00B54617"/>
    <w:rsid w:val="00B55C31"/>
    <w:rsid w:val="00B568F3"/>
    <w:rsid w:val="00B56F2A"/>
    <w:rsid w:val="00B6076F"/>
    <w:rsid w:val="00B61C6C"/>
    <w:rsid w:val="00B61D3D"/>
    <w:rsid w:val="00B624A8"/>
    <w:rsid w:val="00B6388D"/>
    <w:rsid w:val="00B643D1"/>
    <w:rsid w:val="00B6450B"/>
    <w:rsid w:val="00B64ABD"/>
    <w:rsid w:val="00B64B3D"/>
    <w:rsid w:val="00B6753D"/>
    <w:rsid w:val="00B7076C"/>
    <w:rsid w:val="00B70AC9"/>
    <w:rsid w:val="00B72555"/>
    <w:rsid w:val="00B731DD"/>
    <w:rsid w:val="00B7625D"/>
    <w:rsid w:val="00B77891"/>
    <w:rsid w:val="00B8142B"/>
    <w:rsid w:val="00B85585"/>
    <w:rsid w:val="00B85FDC"/>
    <w:rsid w:val="00B8628E"/>
    <w:rsid w:val="00B86FFD"/>
    <w:rsid w:val="00B874C9"/>
    <w:rsid w:val="00B91AE7"/>
    <w:rsid w:val="00B91E13"/>
    <w:rsid w:val="00B93162"/>
    <w:rsid w:val="00B93206"/>
    <w:rsid w:val="00B933EB"/>
    <w:rsid w:val="00B93402"/>
    <w:rsid w:val="00B936AF"/>
    <w:rsid w:val="00B94DFA"/>
    <w:rsid w:val="00B960FD"/>
    <w:rsid w:val="00BA1C5F"/>
    <w:rsid w:val="00BA3395"/>
    <w:rsid w:val="00BA3EC0"/>
    <w:rsid w:val="00BA488B"/>
    <w:rsid w:val="00BA49CB"/>
    <w:rsid w:val="00BA5727"/>
    <w:rsid w:val="00BA5E83"/>
    <w:rsid w:val="00BA66D1"/>
    <w:rsid w:val="00BA6CBE"/>
    <w:rsid w:val="00BA6CC3"/>
    <w:rsid w:val="00BB0F3D"/>
    <w:rsid w:val="00BB1F62"/>
    <w:rsid w:val="00BB33F3"/>
    <w:rsid w:val="00BB40CF"/>
    <w:rsid w:val="00BB5957"/>
    <w:rsid w:val="00BB7BF5"/>
    <w:rsid w:val="00BC1401"/>
    <w:rsid w:val="00BC1E82"/>
    <w:rsid w:val="00BC3912"/>
    <w:rsid w:val="00BC43AE"/>
    <w:rsid w:val="00BC5921"/>
    <w:rsid w:val="00BC6513"/>
    <w:rsid w:val="00BC7653"/>
    <w:rsid w:val="00BD2175"/>
    <w:rsid w:val="00BD26C4"/>
    <w:rsid w:val="00BE155F"/>
    <w:rsid w:val="00BE1706"/>
    <w:rsid w:val="00BE2C24"/>
    <w:rsid w:val="00BE4266"/>
    <w:rsid w:val="00BE4747"/>
    <w:rsid w:val="00BE502C"/>
    <w:rsid w:val="00BE5746"/>
    <w:rsid w:val="00BE6B74"/>
    <w:rsid w:val="00BE7B05"/>
    <w:rsid w:val="00BE7D86"/>
    <w:rsid w:val="00BF046E"/>
    <w:rsid w:val="00BF1CC6"/>
    <w:rsid w:val="00BF1EFF"/>
    <w:rsid w:val="00BF25C9"/>
    <w:rsid w:val="00BF2ADC"/>
    <w:rsid w:val="00BF3A9A"/>
    <w:rsid w:val="00BF4FBE"/>
    <w:rsid w:val="00BF597E"/>
    <w:rsid w:val="00BF757B"/>
    <w:rsid w:val="00C014F3"/>
    <w:rsid w:val="00C01583"/>
    <w:rsid w:val="00C04B8E"/>
    <w:rsid w:val="00C06B44"/>
    <w:rsid w:val="00C1062D"/>
    <w:rsid w:val="00C10AC1"/>
    <w:rsid w:val="00C15C80"/>
    <w:rsid w:val="00C22699"/>
    <w:rsid w:val="00C22E02"/>
    <w:rsid w:val="00C2321C"/>
    <w:rsid w:val="00C23E41"/>
    <w:rsid w:val="00C241FB"/>
    <w:rsid w:val="00C24CB3"/>
    <w:rsid w:val="00C25A21"/>
    <w:rsid w:val="00C331A7"/>
    <w:rsid w:val="00C339A9"/>
    <w:rsid w:val="00C33B5A"/>
    <w:rsid w:val="00C33ED9"/>
    <w:rsid w:val="00C37381"/>
    <w:rsid w:val="00C377E8"/>
    <w:rsid w:val="00C37871"/>
    <w:rsid w:val="00C4073E"/>
    <w:rsid w:val="00C40CA3"/>
    <w:rsid w:val="00C41645"/>
    <w:rsid w:val="00C41AD5"/>
    <w:rsid w:val="00C429C5"/>
    <w:rsid w:val="00C429CA"/>
    <w:rsid w:val="00C42A8A"/>
    <w:rsid w:val="00C4399A"/>
    <w:rsid w:val="00C457A4"/>
    <w:rsid w:val="00C474C2"/>
    <w:rsid w:val="00C524F6"/>
    <w:rsid w:val="00C5286E"/>
    <w:rsid w:val="00C537C8"/>
    <w:rsid w:val="00C53CEB"/>
    <w:rsid w:val="00C56501"/>
    <w:rsid w:val="00C576DA"/>
    <w:rsid w:val="00C621D1"/>
    <w:rsid w:val="00C62562"/>
    <w:rsid w:val="00C64F0D"/>
    <w:rsid w:val="00C67387"/>
    <w:rsid w:val="00C67CAF"/>
    <w:rsid w:val="00C75763"/>
    <w:rsid w:val="00C77F86"/>
    <w:rsid w:val="00C808E8"/>
    <w:rsid w:val="00C81FF8"/>
    <w:rsid w:val="00C820A4"/>
    <w:rsid w:val="00C821A2"/>
    <w:rsid w:val="00C84CFD"/>
    <w:rsid w:val="00C85490"/>
    <w:rsid w:val="00C8703C"/>
    <w:rsid w:val="00C8722C"/>
    <w:rsid w:val="00C87B45"/>
    <w:rsid w:val="00C87DF3"/>
    <w:rsid w:val="00C87F60"/>
    <w:rsid w:val="00C92E4D"/>
    <w:rsid w:val="00C92F13"/>
    <w:rsid w:val="00C93683"/>
    <w:rsid w:val="00C9391D"/>
    <w:rsid w:val="00C9454B"/>
    <w:rsid w:val="00C95394"/>
    <w:rsid w:val="00C957AB"/>
    <w:rsid w:val="00C970EC"/>
    <w:rsid w:val="00CA0BEE"/>
    <w:rsid w:val="00CA6596"/>
    <w:rsid w:val="00CA6DF1"/>
    <w:rsid w:val="00CA7168"/>
    <w:rsid w:val="00CA7AC4"/>
    <w:rsid w:val="00CB0693"/>
    <w:rsid w:val="00CB0756"/>
    <w:rsid w:val="00CB1B27"/>
    <w:rsid w:val="00CB2804"/>
    <w:rsid w:val="00CB2817"/>
    <w:rsid w:val="00CB47B8"/>
    <w:rsid w:val="00CB7FAA"/>
    <w:rsid w:val="00CC1F9F"/>
    <w:rsid w:val="00CC5B0E"/>
    <w:rsid w:val="00CC7B95"/>
    <w:rsid w:val="00CD0E10"/>
    <w:rsid w:val="00CD1B8F"/>
    <w:rsid w:val="00CD2F00"/>
    <w:rsid w:val="00CD4110"/>
    <w:rsid w:val="00CD5344"/>
    <w:rsid w:val="00CD7082"/>
    <w:rsid w:val="00CD780F"/>
    <w:rsid w:val="00CE02ED"/>
    <w:rsid w:val="00CE3E61"/>
    <w:rsid w:val="00CE6C45"/>
    <w:rsid w:val="00CE7106"/>
    <w:rsid w:val="00CE7716"/>
    <w:rsid w:val="00CE7D12"/>
    <w:rsid w:val="00CF4D97"/>
    <w:rsid w:val="00CF5225"/>
    <w:rsid w:val="00CF7767"/>
    <w:rsid w:val="00D02169"/>
    <w:rsid w:val="00D049AD"/>
    <w:rsid w:val="00D05B49"/>
    <w:rsid w:val="00D06200"/>
    <w:rsid w:val="00D06FC6"/>
    <w:rsid w:val="00D12577"/>
    <w:rsid w:val="00D13180"/>
    <w:rsid w:val="00D14D49"/>
    <w:rsid w:val="00D150CE"/>
    <w:rsid w:val="00D22838"/>
    <w:rsid w:val="00D233FB"/>
    <w:rsid w:val="00D23C17"/>
    <w:rsid w:val="00D24A9F"/>
    <w:rsid w:val="00D26202"/>
    <w:rsid w:val="00D2684F"/>
    <w:rsid w:val="00D27DEA"/>
    <w:rsid w:val="00D33325"/>
    <w:rsid w:val="00D33956"/>
    <w:rsid w:val="00D34CD8"/>
    <w:rsid w:val="00D34F32"/>
    <w:rsid w:val="00D41C22"/>
    <w:rsid w:val="00D43088"/>
    <w:rsid w:val="00D44415"/>
    <w:rsid w:val="00D447BD"/>
    <w:rsid w:val="00D47125"/>
    <w:rsid w:val="00D4741B"/>
    <w:rsid w:val="00D53151"/>
    <w:rsid w:val="00D54A04"/>
    <w:rsid w:val="00D57BA4"/>
    <w:rsid w:val="00D6019C"/>
    <w:rsid w:val="00D60F3E"/>
    <w:rsid w:val="00D63CE1"/>
    <w:rsid w:val="00D65017"/>
    <w:rsid w:val="00D719D5"/>
    <w:rsid w:val="00D72259"/>
    <w:rsid w:val="00D74A10"/>
    <w:rsid w:val="00D74CA6"/>
    <w:rsid w:val="00D809EF"/>
    <w:rsid w:val="00D83CAD"/>
    <w:rsid w:val="00D85C5F"/>
    <w:rsid w:val="00D861C6"/>
    <w:rsid w:val="00D8710B"/>
    <w:rsid w:val="00D87767"/>
    <w:rsid w:val="00D91332"/>
    <w:rsid w:val="00D9173E"/>
    <w:rsid w:val="00D920DA"/>
    <w:rsid w:val="00D92FBC"/>
    <w:rsid w:val="00D93CB3"/>
    <w:rsid w:val="00D94FAB"/>
    <w:rsid w:val="00D959DC"/>
    <w:rsid w:val="00D97312"/>
    <w:rsid w:val="00D97E5C"/>
    <w:rsid w:val="00DA01CF"/>
    <w:rsid w:val="00DA07E8"/>
    <w:rsid w:val="00DA2AE9"/>
    <w:rsid w:val="00DA4E44"/>
    <w:rsid w:val="00DB0139"/>
    <w:rsid w:val="00DB0D70"/>
    <w:rsid w:val="00DB29D8"/>
    <w:rsid w:val="00DB2C3C"/>
    <w:rsid w:val="00DB4357"/>
    <w:rsid w:val="00DB49F6"/>
    <w:rsid w:val="00DB5633"/>
    <w:rsid w:val="00DC2D7B"/>
    <w:rsid w:val="00DC3117"/>
    <w:rsid w:val="00DC4F26"/>
    <w:rsid w:val="00DC4F38"/>
    <w:rsid w:val="00DC6670"/>
    <w:rsid w:val="00DD130F"/>
    <w:rsid w:val="00DD2322"/>
    <w:rsid w:val="00DD4991"/>
    <w:rsid w:val="00DD7E44"/>
    <w:rsid w:val="00DE016E"/>
    <w:rsid w:val="00DE0CB0"/>
    <w:rsid w:val="00DE12C5"/>
    <w:rsid w:val="00DE22EA"/>
    <w:rsid w:val="00DE2D7A"/>
    <w:rsid w:val="00DE3CA1"/>
    <w:rsid w:val="00DE71F0"/>
    <w:rsid w:val="00DF3EFE"/>
    <w:rsid w:val="00DF455A"/>
    <w:rsid w:val="00DF486D"/>
    <w:rsid w:val="00DF578D"/>
    <w:rsid w:val="00DF5829"/>
    <w:rsid w:val="00DF6052"/>
    <w:rsid w:val="00E028F4"/>
    <w:rsid w:val="00E049EC"/>
    <w:rsid w:val="00E04BA7"/>
    <w:rsid w:val="00E051BB"/>
    <w:rsid w:val="00E06AEC"/>
    <w:rsid w:val="00E1104B"/>
    <w:rsid w:val="00E1186B"/>
    <w:rsid w:val="00E12837"/>
    <w:rsid w:val="00E135D3"/>
    <w:rsid w:val="00E148CA"/>
    <w:rsid w:val="00E14F47"/>
    <w:rsid w:val="00E17061"/>
    <w:rsid w:val="00E1759D"/>
    <w:rsid w:val="00E20854"/>
    <w:rsid w:val="00E23098"/>
    <w:rsid w:val="00E24005"/>
    <w:rsid w:val="00E25B45"/>
    <w:rsid w:val="00E268EB"/>
    <w:rsid w:val="00E271AF"/>
    <w:rsid w:val="00E27534"/>
    <w:rsid w:val="00E30AB8"/>
    <w:rsid w:val="00E30FD8"/>
    <w:rsid w:val="00E32FE3"/>
    <w:rsid w:val="00E34DF2"/>
    <w:rsid w:val="00E3684E"/>
    <w:rsid w:val="00E3770C"/>
    <w:rsid w:val="00E4171B"/>
    <w:rsid w:val="00E41D0F"/>
    <w:rsid w:val="00E50C6D"/>
    <w:rsid w:val="00E519D8"/>
    <w:rsid w:val="00E51D2F"/>
    <w:rsid w:val="00E52497"/>
    <w:rsid w:val="00E535F9"/>
    <w:rsid w:val="00E57541"/>
    <w:rsid w:val="00E57F90"/>
    <w:rsid w:val="00E622A2"/>
    <w:rsid w:val="00E64787"/>
    <w:rsid w:val="00E65AE5"/>
    <w:rsid w:val="00E66DED"/>
    <w:rsid w:val="00E709E2"/>
    <w:rsid w:val="00E70A22"/>
    <w:rsid w:val="00E70B4F"/>
    <w:rsid w:val="00E70C81"/>
    <w:rsid w:val="00E71B0D"/>
    <w:rsid w:val="00E72076"/>
    <w:rsid w:val="00E723C6"/>
    <w:rsid w:val="00E753F9"/>
    <w:rsid w:val="00E77E2E"/>
    <w:rsid w:val="00E8031B"/>
    <w:rsid w:val="00E80E0E"/>
    <w:rsid w:val="00E82628"/>
    <w:rsid w:val="00E82D5F"/>
    <w:rsid w:val="00E83C51"/>
    <w:rsid w:val="00E8672A"/>
    <w:rsid w:val="00E903E3"/>
    <w:rsid w:val="00E92154"/>
    <w:rsid w:val="00E924A3"/>
    <w:rsid w:val="00E9279A"/>
    <w:rsid w:val="00E92EBC"/>
    <w:rsid w:val="00E943F0"/>
    <w:rsid w:val="00E965FB"/>
    <w:rsid w:val="00E970A6"/>
    <w:rsid w:val="00E97452"/>
    <w:rsid w:val="00EA3DBC"/>
    <w:rsid w:val="00EA3FA1"/>
    <w:rsid w:val="00EA4780"/>
    <w:rsid w:val="00EA4CFE"/>
    <w:rsid w:val="00EA52C3"/>
    <w:rsid w:val="00EA6071"/>
    <w:rsid w:val="00EA6625"/>
    <w:rsid w:val="00EA6B4D"/>
    <w:rsid w:val="00EA6C43"/>
    <w:rsid w:val="00EB00E4"/>
    <w:rsid w:val="00EB0485"/>
    <w:rsid w:val="00EB150C"/>
    <w:rsid w:val="00EB37C4"/>
    <w:rsid w:val="00EB5330"/>
    <w:rsid w:val="00EB77DE"/>
    <w:rsid w:val="00EC032F"/>
    <w:rsid w:val="00EC7D34"/>
    <w:rsid w:val="00ED0377"/>
    <w:rsid w:val="00ED09C8"/>
    <w:rsid w:val="00ED3488"/>
    <w:rsid w:val="00ED4781"/>
    <w:rsid w:val="00ED5C09"/>
    <w:rsid w:val="00ED7D03"/>
    <w:rsid w:val="00EE2540"/>
    <w:rsid w:val="00EE4A33"/>
    <w:rsid w:val="00EE50AD"/>
    <w:rsid w:val="00EE72F6"/>
    <w:rsid w:val="00EE7B56"/>
    <w:rsid w:val="00EF1916"/>
    <w:rsid w:val="00F01322"/>
    <w:rsid w:val="00F027E2"/>
    <w:rsid w:val="00F0288C"/>
    <w:rsid w:val="00F02ED4"/>
    <w:rsid w:val="00F04A4F"/>
    <w:rsid w:val="00F11543"/>
    <w:rsid w:val="00F1271C"/>
    <w:rsid w:val="00F12999"/>
    <w:rsid w:val="00F12E39"/>
    <w:rsid w:val="00F13696"/>
    <w:rsid w:val="00F140A6"/>
    <w:rsid w:val="00F1546A"/>
    <w:rsid w:val="00F17565"/>
    <w:rsid w:val="00F2094F"/>
    <w:rsid w:val="00F20E1E"/>
    <w:rsid w:val="00F21344"/>
    <w:rsid w:val="00F23352"/>
    <w:rsid w:val="00F24AED"/>
    <w:rsid w:val="00F26251"/>
    <w:rsid w:val="00F271B6"/>
    <w:rsid w:val="00F27617"/>
    <w:rsid w:val="00F30F34"/>
    <w:rsid w:val="00F31755"/>
    <w:rsid w:val="00F416C9"/>
    <w:rsid w:val="00F45703"/>
    <w:rsid w:val="00F461EE"/>
    <w:rsid w:val="00F46454"/>
    <w:rsid w:val="00F52D4D"/>
    <w:rsid w:val="00F53157"/>
    <w:rsid w:val="00F53D7B"/>
    <w:rsid w:val="00F549E5"/>
    <w:rsid w:val="00F55B8D"/>
    <w:rsid w:val="00F55E78"/>
    <w:rsid w:val="00F57001"/>
    <w:rsid w:val="00F57884"/>
    <w:rsid w:val="00F6110B"/>
    <w:rsid w:val="00F61F5B"/>
    <w:rsid w:val="00F6324C"/>
    <w:rsid w:val="00F63F79"/>
    <w:rsid w:val="00F643E5"/>
    <w:rsid w:val="00F66C9C"/>
    <w:rsid w:val="00F73944"/>
    <w:rsid w:val="00F74A1B"/>
    <w:rsid w:val="00F75248"/>
    <w:rsid w:val="00F76234"/>
    <w:rsid w:val="00F80FAE"/>
    <w:rsid w:val="00F82463"/>
    <w:rsid w:val="00F82B84"/>
    <w:rsid w:val="00F82F9A"/>
    <w:rsid w:val="00F842F2"/>
    <w:rsid w:val="00F845E8"/>
    <w:rsid w:val="00F84825"/>
    <w:rsid w:val="00F84843"/>
    <w:rsid w:val="00F8525D"/>
    <w:rsid w:val="00F86007"/>
    <w:rsid w:val="00F878B3"/>
    <w:rsid w:val="00F91825"/>
    <w:rsid w:val="00F91F96"/>
    <w:rsid w:val="00F92A70"/>
    <w:rsid w:val="00F93136"/>
    <w:rsid w:val="00F94874"/>
    <w:rsid w:val="00F959FC"/>
    <w:rsid w:val="00F965B2"/>
    <w:rsid w:val="00F96FA7"/>
    <w:rsid w:val="00F97528"/>
    <w:rsid w:val="00FA1648"/>
    <w:rsid w:val="00FA19C1"/>
    <w:rsid w:val="00FA28AE"/>
    <w:rsid w:val="00FA4AB5"/>
    <w:rsid w:val="00FA5F8C"/>
    <w:rsid w:val="00FA705B"/>
    <w:rsid w:val="00FB0209"/>
    <w:rsid w:val="00FB07E9"/>
    <w:rsid w:val="00FB32D1"/>
    <w:rsid w:val="00FB3D94"/>
    <w:rsid w:val="00FB49A5"/>
    <w:rsid w:val="00FB6102"/>
    <w:rsid w:val="00FB77D4"/>
    <w:rsid w:val="00FB7A84"/>
    <w:rsid w:val="00FC0D14"/>
    <w:rsid w:val="00FC3910"/>
    <w:rsid w:val="00FC44AE"/>
    <w:rsid w:val="00FC49E3"/>
    <w:rsid w:val="00FD3AFF"/>
    <w:rsid w:val="00FD3CB4"/>
    <w:rsid w:val="00FD4225"/>
    <w:rsid w:val="00FD7638"/>
    <w:rsid w:val="00FD7A28"/>
    <w:rsid w:val="00FE071E"/>
    <w:rsid w:val="00FE2533"/>
    <w:rsid w:val="00FE2CFC"/>
    <w:rsid w:val="00FE35F0"/>
    <w:rsid w:val="00FE389D"/>
    <w:rsid w:val="00FE4DD3"/>
    <w:rsid w:val="00FE5554"/>
    <w:rsid w:val="00FE7738"/>
    <w:rsid w:val="00FE7876"/>
    <w:rsid w:val="00FE78E2"/>
    <w:rsid w:val="00FF06B5"/>
    <w:rsid w:val="00FF0A40"/>
    <w:rsid w:val="00FF134B"/>
    <w:rsid w:val="00FF2CA3"/>
    <w:rsid w:val="00FF60E8"/>
    <w:rsid w:val="00FF7521"/>
    <w:rsid w:val="00FF79A0"/>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CC7416"/>
  <w15:docId w15:val="{9C1A493D-A6BF-4898-B74A-57983E100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E3E93"/>
    <w:rPr>
      <w:rFonts w:ascii="Times New Roman" w:eastAsia="Times New Roman" w:hAnsi="Times New Roman"/>
      <w:sz w:val="24"/>
      <w:szCs w:val="24"/>
    </w:rPr>
  </w:style>
  <w:style w:type="paragraph" w:styleId="Nagwek1">
    <w:name w:val="heading 1"/>
    <w:basedOn w:val="Normalny"/>
    <w:next w:val="Normalny"/>
    <w:link w:val="Nagwek1Znak"/>
    <w:qFormat/>
    <w:rsid w:val="00C970EC"/>
    <w:pPr>
      <w:keepNext/>
      <w:jc w:val="center"/>
      <w:outlineLvl w:val="0"/>
    </w:pPr>
    <w:rPr>
      <w:b/>
      <w:spacing w:val="2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970EC"/>
    <w:rPr>
      <w:rFonts w:ascii="Times New Roman" w:eastAsia="Times New Roman" w:hAnsi="Times New Roman" w:cs="Times New Roman"/>
      <w:b/>
      <w:spacing w:val="20"/>
      <w:sz w:val="28"/>
      <w:szCs w:val="24"/>
      <w:lang w:eastAsia="pl-PL"/>
    </w:rPr>
  </w:style>
  <w:style w:type="paragraph" w:styleId="Tekstpodstawowy">
    <w:name w:val="Body Text"/>
    <w:basedOn w:val="Normalny"/>
    <w:link w:val="TekstpodstawowyZnak"/>
    <w:unhideWhenUsed/>
    <w:rsid w:val="00C970EC"/>
    <w:pPr>
      <w:spacing w:after="120"/>
    </w:pPr>
  </w:style>
  <w:style w:type="character" w:customStyle="1" w:styleId="TekstpodstawowyZnak">
    <w:name w:val="Tekst podstawowy Znak"/>
    <w:link w:val="Tekstpodstawowy"/>
    <w:rsid w:val="00C970EC"/>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C970EC"/>
    <w:pPr>
      <w:ind w:left="3240"/>
      <w:jc w:val="both"/>
    </w:pPr>
  </w:style>
  <w:style w:type="character" w:customStyle="1" w:styleId="TekstpodstawowywcityZnak">
    <w:name w:val="Tekst podstawowy wcięty Znak"/>
    <w:link w:val="Tekstpodstawowywcity"/>
    <w:rsid w:val="00C970E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C970EC"/>
    <w:pPr>
      <w:spacing w:after="120" w:line="480" w:lineRule="auto"/>
    </w:pPr>
    <w:rPr>
      <w:rFonts w:ascii="Calibri" w:eastAsia="Calibri" w:hAnsi="Calibri"/>
      <w:sz w:val="20"/>
      <w:szCs w:val="20"/>
    </w:rPr>
  </w:style>
  <w:style w:type="character" w:customStyle="1" w:styleId="Tekstpodstawowy2Znak">
    <w:name w:val="Tekst podstawowy 2 Znak"/>
    <w:link w:val="Tekstpodstawowy2"/>
    <w:semiHidden/>
    <w:rsid w:val="00C970EC"/>
    <w:rPr>
      <w:rFonts w:ascii="Calibri" w:eastAsia="Calibri" w:hAnsi="Calibri" w:cs="Times New Roman"/>
    </w:rPr>
  </w:style>
  <w:style w:type="paragraph" w:styleId="Bezodstpw">
    <w:name w:val="No Spacing"/>
    <w:uiPriority w:val="1"/>
    <w:qFormat/>
    <w:rsid w:val="00C970EC"/>
    <w:rPr>
      <w:rFonts w:ascii="Times New Roman" w:eastAsia="Times New Roman" w:hAnsi="Times New Roman"/>
      <w:sz w:val="24"/>
      <w:szCs w:val="24"/>
    </w:rPr>
  </w:style>
  <w:style w:type="paragraph" w:customStyle="1" w:styleId="Default">
    <w:name w:val="Default"/>
    <w:rsid w:val="00C970EC"/>
    <w:pPr>
      <w:autoSpaceDE w:val="0"/>
      <w:autoSpaceDN w:val="0"/>
      <w:adjustRightInd w:val="0"/>
    </w:pPr>
    <w:rPr>
      <w:rFonts w:ascii="Times New Roman" w:hAnsi="Times New Roman"/>
      <w:color w:val="000000"/>
      <w:sz w:val="24"/>
      <w:szCs w:val="24"/>
    </w:rPr>
  </w:style>
  <w:style w:type="paragraph" w:styleId="Tytu">
    <w:name w:val="Title"/>
    <w:basedOn w:val="Normalny"/>
    <w:link w:val="TytuZnak"/>
    <w:qFormat/>
    <w:rsid w:val="00B6450B"/>
    <w:pPr>
      <w:jc w:val="center"/>
    </w:pPr>
    <w:rPr>
      <w:szCs w:val="20"/>
      <w:u w:val="single"/>
    </w:rPr>
  </w:style>
  <w:style w:type="character" w:customStyle="1" w:styleId="TytuZnak">
    <w:name w:val="Tytuł Znak"/>
    <w:link w:val="Tytu"/>
    <w:rsid w:val="00B6450B"/>
    <w:rPr>
      <w:rFonts w:ascii="Times New Roman" w:eastAsia="Times New Roman" w:hAnsi="Times New Roman" w:cs="Times New Roman"/>
      <w:sz w:val="24"/>
      <w:szCs w:val="20"/>
      <w:u w:val="single"/>
      <w:lang w:eastAsia="pl-PL"/>
    </w:rPr>
  </w:style>
  <w:style w:type="paragraph" w:styleId="Akapitzlist">
    <w:name w:val="List Paragraph"/>
    <w:aliases w:val="zwykły tekst,List Paragraph1,BulletC,normalny tekst,Obiekt,L1,Numerowanie,2 heading,A_wyliczenie,K-P_odwolanie,Akapit z listą5,maz_wyliczenie,opis dzialania,T_SZ_List Paragraph,Akapit z listą BS,Kolorowa lista — akcent 11,Akapit z listą1"/>
    <w:basedOn w:val="Normalny"/>
    <w:link w:val="AkapitzlistZnak"/>
    <w:uiPriority w:val="34"/>
    <w:qFormat/>
    <w:rsid w:val="00A37790"/>
    <w:pPr>
      <w:ind w:left="720"/>
      <w:contextualSpacing/>
    </w:pPr>
  </w:style>
  <w:style w:type="paragraph" w:styleId="Nagwek">
    <w:name w:val="header"/>
    <w:basedOn w:val="Normalny"/>
    <w:link w:val="NagwekZnak"/>
    <w:uiPriority w:val="99"/>
    <w:unhideWhenUsed/>
    <w:rsid w:val="004456D1"/>
    <w:pPr>
      <w:tabs>
        <w:tab w:val="center" w:pos="4536"/>
        <w:tab w:val="right" w:pos="9072"/>
      </w:tabs>
    </w:pPr>
  </w:style>
  <w:style w:type="character" w:customStyle="1" w:styleId="NagwekZnak">
    <w:name w:val="Nagłówek Znak"/>
    <w:link w:val="Nagwek"/>
    <w:uiPriority w:val="99"/>
    <w:rsid w:val="004456D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456D1"/>
    <w:pPr>
      <w:tabs>
        <w:tab w:val="center" w:pos="4536"/>
        <w:tab w:val="right" w:pos="9072"/>
      </w:tabs>
    </w:pPr>
  </w:style>
  <w:style w:type="character" w:customStyle="1" w:styleId="StopkaZnak">
    <w:name w:val="Stopka Znak"/>
    <w:link w:val="Stopka"/>
    <w:uiPriority w:val="99"/>
    <w:rsid w:val="004456D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456D1"/>
    <w:rPr>
      <w:rFonts w:ascii="Tahoma" w:hAnsi="Tahoma"/>
      <w:sz w:val="16"/>
      <w:szCs w:val="16"/>
    </w:rPr>
  </w:style>
  <w:style w:type="character" w:customStyle="1" w:styleId="TekstdymkaZnak">
    <w:name w:val="Tekst dymka Znak"/>
    <w:link w:val="Tekstdymka"/>
    <w:uiPriority w:val="99"/>
    <w:semiHidden/>
    <w:rsid w:val="004456D1"/>
    <w:rPr>
      <w:rFonts w:ascii="Tahoma" w:eastAsia="Times New Roman" w:hAnsi="Tahoma" w:cs="Tahoma"/>
      <w:sz w:val="16"/>
      <w:szCs w:val="16"/>
      <w:lang w:eastAsia="pl-PL"/>
    </w:rPr>
  </w:style>
  <w:style w:type="character" w:customStyle="1" w:styleId="FontStyle138">
    <w:name w:val="Font Style138"/>
    <w:rsid w:val="005B6236"/>
    <w:rPr>
      <w:rFonts w:ascii="Times New Roman" w:hAnsi="Times New Roman" w:cs="Times New Roman" w:hint="default"/>
      <w:color w:val="000000"/>
      <w:sz w:val="22"/>
      <w:szCs w:val="22"/>
    </w:rPr>
  </w:style>
  <w:style w:type="table" w:styleId="Tabela-Siatka">
    <w:name w:val="Table Grid"/>
    <w:basedOn w:val="Standardowy"/>
    <w:uiPriority w:val="59"/>
    <w:rsid w:val="006F1B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rsid w:val="00ED4781"/>
    <w:pPr>
      <w:spacing w:before="100" w:beforeAutospacing="1" w:after="100" w:afterAutospacing="1"/>
    </w:pPr>
  </w:style>
  <w:style w:type="character" w:styleId="Hipercze">
    <w:name w:val="Hyperlink"/>
    <w:basedOn w:val="Domylnaczcionkaakapitu"/>
    <w:uiPriority w:val="99"/>
    <w:semiHidden/>
    <w:unhideWhenUsed/>
    <w:rsid w:val="0054013E"/>
    <w:rPr>
      <w:color w:val="0000FF"/>
      <w:u w:val="single"/>
    </w:rPr>
  </w:style>
  <w:style w:type="paragraph" w:customStyle="1" w:styleId="Teksttreci2">
    <w:name w:val="Tekst treści (2)"/>
    <w:basedOn w:val="Normalny"/>
    <w:rsid w:val="006E2E91"/>
    <w:pPr>
      <w:shd w:val="clear" w:color="auto" w:fill="FFFFFF"/>
      <w:suppressAutoHyphens/>
      <w:spacing w:line="222" w:lineRule="exact"/>
      <w:ind w:hanging="600"/>
      <w:jc w:val="right"/>
    </w:pPr>
    <w:rPr>
      <w:color w:val="000000"/>
      <w:kern w:val="1"/>
      <w:sz w:val="20"/>
      <w:szCs w:val="20"/>
      <w:lang w:eastAsia="zh-CN" w:bidi="pl-PL"/>
    </w:rPr>
  </w:style>
  <w:style w:type="character" w:customStyle="1" w:styleId="Teksttreci5Bezpogrubienia">
    <w:name w:val="Tekst treści (5) + Bez pogrubienia"/>
    <w:basedOn w:val="Domylnaczcionkaakapitu"/>
    <w:rsid w:val="00DA4E44"/>
    <w:rPr>
      <w:rFonts w:ascii="Times New Roman" w:eastAsia="Times New Roman" w:hAnsi="Times New Roman" w:cs="Times New Roman"/>
      <w:b/>
      <w:bCs/>
      <w:i w:val="0"/>
      <w:iCs w:val="0"/>
      <w:caps w:val="0"/>
      <w:smallCaps w:val="0"/>
      <w:strike w:val="0"/>
      <w:dstrike w:val="0"/>
      <w:color w:val="000000"/>
      <w:spacing w:val="0"/>
      <w:w w:val="100"/>
      <w:sz w:val="18"/>
      <w:szCs w:val="18"/>
      <w:u w:val="none"/>
      <w:lang w:val="pl-PL" w:bidi="pl-PL"/>
    </w:rPr>
  </w:style>
  <w:style w:type="paragraph" w:customStyle="1" w:styleId="TekstpodstawowyF2">
    <w:name w:val="Tekst podstawowy.(F2)"/>
    <w:basedOn w:val="Normalny"/>
    <w:rsid w:val="00EA3DBC"/>
    <w:rPr>
      <w:szCs w:val="20"/>
    </w:rPr>
  </w:style>
  <w:style w:type="character" w:styleId="Odwoaniedokomentarza">
    <w:name w:val="annotation reference"/>
    <w:basedOn w:val="Domylnaczcionkaakapitu"/>
    <w:uiPriority w:val="99"/>
    <w:semiHidden/>
    <w:unhideWhenUsed/>
    <w:rsid w:val="0088676B"/>
    <w:rPr>
      <w:sz w:val="16"/>
      <w:szCs w:val="16"/>
    </w:rPr>
  </w:style>
  <w:style w:type="paragraph" w:styleId="Tekstkomentarza">
    <w:name w:val="annotation text"/>
    <w:basedOn w:val="Normalny"/>
    <w:link w:val="TekstkomentarzaZnak"/>
    <w:uiPriority w:val="99"/>
    <w:unhideWhenUsed/>
    <w:rsid w:val="0088676B"/>
    <w:rPr>
      <w:sz w:val="20"/>
      <w:szCs w:val="20"/>
    </w:rPr>
  </w:style>
  <w:style w:type="character" w:customStyle="1" w:styleId="TekstkomentarzaZnak">
    <w:name w:val="Tekst komentarza Znak"/>
    <w:basedOn w:val="Domylnaczcionkaakapitu"/>
    <w:link w:val="Tekstkomentarza"/>
    <w:uiPriority w:val="99"/>
    <w:rsid w:val="0088676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8676B"/>
    <w:rPr>
      <w:b/>
      <w:bCs/>
    </w:rPr>
  </w:style>
  <w:style w:type="character" w:customStyle="1" w:styleId="TematkomentarzaZnak">
    <w:name w:val="Temat komentarza Znak"/>
    <w:basedOn w:val="TekstkomentarzaZnak"/>
    <w:link w:val="Tematkomentarza"/>
    <w:uiPriority w:val="99"/>
    <w:semiHidden/>
    <w:rsid w:val="0088676B"/>
    <w:rPr>
      <w:rFonts w:ascii="Times New Roman" w:eastAsia="Times New Roman" w:hAnsi="Times New Roman"/>
      <w:b/>
      <w:bCs/>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F12999"/>
    <w:rPr>
      <w:rFonts w:ascii="Times New Roman" w:eastAsia="Times New Roman" w:hAnsi="Times New Roman"/>
      <w:sz w:val="24"/>
      <w:szCs w:val="24"/>
    </w:rPr>
  </w:style>
  <w:style w:type="paragraph" w:styleId="Poprawka">
    <w:name w:val="Revision"/>
    <w:hidden/>
    <w:uiPriority w:val="99"/>
    <w:semiHidden/>
    <w:rsid w:val="004B040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8001">
      <w:bodyDiv w:val="1"/>
      <w:marLeft w:val="0"/>
      <w:marRight w:val="0"/>
      <w:marTop w:val="0"/>
      <w:marBottom w:val="0"/>
      <w:divBdr>
        <w:top w:val="none" w:sz="0" w:space="0" w:color="auto"/>
        <w:left w:val="none" w:sz="0" w:space="0" w:color="auto"/>
        <w:bottom w:val="none" w:sz="0" w:space="0" w:color="auto"/>
        <w:right w:val="none" w:sz="0" w:space="0" w:color="auto"/>
      </w:divBdr>
    </w:div>
    <w:div w:id="83842615">
      <w:bodyDiv w:val="1"/>
      <w:marLeft w:val="0"/>
      <w:marRight w:val="0"/>
      <w:marTop w:val="0"/>
      <w:marBottom w:val="0"/>
      <w:divBdr>
        <w:top w:val="none" w:sz="0" w:space="0" w:color="auto"/>
        <w:left w:val="none" w:sz="0" w:space="0" w:color="auto"/>
        <w:bottom w:val="none" w:sz="0" w:space="0" w:color="auto"/>
        <w:right w:val="none" w:sz="0" w:space="0" w:color="auto"/>
      </w:divBdr>
    </w:div>
    <w:div w:id="98138458">
      <w:bodyDiv w:val="1"/>
      <w:marLeft w:val="0"/>
      <w:marRight w:val="0"/>
      <w:marTop w:val="0"/>
      <w:marBottom w:val="0"/>
      <w:divBdr>
        <w:top w:val="none" w:sz="0" w:space="0" w:color="auto"/>
        <w:left w:val="none" w:sz="0" w:space="0" w:color="auto"/>
        <w:bottom w:val="none" w:sz="0" w:space="0" w:color="auto"/>
        <w:right w:val="none" w:sz="0" w:space="0" w:color="auto"/>
      </w:divBdr>
    </w:div>
    <w:div w:id="109127112">
      <w:bodyDiv w:val="1"/>
      <w:marLeft w:val="0"/>
      <w:marRight w:val="0"/>
      <w:marTop w:val="0"/>
      <w:marBottom w:val="0"/>
      <w:divBdr>
        <w:top w:val="none" w:sz="0" w:space="0" w:color="auto"/>
        <w:left w:val="none" w:sz="0" w:space="0" w:color="auto"/>
        <w:bottom w:val="none" w:sz="0" w:space="0" w:color="auto"/>
        <w:right w:val="none" w:sz="0" w:space="0" w:color="auto"/>
      </w:divBdr>
    </w:div>
    <w:div w:id="138114667">
      <w:bodyDiv w:val="1"/>
      <w:marLeft w:val="0"/>
      <w:marRight w:val="0"/>
      <w:marTop w:val="0"/>
      <w:marBottom w:val="0"/>
      <w:divBdr>
        <w:top w:val="none" w:sz="0" w:space="0" w:color="auto"/>
        <w:left w:val="none" w:sz="0" w:space="0" w:color="auto"/>
        <w:bottom w:val="none" w:sz="0" w:space="0" w:color="auto"/>
        <w:right w:val="none" w:sz="0" w:space="0" w:color="auto"/>
      </w:divBdr>
    </w:div>
    <w:div w:id="301884127">
      <w:bodyDiv w:val="1"/>
      <w:marLeft w:val="0"/>
      <w:marRight w:val="0"/>
      <w:marTop w:val="0"/>
      <w:marBottom w:val="0"/>
      <w:divBdr>
        <w:top w:val="none" w:sz="0" w:space="0" w:color="auto"/>
        <w:left w:val="none" w:sz="0" w:space="0" w:color="auto"/>
        <w:bottom w:val="none" w:sz="0" w:space="0" w:color="auto"/>
        <w:right w:val="none" w:sz="0" w:space="0" w:color="auto"/>
      </w:divBdr>
      <w:divsChild>
        <w:div w:id="1299729701">
          <w:marLeft w:val="0"/>
          <w:marRight w:val="0"/>
          <w:marTop w:val="0"/>
          <w:marBottom w:val="0"/>
          <w:divBdr>
            <w:top w:val="none" w:sz="0" w:space="0" w:color="auto"/>
            <w:left w:val="none" w:sz="0" w:space="0" w:color="auto"/>
            <w:bottom w:val="none" w:sz="0" w:space="0" w:color="auto"/>
            <w:right w:val="none" w:sz="0" w:space="0" w:color="auto"/>
          </w:divBdr>
        </w:div>
      </w:divsChild>
    </w:div>
    <w:div w:id="320235965">
      <w:bodyDiv w:val="1"/>
      <w:marLeft w:val="0"/>
      <w:marRight w:val="0"/>
      <w:marTop w:val="0"/>
      <w:marBottom w:val="0"/>
      <w:divBdr>
        <w:top w:val="none" w:sz="0" w:space="0" w:color="auto"/>
        <w:left w:val="none" w:sz="0" w:space="0" w:color="auto"/>
        <w:bottom w:val="none" w:sz="0" w:space="0" w:color="auto"/>
        <w:right w:val="none" w:sz="0" w:space="0" w:color="auto"/>
      </w:divBdr>
    </w:div>
    <w:div w:id="363868966">
      <w:bodyDiv w:val="1"/>
      <w:marLeft w:val="0"/>
      <w:marRight w:val="0"/>
      <w:marTop w:val="0"/>
      <w:marBottom w:val="0"/>
      <w:divBdr>
        <w:top w:val="none" w:sz="0" w:space="0" w:color="auto"/>
        <w:left w:val="none" w:sz="0" w:space="0" w:color="auto"/>
        <w:bottom w:val="none" w:sz="0" w:space="0" w:color="auto"/>
        <w:right w:val="none" w:sz="0" w:space="0" w:color="auto"/>
      </w:divBdr>
    </w:div>
    <w:div w:id="378285261">
      <w:bodyDiv w:val="1"/>
      <w:marLeft w:val="0"/>
      <w:marRight w:val="0"/>
      <w:marTop w:val="0"/>
      <w:marBottom w:val="0"/>
      <w:divBdr>
        <w:top w:val="none" w:sz="0" w:space="0" w:color="auto"/>
        <w:left w:val="none" w:sz="0" w:space="0" w:color="auto"/>
        <w:bottom w:val="none" w:sz="0" w:space="0" w:color="auto"/>
        <w:right w:val="none" w:sz="0" w:space="0" w:color="auto"/>
      </w:divBdr>
    </w:div>
    <w:div w:id="453525884">
      <w:bodyDiv w:val="1"/>
      <w:marLeft w:val="0"/>
      <w:marRight w:val="0"/>
      <w:marTop w:val="0"/>
      <w:marBottom w:val="0"/>
      <w:divBdr>
        <w:top w:val="none" w:sz="0" w:space="0" w:color="auto"/>
        <w:left w:val="none" w:sz="0" w:space="0" w:color="auto"/>
        <w:bottom w:val="none" w:sz="0" w:space="0" w:color="auto"/>
        <w:right w:val="none" w:sz="0" w:space="0" w:color="auto"/>
      </w:divBdr>
    </w:div>
    <w:div w:id="571543553">
      <w:bodyDiv w:val="1"/>
      <w:marLeft w:val="0"/>
      <w:marRight w:val="0"/>
      <w:marTop w:val="0"/>
      <w:marBottom w:val="0"/>
      <w:divBdr>
        <w:top w:val="none" w:sz="0" w:space="0" w:color="auto"/>
        <w:left w:val="none" w:sz="0" w:space="0" w:color="auto"/>
        <w:bottom w:val="none" w:sz="0" w:space="0" w:color="auto"/>
        <w:right w:val="none" w:sz="0" w:space="0" w:color="auto"/>
      </w:divBdr>
    </w:div>
    <w:div w:id="586620504">
      <w:bodyDiv w:val="1"/>
      <w:marLeft w:val="0"/>
      <w:marRight w:val="0"/>
      <w:marTop w:val="0"/>
      <w:marBottom w:val="0"/>
      <w:divBdr>
        <w:top w:val="none" w:sz="0" w:space="0" w:color="auto"/>
        <w:left w:val="none" w:sz="0" w:space="0" w:color="auto"/>
        <w:bottom w:val="none" w:sz="0" w:space="0" w:color="auto"/>
        <w:right w:val="none" w:sz="0" w:space="0" w:color="auto"/>
      </w:divBdr>
      <w:divsChild>
        <w:div w:id="542137121">
          <w:marLeft w:val="0"/>
          <w:marRight w:val="0"/>
          <w:marTop w:val="0"/>
          <w:marBottom w:val="0"/>
          <w:divBdr>
            <w:top w:val="none" w:sz="0" w:space="0" w:color="auto"/>
            <w:left w:val="none" w:sz="0" w:space="0" w:color="auto"/>
            <w:bottom w:val="none" w:sz="0" w:space="0" w:color="auto"/>
            <w:right w:val="none" w:sz="0" w:space="0" w:color="auto"/>
          </w:divBdr>
          <w:divsChild>
            <w:div w:id="1200320360">
              <w:marLeft w:val="0"/>
              <w:marRight w:val="0"/>
              <w:marTop w:val="0"/>
              <w:marBottom w:val="0"/>
              <w:divBdr>
                <w:top w:val="none" w:sz="0" w:space="0" w:color="auto"/>
                <w:left w:val="none" w:sz="0" w:space="0" w:color="auto"/>
                <w:bottom w:val="none" w:sz="0" w:space="0" w:color="auto"/>
                <w:right w:val="none" w:sz="0" w:space="0" w:color="auto"/>
              </w:divBdr>
              <w:divsChild>
                <w:div w:id="344871627">
                  <w:marLeft w:val="0"/>
                  <w:marRight w:val="0"/>
                  <w:marTop w:val="0"/>
                  <w:marBottom w:val="0"/>
                  <w:divBdr>
                    <w:top w:val="none" w:sz="0" w:space="0" w:color="auto"/>
                    <w:left w:val="none" w:sz="0" w:space="0" w:color="auto"/>
                    <w:bottom w:val="none" w:sz="0" w:space="0" w:color="auto"/>
                    <w:right w:val="none" w:sz="0" w:space="0" w:color="auto"/>
                  </w:divBdr>
                  <w:divsChild>
                    <w:div w:id="171307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566878">
          <w:marLeft w:val="0"/>
          <w:marRight w:val="0"/>
          <w:marTop w:val="0"/>
          <w:marBottom w:val="0"/>
          <w:divBdr>
            <w:top w:val="none" w:sz="0" w:space="0" w:color="auto"/>
            <w:left w:val="none" w:sz="0" w:space="0" w:color="auto"/>
            <w:bottom w:val="none" w:sz="0" w:space="0" w:color="auto"/>
            <w:right w:val="none" w:sz="0" w:space="0" w:color="auto"/>
          </w:divBdr>
        </w:div>
      </w:divsChild>
    </w:div>
    <w:div w:id="629286660">
      <w:bodyDiv w:val="1"/>
      <w:marLeft w:val="0"/>
      <w:marRight w:val="0"/>
      <w:marTop w:val="0"/>
      <w:marBottom w:val="0"/>
      <w:divBdr>
        <w:top w:val="none" w:sz="0" w:space="0" w:color="auto"/>
        <w:left w:val="none" w:sz="0" w:space="0" w:color="auto"/>
        <w:bottom w:val="none" w:sz="0" w:space="0" w:color="auto"/>
        <w:right w:val="none" w:sz="0" w:space="0" w:color="auto"/>
      </w:divBdr>
    </w:div>
    <w:div w:id="651565423">
      <w:bodyDiv w:val="1"/>
      <w:marLeft w:val="0"/>
      <w:marRight w:val="0"/>
      <w:marTop w:val="0"/>
      <w:marBottom w:val="0"/>
      <w:divBdr>
        <w:top w:val="none" w:sz="0" w:space="0" w:color="auto"/>
        <w:left w:val="none" w:sz="0" w:space="0" w:color="auto"/>
        <w:bottom w:val="none" w:sz="0" w:space="0" w:color="auto"/>
        <w:right w:val="none" w:sz="0" w:space="0" w:color="auto"/>
      </w:divBdr>
    </w:div>
    <w:div w:id="746072107">
      <w:bodyDiv w:val="1"/>
      <w:marLeft w:val="0"/>
      <w:marRight w:val="0"/>
      <w:marTop w:val="0"/>
      <w:marBottom w:val="0"/>
      <w:divBdr>
        <w:top w:val="none" w:sz="0" w:space="0" w:color="auto"/>
        <w:left w:val="none" w:sz="0" w:space="0" w:color="auto"/>
        <w:bottom w:val="none" w:sz="0" w:space="0" w:color="auto"/>
        <w:right w:val="none" w:sz="0" w:space="0" w:color="auto"/>
      </w:divBdr>
    </w:div>
    <w:div w:id="764154021">
      <w:bodyDiv w:val="1"/>
      <w:marLeft w:val="0"/>
      <w:marRight w:val="0"/>
      <w:marTop w:val="0"/>
      <w:marBottom w:val="0"/>
      <w:divBdr>
        <w:top w:val="none" w:sz="0" w:space="0" w:color="auto"/>
        <w:left w:val="none" w:sz="0" w:space="0" w:color="auto"/>
        <w:bottom w:val="none" w:sz="0" w:space="0" w:color="auto"/>
        <w:right w:val="none" w:sz="0" w:space="0" w:color="auto"/>
      </w:divBdr>
    </w:div>
    <w:div w:id="774788212">
      <w:bodyDiv w:val="1"/>
      <w:marLeft w:val="0"/>
      <w:marRight w:val="0"/>
      <w:marTop w:val="0"/>
      <w:marBottom w:val="0"/>
      <w:divBdr>
        <w:top w:val="none" w:sz="0" w:space="0" w:color="auto"/>
        <w:left w:val="none" w:sz="0" w:space="0" w:color="auto"/>
        <w:bottom w:val="none" w:sz="0" w:space="0" w:color="auto"/>
        <w:right w:val="none" w:sz="0" w:space="0" w:color="auto"/>
      </w:divBdr>
    </w:div>
    <w:div w:id="800342748">
      <w:bodyDiv w:val="1"/>
      <w:marLeft w:val="0"/>
      <w:marRight w:val="0"/>
      <w:marTop w:val="0"/>
      <w:marBottom w:val="0"/>
      <w:divBdr>
        <w:top w:val="none" w:sz="0" w:space="0" w:color="auto"/>
        <w:left w:val="none" w:sz="0" w:space="0" w:color="auto"/>
        <w:bottom w:val="none" w:sz="0" w:space="0" w:color="auto"/>
        <w:right w:val="none" w:sz="0" w:space="0" w:color="auto"/>
      </w:divBdr>
    </w:div>
    <w:div w:id="903175571">
      <w:bodyDiv w:val="1"/>
      <w:marLeft w:val="0"/>
      <w:marRight w:val="0"/>
      <w:marTop w:val="0"/>
      <w:marBottom w:val="0"/>
      <w:divBdr>
        <w:top w:val="none" w:sz="0" w:space="0" w:color="auto"/>
        <w:left w:val="none" w:sz="0" w:space="0" w:color="auto"/>
        <w:bottom w:val="none" w:sz="0" w:space="0" w:color="auto"/>
        <w:right w:val="none" w:sz="0" w:space="0" w:color="auto"/>
      </w:divBdr>
    </w:div>
    <w:div w:id="923681389">
      <w:bodyDiv w:val="1"/>
      <w:marLeft w:val="0"/>
      <w:marRight w:val="0"/>
      <w:marTop w:val="0"/>
      <w:marBottom w:val="0"/>
      <w:divBdr>
        <w:top w:val="none" w:sz="0" w:space="0" w:color="auto"/>
        <w:left w:val="none" w:sz="0" w:space="0" w:color="auto"/>
        <w:bottom w:val="none" w:sz="0" w:space="0" w:color="auto"/>
        <w:right w:val="none" w:sz="0" w:space="0" w:color="auto"/>
      </w:divBdr>
    </w:div>
    <w:div w:id="943538998">
      <w:bodyDiv w:val="1"/>
      <w:marLeft w:val="0"/>
      <w:marRight w:val="0"/>
      <w:marTop w:val="0"/>
      <w:marBottom w:val="0"/>
      <w:divBdr>
        <w:top w:val="none" w:sz="0" w:space="0" w:color="auto"/>
        <w:left w:val="none" w:sz="0" w:space="0" w:color="auto"/>
        <w:bottom w:val="none" w:sz="0" w:space="0" w:color="auto"/>
        <w:right w:val="none" w:sz="0" w:space="0" w:color="auto"/>
      </w:divBdr>
    </w:div>
    <w:div w:id="1030762988">
      <w:bodyDiv w:val="1"/>
      <w:marLeft w:val="0"/>
      <w:marRight w:val="0"/>
      <w:marTop w:val="0"/>
      <w:marBottom w:val="0"/>
      <w:divBdr>
        <w:top w:val="none" w:sz="0" w:space="0" w:color="auto"/>
        <w:left w:val="none" w:sz="0" w:space="0" w:color="auto"/>
        <w:bottom w:val="none" w:sz="0" w:space="0" w:color="auto"/>
        <w:right w:val="none" w:sz="0" w:space="0" w:color="auto"/>
      </w:divBdr>
    </w:div>
    <w:div w:id="1121076633">
      <w:bodyDiv w:val="1"/>
      <w:marLeft w:val="0"/>
      <w:marRight w:val="0"/>
      <w:marTop w:val="0"/>
      <w:marBottom w:val="0"/>
      <w:divBdr>
        <w:top w:val="none" w:sz="0" w:space="0" w:color="auto"/>
        <w:left w:val="none" w:sz="0" w:space="0" w:color="auto"/>
        <w:bottom w:val="none" w:sz="0" w:space="0" w:color="auto"/>
        <w:right w:val="none" w:sz="0" w:space="0" w:color="auto"/>
      </w:divBdr>
    </w:div>
    <w:div w:id="1132023241">
      <w:bodyDiv w:val="1"/>
      <w:marLeft w:val="0"/>
      <w:marRight w:val="0"/>
      <w:marTop w:val="0"/>
      <w:marBottom w:val="0"/>
      <w:divBdr>
        <w:top w:val="none" w:sz="0" w:space="0" w:color="auto"/>
        <w:left w:val="none" w:sz="0" w:space="0" w:color="auto"/>
        <w:bottom w:val="none" w:sz="0" w:space="0" w:color="auto"/>
        <w:right w:val="none" w:sz="0" w:space="0" w:color="auto"/>
      </w:divBdr>
    </w:div>
    <w:div w:id="1143472795">
      <w:bodyDiv w:val="1"/>
      <w:marLeft w:val="0"/>
      <w:marRight w:val="0"/>
      <w:marTop w:val="0"/>
      <w:marBottom w:val="0"/>
      <w:divBdr>
        <w:top w:val="none" w:sz="0" w:space="0" w:color="auto"/>
        <w:left w:val="none" w:sz="0" w:space="0" w:color="auto"/>
        <w:bottom w:val="none" w:sz="0" w:space="0" w:color="auto"/>
        <w:right w:val="none" w:sz="0" w:space="0" w:color="auto"/>
      </w:divBdr>
    </w:div>
    <w:div w:id="1310094022">
      <w:bodyDiv w:val="1"/>
      <w:marLeft w:val="0"/>
      <w:marRight w:val="0"/>
      <w:marTop w:val="0"/>
      <w:marBottom w:val="0"/>
      <w:divBdr>
        <w:top w:val="none" w:sz="0" w:space="0" w:color="auto"/>
        <w:left w:val="none" w:sz="0" w:space="0" w:color="auto"/>
        <w:bottom w:val="none" w:sz="0" w:space="0" w:color="auto"/>
        <w:right w:val="none" w:sz="0" w:space="0" w:color="auto"/>
      </w:divBdr>
    </w:div>
    <w:div w:id="1371413323">
      <w:bodyDiv w:val="1"/>
      <w:marLeft w:val="0"/>
      <w:marRight w:val="0"/>
      <w:marTop w:val="0"/>
      <w:marBottom w:val="0"/>
      <w:divBdr>
        <w:top w:val="none" w:sz="0" w:space="0" w:color="auto"/>
        <w:left w:val="none" w:sz="0" w:space="0" w:color="auto"/>
        <w:bottom w:val="none" w:sz="0" w:space="0" w:color="auto"/>
        <w:right w:val="none" w:sz="0" w:space="0" w:color="auto"/>
      </w:divBdr>
    </w:div>
    <w:div w:id="1409958224">
      <w:bodyDiv w:val="1"/>
      <w:marLeft w:val="0"/>
      <w:marRight w:val="0"/>
      <w:marTop w:val="0"/>
      <w:marBottom w:val="0"/>
      <w:divBdr>
        <w:top w:val="none" w:sz="0" w:space="0" w:color="auto"/>
        <w:left w:val="none" w:sz="0" w:space="0" w:color="auto"/>
        <w:bottom w:val="none" w:sz="0" w:space="0" w:color="auto"/>
        <w:right w:val="none" w:sz="0" w:space="0" w:color="auto"/>
      </w:divBdr>
    </w:div>
    <w:div w:id="1438604065">
      <w:bodyDiv w:val="1"/>
      <w:marLeft w:val="0"/>
      <w:marRight w:val="0"/>
      <w:marTop w:val="0"/>
      <w:marBottom w:val="0"/>
      <w:divBdr>
        <w:top w:val="none" w:sz="0" w:space="0" w:color="auto"/>
        <w:left w:val="none" w:sz="0" w:space="0" w:color="auto"/>
        <w:bottom w:val="none" w:sz="0" w:space="0" w:color="auto"/>
        <w:right w:val="none" w:sz="0" w:space="0" w:color="auto"/>
      </w:divBdr>
    </w:div>
    <w:div w:id="1544054662">
      <w:bodyDiv w:val="1"/>
      <w:marLeft w:val="0"/>
      <w:marRight w:val="0"/>
      <w:marTop w:val="0"/>
      <w:marBottom w:val="0"/>
      <w:divBdr>
        <w:top w:val="none" w:sz="0" w:space="0" w:color="auto"/>
        <w:left w:val="none" w:sz="0" w:space="0" w:color="auto"/>
        <w:bottom w:val="none" w:sz="0" w:space="0" w:color="auto"/>
        <w:right w:val="none" w:sz="0" w:space="0" w:color="auto"/>
      </w:divBdr>
    </w:div>
    <w:div w:id="1567648762">
      <w:bodyDiv w:val="1"/>
      <w:marLeft w:val="0"/>
      <w:marRight w:val="0"/>
      <w:marTop w:val="0"/>
      <w:marBottom w:val="0"/>
      <w:divBdr>
        <w:top w:val="none" w:sz="0" w:space="0" w:color="auto"/>
        <w:left w:val="none" w:sz="0" w:space="0" w:color="auto"/>
        <w:bottom w:val="none" w:sz="0" w:space="0" w:color="auto"/>
        <w:right w:val="none" w:sz="0" w:space="0" w:color="auto"/>
      </w:divBdr>
    </w:div>
    <w:div w:id="1707680389">
      <w:bodyDiv w:val="1"/>
      <w:marLeft w:val="0"/>
      <w:marRight w:val="0"/>
      <w:marTop w:val="0"/>
      <w:marBottom w:val="0"/>
      <w:divBdr>
        <w:top w:val="none" w:sz="0" w:space="0" w:color="auto"/>
        <w:left w:val="none" w:sz="0" w:space="0" w:color="auto"/>
        <w:bottom w:val="none" w:sz="0" w:space="0" w:color="auto"/>
        <w:right w:val="none" w:sz="0" w:space="0" w:color="auto"/>
      </w:divBdr>
    </w:div>
    <w:div w:id="1800343477">
      <w:bodyDiv w:val="1"/>
      <w:marLeft w:val="0"/>
      <w:marRight w:val="0"/>
      <w:marTop w:val="0"/>
      <w:marBottom w:val="0"/>
      <w:divBdr>
        <w:top w:val="none" w:sz="0" w:space="0" w:color="auto"/>
        <w:left w:val="none" w:sz="0" w:space="0" w:color="auto"/>
        <w:bottom w:val="none" w:sz="0" w:space="0" w:color="auto"/>
        <w:right w:val="none" w:sz="0" w:space="0" w:color="auto"/>
      </w:divBdr>
    </w:div>
    <w:div w:id="1805150722">
      <w:bodyDiv w:val="1"/>
      <w:marLeft w:val="0"/>
      <w:marRight w:val="0"/>
      <w:marTop w:val="0"/>
      <w:marBottom w:val="0"/>
      <w:divBdr>
        <w:top w:val="none" w:sz="0" w:space="0" w:color="auto"/>
        <w:left w:val="none" w:sz="0" w:space="0" w:color="auto"/>
        <w:bottom w:val="none" w:sz="0" w:space="0" w:color="auto"/>
        <w:right w:val="none" w:sz="0" w:space="0" w:color="auto"/>
      </w:divBdr>
    </w:div>
    <w:div w:id="1870797229">
      <w:bodyDiv w:val="1"/>
      <w:marLeft w:val="0"/>
      <w:marRight w:val="0"/>
      <w:marTop w:val="0"/>
      <w:marBottom w:val="0"/>
      <w:divBdr>
        <w:top w:val="none" w:sz="0" w:space="0" w:color="auto"/>
        <w:left w:val="none" w:sz="0" w:space="0" w:color="auto"/>
        <w:bottom w:val="none" w:sz="0" w:space="0" w:color="auto"/>
        <w:right w:val="none" w:sz="0" w:space="0" w:color="auto"/>
      </w:divBdr>
    </w:div>
    <w:div w:id="1929266682">
      <w:bodyDiv w:val="1"/>
      <w:marLeft w:val="0"/>
      <w:marRight w:val="0"/>
      <w:marTop w:val="0"/>
      <w:marBottom w:val="0"/>
      <w:divBdr>
        <w:top w:val="none" w:sz="0" w:space="0" w:color="auto"/>
        <w:left w:val="none" w:sz="0" w:space="0" w:color="auto"/>
        <w:bottom w:val="none" w:sz="0" w:space="0" w:color="auto"/>
        <w:right w:val="none" w:sz="0" w:space="0" w:color="auto"/>
      </w:divBdr>
    </w:div>
    <w:div w:id="1934438995">
      <w:bodyDiv w:val="1"/>
      <w:marLeft w:val="0"/>
      <w:marRight w:val="0"/>
      <w:marTop w:val="0"/>
      <w:marBottom w:val="0"/>
      <w:divBdr>
        <w:top w:val="none" w:sz="0" w:space="0" w:color="auto"/>
        <w:left w:val="none" w:sz="0" w:space="0" w:color="auto"/>
        <w:bottom w:val="none" w:sz="0" w:space="0" w:color="auto"/>
        <w:right w:val="none" w:sz="0" w:space="0" w:color="auto"/>
      </w:divBdr>
    </w:div>
    <w:div w:id="1950548990">
      <w:bodyDiv w:val="1"/>
      <w:marLeft w:val="0"/>
      <w:marRight w:val="0"/>
      <w:marTop w:val="0"/>
      <w:marBottom w:val="0"/>
      <w:divBdr>
        <w:top w:val="none" w:sz="0" w:space="0" w:color="auto"/>
        <w:left w:val="none" w:sz="0" w:space="0" w:color="auto"/>
        <w:bottom w:val="none" w:sz="0" w:space="0" w:color="auto"/>
        <w:right w:val="none" w:sz="0" w:space="0" w:color="auto"/>
      </w:divBdr>
    </w:div>
    <w:div w:id="2013753504">
      <w:bodyDiv w:val="1"/>
      <w:marLeft w:val="0"/>
      <w:marRight w:val="0"/>
      <w:marTop w:val="0"/>
      <w:marBottom w:val="0"/>
      <w:divBdr>
        <w:top w:val="none" w:sz="0" w:space="0" w:color="auto"/>
        <w:left w:val="none" w:sz="0" w:space="0" w:color="auto"/>
        <w:bottom w:val="none" w:sz="0" w:space="0" w:color="auto"/>
        <w:right w:val="none" w:sz="0" w:space="0" w:color="auto"/>
      </w:divBdr>
    </w:div>
    <w:div w:id="2019916268">
      <w:bodyDiv w:val="1"/>
      <w:marLeft w:val="0"/>
      <w:marRight w:val="0"/>
      <w:marTop w:val="0"/>
      <w:marBottom w:val="0"/>
      <w:divBdr>
        <w:top w:val="none" w:sz="0" w:space="0" w:color="auto"/>
        <w:left w:val="none" w:sz="0" w:space="0" w:color="auto"/>
        <w:bottom w:val="none" w:sz="0" w:space="0" w:color="auto"/>
        <w:right w:val="none" w:sz="0" w:space="0" w:color="auto"/>
      </w:divBdr>
    </w:div>
    <w:div w:id="2046982476">
      <w:bodyDiv w:val="1"/>
      <w:marLeft w:val="0"/>
      <w:marRight w:val="0"/>
      <w:marTop w:val="0"/>
      <w:marBottom w:val="0"/>
      <w:divBdr>
        <w:top w:val="none" w:sz="0" w:space="0" w:color="auto"/>
        <w:left w:val="none" w:sz="0" w:space="0" w:color="auto"/>
        <w:bottom w:val="none" w:sz="0" w:space="0" w:color="auto"/>
        <w:right w:val="none" w:sz="0" w:space="0" w:color="auto"/>
      </w:divBdr>
    </w:div>
    <w:div w:id="2050958128">
      <w:bodyDiv w:val="1"/>
      <w:marLeft w:val="0"/>
      <w:marRight w:val="0"/>
      <w:marTop w:val="0"/>
      <w:marBottom w:val="0"/>
      <w:divBdr>
        <w:top w:val="none" w:sz="0" w:space="0" w:color="auto"/>
        <w:left w:val="none" w:sz="0" w:space="0" w:color="auto"/>
        <w:bottom w:val="none" w:sz="0" w:space="0" w:color="auto"/>
        <w:right w:val="none" w:sz="0" w:space="0" w:color="auto"/>
      </w:divBdr>
    </w:div>
    <w:div w:id="213301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C45CEE-3B67-42DF-BDA7-DCF9C1D3D5F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FD01322-3EF6-4C13-8B0C-CCAB1FE9B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20</Pages>
  <Words>9575</Words>
  <Characters>57452</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66894</CharactersWithSpaces>
  <SharedDoc>false</SharedDoc>
  <HLinks>
    <vt:vector size="6" baseType="variant">
      <vt:variant>
        <vt:i4>458868</vt:i4>
      </vt:variant>
      <vt:variant>
        <vt:i4>0</vt:i4>
      </vt:variant>
      <vt:variant>
        <vt:i4>0</vt:i4>
      </vt:variant>
      <vt:variant>
        <vt:i4>5</vt:i4>
      </vt:variant>
      <vt:variant>
        <vt:lpwstr>mailto:4wog.kancelaria@ron.mil.pl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dc:creator>
  <cp:lastModifiedBy>Lipińska Kamila</cp:lastModifiedBy>
  <cp:revision>6</cp:revision>
  <cp:lastPrinted>2025-04-16T07:27:00Z</cp:lastPrinted>
  <dcterms:created xsi:type="dcterms:W3CDTF">2025-04-09T07:47:00Z</dcterms:created>
  <dcterms:modified xsi:type="dcterms:W3CDTF">2025-04-16T07:57:00Z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e5851956-5d18-4e66-b9f3-f90ebcdf1223</vt:lpwstr>
  </property>
  <property fmtid="{D5CDD505-2E9C-101B-9397-08002B2CF9AE}" pid="3" name="bjSaver">
    <vt:lpwstr>hGPh1Ooqzp5D5SUhnOILIs0kFikMibBB</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Agnieszka</vt:lpwstr>
  </property>
  <property fmtid="{D5CDD505-2E9C-101B-9397-08002B2CF9AE}" pid="7" name="s5636:Creator type=organization">
    <vt:lpwstr>MILNET-Z</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s5636:Creator type=IP">
    <vt:lpwstr>10.68.100.7</vt:lpwstr>
  </property>
  <property fmtid="{D5CDD505-2E9C-101B-9397-08002B2CF9AE}" pid="11" name="bjPortionMark">
    <vt:lpwstr>[]</vt:lpwstr>
  </property>
</Properties>
</file>