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F8F" w:rsidRPr="002C4967" w:rsidRDefault="00377324" w:rsidP="00E9033A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72611"/>
      <w:bookmarkStart w:id="1" w:name="_GoBack"/>
      <w:bookmarkEnd w:id="1"/>
      <w:r w:rsidRPr="002C4967">
        <w:rPr>
          <w:rFonts w:ascii="Arial" w:hAnsi="Arial" w:cs="Arial"/>
          <w:sz w:val="20"/>
          <w:szCs w:val="20"/>
        </w:rPr>
        <w:t>Załącznik nr 1 do SWZ</w:t>
      </w:r>
    </w:p>
    <w:p w:rsidR="006364F4" w:rsidRPr="002C4967" w:rsidRDefault="006364F4" w:rsidP="00E9033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2C4967">
        <w:rPr>
          <w:rFonts w:ascii="Arial" w:hAnsi="Arial" w:cs="Arial"/>
          <w:sz w:val="20"/>
          <w:szCs w:val="20"/>
        </w:rPr>
        <w:t>UMiG-ZP.271.2.</w:t>
      </w:r>
      <w:r w:rsidR="004E241B">
        <w:rPr>
          <w:rFonts w:ascii="Arial" w:hAnsi="Arial" w:cs="Arial"/>
          <w:sz w:val="20"/>
          <w:szCs w:val="20"/>
        </w:rPr>
        <w:t>1</w:t>
      </w:r>
      <w:r w:rsidRPr="002C4967">
        <w:rPr>
          <w:rFonts w:ascii="Arial" w:hAnsi="Arial" w:cs="Arial"/>
          <w:sz w:val="20"/>
          <w:szCs w:val="20"/>
        </w:rPr>
        <w:t>.202</w:t>
      </w:r>
      <w:r w:rsidR="004E241B">
        <w:rPr>
          <w:rFonts w:ascii="Arial" w:hAnsi="Arial" w:cs="Arial"/>
          <w:sz w:val="20"/>
          <w:szCs w:val="20"/>
        </w:rPr>
        <w:t>5</w:t>
      </w:r>
    </w:p>
    <w:p w:rsidR="006B1A09" w:rsidRPr="002C4967" w:rsidRDefault="006B1A09" w:rsidP="00E9033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3B784D" w:rsidRPr="002C4967" w:rsidRDefault="006364F4" w:rsidP="00E9033A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C4967">
        <w:rPr>
          <w:rFonts w:ascii="Arial" w:hAnsi="Arial" w:cs="Arial"/>
          <w:b/>
          <w:bCs/>
          <w:sz w:val="20"/>
          <w:szCs w:val="20"/>
        </w:rPr>
        <w:t>FORMULARZ OFERTY</w:t>
      </w:r>
    </w:p>
    <w:p w:rsidR="006364F4" w:rsidRPr="002C4967" w:rsidRDefault="006364F4" w:rsidP="00E9033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CF2678" w:rsidRPr="002C4967" w:rsidRDefault="00CF2678" w:rsidP="00E9033A">
      <w:pPr>
        <w:pStyle w:val="Bezodstpw"/>
        <w:spacing w:line="276" w:lineRule="auto"/>
        <w:ind w:left="5103"/>
        <w:rPr>
          <w:rFonts w:ascii="Arial" w:hAnsi="Arial" w:cs="Arial"/>
          <w:sz w:val="20"/>
          <w:szCs w:val="20"/>
        </w:rPr>
      </w:pPr>
      <w:proofErr w:type="spellStart"/>
      <w:r w:rsidRPr="002C4967">
        <w:rPr>
          <w:rFonts w:ascii="Arial" w:hAnsi="Arial" w:cs="Arial"/>
          <w:sz w:val="20"/>
          <w:szCs w:val="20"/>
          <w:u w:val="single"/>
        </w:rPr>
        <w:t>Zamawiający</w:t>
      </w:r>
      <w:proofErr w:type="spellEnd"/>
      <w:r w:rsidRPr="002C4967">
        <w:rPr>
          <w:rFonts w:ascii="Arial" w:hAnsi="Arial" w:cs="Arial"/>
          <w:sz w:val="20"/>
          <w:szCs w:val="20"/>
          <w:u w:val="single"/>
        </w:rPr>
        <w:t>:</w:t>
      </w:r>
    </w:p>
    <w:p w:rsidR="00CF2678" w:rsidRPr="002C4967" w:rsidRDefault="006364F4" w:rsidP="00E9033A">
      <w:pPr>
        <w:pStyle w:val="Bezodstpw"/>
        <w:spacing w:line="276" w:lineRule="auto"/>
        <w:ind w:left="5103"/>
        <w:rPr>
          <w:rFonts w:ascii="Arial" w:hAnsi="Arial" w:cs="Arial"/>
          <w:sz w:val="20"/>
          <w:szCs w:val="20"/>
        </w:rPr>
      </w:pPr>
      <w:r w:rsidRPr="002C4967">
        <w:rPr>
          <w:rFonts w:ascii="Arial" w:hAnsi="Arial" w:cs="Arial"/>
          <w:sz w:val="20"/>
          <w:szCs w:val="20"/>
        </w:rPr>
        <w:t xml:space="preserve">Miasto i </w:t>
      </w:r>
      <w:proofErr w:type="spellStart"/>
      <w:r w:rsidRPr="002C4967">
        <w:rPr>
          <w:rFonts w:ascii="Arial" w:hAnsi="Arial" w:cs="Arial"/>
          <w:sz w:val="20"/>
          <w:szCs w:val="20"/>
        </w:rPr>
        <w:t>Gmina</w:t>
      </w:r>
      <w:proofErr w:type="spellEnd"/>
      <w:r w:rsidRPr="002C4967">
        <w:rPr>
          <w:rFonts w:ascii="Arial" w:hAnsi="Arial" w:cs="Arial"/>
          <w:sz w:val="20"/>
          <w:szCs w:val="20"/>
        </w:rPr>
        <w:t xml:space="preserve"> Skępe</w:t>
      </w:r>
    </w:p>
    <w:p w:rsidR="00CF2678" w:rsidRPr="002C4967" w:rsidRDefault="00CF2678" w:rsidP="00E9033A">
      <w:pPr>
        <w:pStyle w:val="Bezodstpw"/>
        <w:spacing w:line="276" w:lineRule="auto"/>
        <w:ind w:left="5103"/>
        <w:rPr>
          <w:rFonts w:ascii="Arial" w:hAnsi="Arial" w:cs="Arial"/>
          <w:sz w:val="20"/>
          <w:szCs w:val="20"/>
        </w:rPr>
      </w:pPr>
      <w:r w:rsidRPr="002C4967">
        <w:rPr>
          <w:rFonts w:ascii="Arial" w:hAnsi="Arial" w:cs="Arial"/>
          <w:sz w:val="20"/>
          <w:szCs w:val="20"/>
        </w:rPr>
        <w:t xml:space="preserve">ul. </w:t>
      </w:r>
      <w:r w:rsidR="006364F4" w:rsidRPr="002C4967">
        <w:rPr>
          <w:rFonts w:ascii="Arial" w:hAnsi="Arial" w:cs="Arial"/>
          <w:sz w:val="20"/>
          <w:szCs w:val="20"/>
        </w:rPr>
        <w:t>Kościelna 2</w:t>
      </w:r>
      <w:r w:rsidRPr="002C4967">
        <w:rPr>
          <w:rFonts w:ascii="Arial" w:hAnsi="Arial" w:cs="Arial"/>
          <w:sz w:val="20"/>
          <w:szCs w:val="20"/>
        </w:rPr>
        <w:t>,</w:t>
      </w:r>
      <w:r w:rsidR="006364F4" w:rsidRPr="002C4967">
        <w:rPr>
          <w:rFonts w:ascii="Arial" w:hAnsi="Arial" w:cs="Arial"/>
          <w:sz w:val="20"/>
          <w:szCs w:val="20"/>
        </w:rPr>
        <w:t xml:space="preserve"> 87-630 Skępe</w:t>
      </w:r>
    </w:p>
    <w:bookmarkEnd w:id="0"/>
    <w:p w:rsidR="00E52BE1" w:rsidRPr="002C4967" w:rsidRDefault="00CF2678" w:rsidP="00E9033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2C4967">
        <w:rPr>
          <w:rFonts w:ascii="Arial" w:hAnsi="Arial" w:cs="Arial"/>
          <w:sz w:val="20"/>
          <w:szCs w:val="20"/>
        </w:rPr>
        <w:tab/>
      </w:r>
      <w:r w:rsidRPr="002C4967">
        <w:rPr>
          <w:rFonts w:ascii="Arial" w:hAnsi="Arial" w:cs="Arial"/>
          <w:sz w:val="20"/>
          <w:szCs w:val="20"/>
        </w:rPr>
        <w:tab/>
      </w:r>
      <w:r w:rsidRPr="002C4967">
        <w:rPr>
          <w:rFonts w:ascii="Arial" w:hAnsi="Arial" w:cs="Arial"/>
          <w:sz w:val="20"/>
          <w:szCs w:val="20"/>
        </w:rPr>
        <w:tab/>
      </w:r>
      <w:r w:rsidRPr="002C4967">
        <w:rPr>
          <w:rFonts w:ascii="Arial" w:hAnsi="Arial" w:cs="Arial"/>
          <w:sz w:val="20"/>
          <w:szCs w:val="20"/>
        </w:rPr>
        <w:tab/>
      </w:r>
      <w:r w:rsidRPr="002C4967">
        <w:rPr>
          <w:rFonts w:ascii="Arial" w:hAnsi="Arial" w:cs="Arial"/>
          <w:sz w:val="20"/>
          <w:szCs w:val="20"/>
        </w:rPr>
        <w:tab/>
      </w:r>
      <w:r w:rsidRPr="002C4967">
        <w:rPr>
          <w:rFonts w:ascii="Arial" w:hAnsi="Arial" w:cs="Arial"/>
          <w:sz w:val="20"/>
          <w:szCs w:val="20"/>
        </w:rPr>
        <w:tab/>
      </w:r>
    </w:p>
    <w:p w:rsidR="00DC069B" w:rsidRPr="002C4967" w:rsidRDefault="00DC069B" w:rsidP="00E9033A">
      <w:pPr>
        <w:pStyle w:val="Bezodstpw"/>
        <w:spacing w:line="276" w:lineRule="auto"/>
        <w:rPr>
          <w:rStyle w:val="Hipercze"/>
          <w:rFonts w:ascii="Arial" w:hAnsi="Arial" w:cs="Arial"/>
          <w:color w:val="auto"/>
          <w:sz w:val="20"/>
          <w:szCs w:val="20"/>
        </w:rPr>
      </w:pPr>
    </w:p>
    <w:p w:rsidR="005B268A" w:rsidRPr="002C4967" w:rsidRDefault="000576F2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2C4967">
        <w:rPr>
          <w:rFonts w:ascii="Arial" w:hAnsi="Arial" w:cs="Arial"/>
          <w:sz w:val="20"/>
          <w:szCs w:val="20"/>
          <w:u w:val="single"/>
        </w:rPr>
        <w:t>Wykonawc</w:t>
      </w:r>
      <w:r w:rsidR="00CF2678" w:rsidRPr="002C4967">
        <w:rPr>
          <w:rFonts w:ascii="Arial" w:hAnsi="Arial" w:cs="Arial"/>
          <w:sz w:val="20"/>
          <w:szCs w:val="20"/>
          <w:u w:val="single"/>
        </w:rPr>
        <w:t>a:</w:t>
      </w:r>
    </w:p>
    <w:p w:rsidR="00CF2678" w:rsidRPr="002C4967" w:rsidRDefault="00CF2678" w:rsidP="00E9033A">
      <w:pPr>
        <w:pStyle w:val="Bezodstpw"/>
        <w:spacing w:line="276" w:lineRule="auto"/>
        <w:jc w:val="center"/>
        <w:rPr>
          <w:rFonts w:ascii="Arial" w:eastAsia="SimSun" w:hAnsi="Arial" w:cs="Arial"/>
          <w:kern w:val="3"/>
          <w:sz w:val="12"/>
          <w:szCs w:val="12"/>
          <w:lang w:eastAsia="zh-CN" w:bidi="hi-IN"/>
        </w:rPr>
      </w:pPr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2C4967">
        <w:rPr>
          <w:rFonts w:ascii="Arial" w:hAnsi="Arial" w:cs="Arial"/>
          <w:kern w:val="3"/>
          <w:sz w:val="12"/>
          <w:szCs w:val="12"/>
          <w:lang w:eastAsia="pl-PL" w:bidi="hi-IN"/>
        </w:rPr>
        <w:t>(pełna nazwa i adres siedziby Wykonawcy)</w:t>
      </w:r>
    </w:p>
    <w:p w:rsidR="00CF2678" w:rsidRPr="002C4967" w:rsidRDefault="00CF2678" w:rsidP="00E9033A">
      <w:pPr>
        <w:pStyle w:val="Bezodstpw"/>
        <w:spacing w:line="276" w:lineRule="auto"/>
        <w:rPr>
          <w:rFonts w:ascii="Arial" w:hAnsi="Arial" w:cs="Arial"/>
          <w:kern w:val="3"/>
          <w:sz w:val="20"/>
          <w:szCs w:val="20"/>
          <w:lang w:eastAsia="pl-PL" w:bidi="hi-IN"/>
        </w:rPr>
      </w:pPr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>Województwo:   .................................................................</w:t>
      </w:r>
    </w:p>
    <w:p w:rsidR="00CF2678" w:rsidRPr="002C4967" w:rsidRDefault="00CF2678" w:rsidP="00E9033A">
      <w:pPr>
        <w:pStyle w:val="Bezodstpw"/>
        <w:spacing w:line="276" w:lineRule="auto"/>
        <w:rPr>
          <w:rFonts w:ascii="Arial" w:hAnsi="Arial" w:cs="Arial"/>
          <w:kern w:val="3"/>
          <w:sz w:val="20"/>
          <w:szCs w:val="20"/>
          <w:lang w:eastAsia="pl-PL" w:bidi="hi-IN"/>
        </w:rPr>
      </w:pPr>
    </w:p>
    <w:tbl>
      <w:tblPr>
        <w:tblW w:w="9736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19"/>
        <w:gridCol w:w="358"/>
        <w:gridCol w:w="289"/>
        <w:gridCol w:w="295"/>
        <w:gridCol w:w="295"/>
        <w:gridCol w:w="293"/>
        <w:gridCol w:w="295"/>
        <w:gridCol w:w="289"/>
        <w:gridCol w:w="295"/>
        <w:gridCol w:w="295"/>
        <w:gridCol w:w="231"/>
        <w:gridCol w:w="1288"/>
        <w:gridCol w:w="4394"/>
      </w:tblGrid>
      <w:tr w:rsidR="00BE0751" w:rsidRPr="002C4967" w:rsidTr="0085449C">
        <w:tc>
          <w:tcPr>
            <w:tcW w:w="1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2C4967" w:rsidRDefault="00BE0751" w:rsidP="003032DB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  <w:r w:rsidRPr="002C4967"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  <w:t>NIP</w:t>
            </w:r>
          </w:p>
        </w:tc>
        <w:tc>
          <w:tcPr>
            <w:tcW w:w="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2C4967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2C4967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2C4967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2C4967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2C4967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2C4967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2C4967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2C4967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2C4967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2C4967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2C4967" w:rsidRDefault="00BE0751" w:rsidP="003032DB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  <w:r w:rsidRPr="002C4967"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2C4967" w:rsidRDefault="00BE0751" w:rsidP="003032DB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</w:tr>
    </w:tbl>
    <w:p w:rsidR="00CF2678" w:rsidRPr="002C4967" w:rsidRDefault="00CF2678" w:rsidP="00E9033A">
      <w:pPr>
        <w:pStyle w:val="Bezodstpw"/>
        <w:spacing w:line="276" w:lineRule="auto"/>
        <w:rPr>
          <w:rFonts w:ascii="Arial" w:hAnsi="Arial" w:cs="Arial"/>
          <w:kern w:val="3"/>
          <w:sz w:val="20"/>
          <w:szCs w:val="20"/>
          <w:lang w:eastAsia="pl-PL" w:bidi="hi-IN"/>
        </w:rPr>
      </w:pPr>
    </w:p>
    <w:tbl>
      <w:tblPr>
        <w:tblW w:w="9707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87"/>
        <w:gridCol w:w="235"/>
        <w:gridCol w:w="235"/>
        <w:gridCol w:w="235"/>
        <w:gridCol w:w="235"/>
        <w:gridCol w:w="235"/>
        <w:gridCol w:w="235"/>
        <w:gridCol w:w="235"/>
        <w:gridCol w:w="235"/>
        <w:gridCol w:w="234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4"/>
        <w:gridCol w:w="235"/>
        <w:gridCol w:w="235"/>
        <w:gridCol w:w="235"/>
        <w:gridCol w:w="235"/>
        <w:gridCol w:w="235"/>
        <w:gridCol w:w="247"/>
      </w:tblGrid>
      <w:tr w:rsidR="00BE0751" w:rsidRPr="002C4967" w:rsidTr="0085449C">
        <w:trPr>
          <w:trHeight w:val="279"/>
        </w:trPr>
        <w:tc>
          <w:tcPr>
            <w:tcW w:w="35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2C4967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  <w:r w:rsidRPr="002C4967"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  <w:t xml:space="preserve">Nr </w:t>
            </w:r>
            <w:proofErr w:type="spellStart"/>
            <w:r w:rsidRPr="002C4967"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  <w:t>rachunku</w:t>
            </w:r>
            <w:proofErr w:type="spellEnd"/>
            <w:r w:rsidRPr="002C4967"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  <w:t xml:space="preserve"> </w:t>
            </w:r>
            <w:proofErr w:type="spellStart"/>
            <w:r w:rsidRPr="002C4967"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  <w:t>bankowego</w:t>
            </w:r>
            <w:proofErr w:type="spellEnd"/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2C4967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2C4967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2C4967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2C4967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2C4967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2C4967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2C4967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2C4967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2C4967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2C4967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2C4967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2C4967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2C4967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2C4967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2C4967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2C4967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2C4967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2C4967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2C4967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2C4967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2C4967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2C4967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2C4967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2C4967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2C4967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2C4967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</w:tr>
    </w:tbl>
    <w:p w:rsidR="006B1A09" w:rsidRPr="002C4967" w:rsidRDefault="006B1A09" w:rsidP="00E9033A">
      <w:pPr>
        <w:pStyle w:val="Bezodstpw"/>
        <w:spacing w:line="276" w:lineRule="auto"/>
        <w:rPr>
          <w:rFonts w:ascii="Arial" w:hAnsi="Arial" w:cs="Arial"/>
          <w:kern w:val="3"/>
          <w:sz w:val="20"/>
          <w:szCs w:val="20"/>
          <w:lang w:eastAsia="pl-PL" w:bidi="hi-IN"/>
        </w:rPr>
      </w:pPr>
    </w:p>
    <w:p w:rsidR="00CF2678" w:rsidRPr="002C4967" w:rsidRDefault="00CF2678" w:rsidP="00E9033A">
      <w:pPr>
        <w:pStyle w:val="Bezodstpw"/>
        <w:spacing w:line="276" w:lineRule="auto"/>
        <w:rPr>
          <w:rFonts w:ascii="Arial" w:hAnsi="Arial" w:cs="Arial"/>
          <w:kern w:val="3"/>
          <w:sz w:val="20"/>
          <w:szCs w:val="20"/>
          <w:lang w:eastAsia="pl-PL" w:bidi="hi-IN"/>
        </w:rPr>
      </w:pPr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Numer </w:t>
      </w:r>
      <w:proofErr w:type="spellStart"/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>telefonu</w:t>
      </w:r>
      <w:proofErr w:type="spellEnd"/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>: ........................</w:t>
      </w:r>
      <w:r w:rsidR="00E52BE1" w:rsidRPr="002C4967">
        <w:rPr>
          <w:rFonts w:ascii="Arial" w:hAnsi="Arial" w:cs="Arial"/>
          <w:kern w:val="3"/>
          <w:sz w:val="20"/>
          <w:szCs w:val="20"/>
          <w:lang w:eastAsia="pl-PL" w:bidi="hi-IN"/>
        </w:rPr>
        <w:t>..............</w:t>
      </w:r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....... </w:t>
      </w:r>
      <w:r w:rsidR="003032DB" w:rsidRPr="002C4967">
        <w:rPr>
          <w:rFonts w:ascii="Arial" w:hAnsi="Arial" w:cs="Arial"/>
          <w:kern w:val="3"/>
          <w:sz w:val="20"/>
          <w:szCs w:val="20"/>
          <w:lang w:eastAsia="pl-PL" w:bidi="hi-IN"/>
        </w:rPr>
        <w:t>; e</w:t>
      </w:r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>-mail</w:t>
      </w:r>
      <w:r w:rsidR="00E52BE1" w:rsidRPr="002C4967">
        <w:rPr>
          <w:rFonts w:ascii="Arial" w:hAnsi="Arial" w:cs="Arial"/>
          <w:kern w:val="3"/>
          <w:sz w:val="20"/>
          <w:szCs w:val="20"/>
          <w:lang w:eastAsia="pl-PL" w:bidi="hi-IN"/>
        </w:rPr>
        <w:t>:</w:t>
      </w:r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………………………………………………</w:t>
      </w:r>
    </w:p>
    <w:p w:rsidR="006B1A09" w:rsidRPr="002C4967" w:rsidRDefault="006B1A09" w:rsidP="00E9033A">
      <w:pPr>
        <w:pStyle w:val="Bezodstpw"/>
        <w:spacing w:line="276" w:lineRule="auto"/>
        <w:rPr>
          <w:rFonts w:ascii="Arial" w:hAnsi="Arial" w:cs="Arial"/>
          <w:kern w:val="3"/>
          <w:sz w:val="20"/>
          <w:szCs w:val="20"/>
          <w:lang w:eastAsia="pl-PL" w:bidi="hi-IN"/>
        </w:rPr>
      </w:pPr>
    </w:p>
    <w:p w:rsidR="00CF2678" w:rsidRPr="002C4967" w:rsidRDefault="00CF2678" w:rsidP="00E9033A">
      <w:pPr>
        <w:pStyle w:val="Bezodstpw"/>
        <w:spacing w:line="276" w:lineRule="auto"/>
        <w:jc w:val="center"/>
        <w:rPr>
          <w:rFonts w:ascii="Arial" w:hAnsi="Arial" w:cs="Arial"/>
          <w:kern w:val="3"/>
          <w:sz w:val="12"/>
          <w:szCs w:val="12"/>
          <w:lang w:eastAsia="pl-PL" w:bidi="hi-IN"/>
        </w:rPr>
      </w:pPr>
      <w:r w:rsidRPr="002C4967">
        <w:rPr>
          <w:rFonts w:ascii="Arial" w:hAnsi="Arial" w:cs="Arial"/>
          <w:kern w:val="3"/>
          <w:sz w:val="12"/>
          <w:szCs w:val="12"/>
          <w:lang w:eastAsia="pl-PL" w:bidi="hi-IN"/>
        </w:rPr>
        <w:t xml:space="preserve">(w </w:t>
      </w:r>
      <w:proofErr w:type="spellStart"/>
      <w:r w:rsidRPr="002C4967">
        <w:rPr>
          <w:rFonts w:ascii="Arial" w:hAnsi="Arial" w:cs="Arial"/>
          <w:kern w:val="3"/>
          <w:sz w:val="12"/>
          <w:szCs w:val="12"/>
          <w:lang w:eastAsia="pl-PL" w:bidi="hi-IN"/>
        </w:rPr>
        <w:t>przypadku</w:t>
      </w:r>
      <w:proofErr w:type="spellEnd"/>
      <w:r w:rsidRPr="002C4967">
        <w:rPr>
          <w:rFonts w:ascii="Arial" w:hAnsi="Arial" w:cs="Arial"/>
          <w:kern w:val="3"/>
          <w:sz w:val="12"/>
          <w:szCs w:val="12"/>
          <w:lang w:eastAsia="pl-PL" w:bidi="hi-IN"/>
        </w:rPr>
        <w:t xml:space="preserve"> </w:t>
      </w:r>
      <w:proofErr w:type="spellStart"/>
      <w:r w:rsidRPr="002C4967">
        <w:rPr>
          <w:rFonts w:ascii="Arial" w:hAnsi="Arial" w:cs="Arial"/>
          <w:kern w:val="3"/>
          <w:sz w:val="12"/>
          <w:szCs w:val="12"/>
          <w:lang w:eastAsia="pl-PL" w:bidi="hi-IN"/>
        </w:rPr>
        <w:t>składania</w:t>
      </w:r>
      <w:proofErr w:type="spellEnd"/>
      <w:r w:rsidRPr="002C4967">
        <w:rPr>
          <w:rFonts w:ascii="Arial" w:hAnsi="Arial" w:cs="Arial"/>
          <w:kern w:val="3"/>
          <w:sz w:val="12"/>
          <w:szCs w:val="12"/>
          <w:lang w:eastAsia="pl-PL" w:bidi="hi-IN"/>
        </w:rPr>
        <w:t xml:space="preserve"> </w:t>
      </w:r>
      <w:proofErr w:type="spellStart"/>
      <w:r w:rsidRPr="002C4967">
        <w:rPr>
          <w:rFonts w:ascii="Arial" w:hAnsi="Arial" w:cs="Arial"/>
          <w:kern w:val="3"/>
          <w:sz w:val="12"/>
          <w:szCs w:val="12"/>
          <w:lang w:eastAsia="pl-PL" w:bidi="hi-IN"/>
        </w:rPr>
        <w:t>oferty</w:t>
      </w:r>
      <w:proofErr w:type="spellEnd"/>
      <w:r w:rsidRPr="002C4967">
        <w:rPr>
          <w:rFonts w:ascii="Arial" w:hAnsi="Arial" w:cs="Arial"/>
          <w:kern w:val="3"/>
          <w:sz w:val="12"/>
          <w:szCs w:val="12"/>
          <w:lang w:eastAsia="pl-PL" w:bidi="hi-IN"/>
        </w:rPr>
        <w:t xml:space="preserve"> przez podmioty występujące wspólnie podać nazwy (firmy) i dokładne adresy wszystkich </w:t>
      </w:r>
      <w:r w:rsidR="00772246" w:rsidRPr="002C4967">
        <w:rPr>
          <w:rFonts w:ascii="Arial" w:hAnsi="Arial" w:cs="Arial"/>
          <w:kern w:val="3"/>
          <w:sz w:val="12"/>
          <w:szCs w:val="12"/>
          <w:lang w:eastAsia="pl-PL" w:bidi="hi-IN"/>
        </w:rPr>
        <w:t>podmiotów poprzez powielenie danych adresowych Wykonawcy</w:t>
      </w:r>
      <w:r w:rsidRPr="002C4967">
        <w:rPr>
          <w:rFonts w:ascii="Arial" w:hAnsi="Arial" w:cs="Arial"/>
          <w:kern w:val="3"/>
          <w:sz w:val="12"/>
          <w:szCs w:val="12"/>
          <w:lang w:eastAsia="pl-PL" w:bidi="hi-IN"/>
        </w:rPr>
        <w:t>)</w:t>
      </w:r>
    </w:p>
    <w:p w:rsidR="00CF2678" w:rsidRPr="002C4967" w:rsidRDefault="00CF2678" w:rsidP="00E9033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2C4967">
        <w:rPr>
          <w:rFonts w:ascii="Arial" w:hAnsi="Arial" w:cs="Arial"/>
          <w:sz w:val="20"/>
          <w:szCs w:val="20"/>
          <w:lang w:eastAsia="pl-PL"/>
        </w:rPr>
        <w:t>Ja (</w:t>
      </w:r>
      <w:r w:rsidR="00132470" w:rsidRPr="002C4967">
        <w:rPr>
          <w:rFonts w:ascii="Arial" w:hAnsi="Arial" w:cs="Arial"/>
          <w:sz w:val="20"/>
          <w:szCs w:val="20"/>
          <w:lang w:eastAsia="pl-PL"/>
        </w:rPr>
        <w:t>m</w:t>
      </w:r>
      <w:r w:rsidRPr="002C4967">
        <w:rPr>
          <w:rFonts w:ascii="Arial" w:hAnsi="Arial" w:cs="Arial"/>
          <w:sz w:val="20"/>
          <w:szCs w:val="20"/>
          <w:lang w:eastAsia="pl-PL"/>
        </w:rPr>
        <w:t>y) niżej podpisany(-ni)  .................................................................................................................................</w:t>
      </w:r>
    </w:p>
    <w:p w:rsidR="007D2A2B" w:rsidRPr="002C4967" w:rsidRDefault="00CF2678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eastAsia="pl-PL"/>
        </w:rPr>
      </w:pPr>
      <w:r w:rsidRPr="002C4967">
        <w:rPr>
          <w:rFonts w:ascii="Arial" w:hAnsi="Arial" w:cs="Arial"/>
          <w:sz w:val="20"/>
          <w:szCs w:val="20"/>
          <w:lang w:eastAsia="pl-PL"/>
        </w:rPr>
        <w:t>działając w imieniu i na rzecz ww. Wykonawcy:</w:t>
      </w:r>
    </w:p>
    <w:p w:rsidR="00BC3DB7" w:rsidRPr="002C4967" w:rsidRDefault="00BC3DB7" w:rsidP="00E9033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A75FA0" w:rsidRPr="002C4967" w:rsidRDefault="00CF2678" w:rsidP="00E9033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Na podstawie zamówienia publicznego prowadzonego w oparciu o art. </w:t>
      </w:r>
      <w:r w:rsidR="00772246" w:rsidRPr="002C4967">
        <w:rPr>
          <w:rFonts w:ascii="Arial" w:hAnsi="Arial" w:cs="Arial"/>
          <w:kern w:val="3"/>
          <w:sz w:val="20"/>
          <w:szCs w:val="20"/>
          <w:lang w:eastAsia="pl-PL" w:bidi="hi-IN"/>
        </w:rPr>
        <w:t>275 ust. 1</w:t>
      </w:r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ustawy z dnia </w:t>
      </w:r>
      <w:r w:rsidR="00772246" w:rsidRPr="002C4967">
        <w:rPr>
          <w:rFonts w:ascii="Arial" w:hAnsi="Arial" w:cs="Arial"/>
          <w:kern w:val="3"/>
          <w:sz w:val="20"/>
          <w:szCs w:val="20"/>
          <w:lang w:eastAsia="pl-PL" w:bidi="hi-IN"/>
        </w:rPr>
        <w:t>11 września 2019 r.</w:t>
      </w:r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</w:t>
      </w:r>
      <w:proofErr w:type="spellStart"/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>Prawo</w:t>
      </w:r>
      <w:proofErr w:type="spellEnd"/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</w:t>
      </w:r>
      <w:proofErr w:type="spellStart"/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>zamówień</w:t>
      </w:r>
      <w:proofErr w:type="spellEnd"/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</w:t>
      </w:r>
      <w:proofErr w:type="spellStart"/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>publicznych</w:t>
      </w:r>
      <w:proofErr w:type="spellEnd"/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</w:t>
      </w:r>
      <w:bookmarkStart w:id="2" w:name="_Hlk63672718"/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>(</w:t>
      </w:r>
      <w:r w:rsidR="001F6E7A">
        <w:rPr>
          <w:rFonts w:ascii="Arial" w:hAnsi="Arial" w:cs="Arial"/>
          <w:kern w:val="3"/>
          <w:sz w:val="20"/>
          <w:szCs w:val="20"/>
          <w:lang w:eastAsia="pl-PL" w:bidi="hi-IN"/>
        </w:rPr>
        <w:t>t</w:t>
      </w:r>
      <w:r w:rsidR="003C6727" w:rsidRPr="002C4967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j. </w:t>
      </w:r>
      <w:r w:rsidR="006364F4" w:rsidRPr="002C4967">
        <w:rPr>
          <w:rFonts w:ascii="Arial" w:hAnsi="Arial" w:cs="Arial"/>
          <w:kern w:val="3"/>
          <w:sz w:val="20"/>
          <w:szCs w:val="20"/>
          <w:lang w:eastAsia="pl-PL" w:bidi="hi-IN"/>
        </w:rPr>
        <w:t>Dz.</w:t>
      </w:r>
      <w:r w:rsidR="000B7871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</w:t>
      </w:r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U. z </w:t>
      </w:r>
      <w:r w:rsidR="004E241B">
        <w:rPr>
          <w:rFonts w:ascii="Arial" w:hAnsi="Arial" w:cs="Arial"/>
          <w:kern w:val="3"/>
          <w:sz w:val="20"/>
          <w:szCs w:val="20"/>
          <w:lang w:eastAsia="pl-PL" w:bidi="hi-IN"/>
        </w:rPr>
        <w:t>2024</w:t>
      </w:r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r.</w:t>
      </w:r>
      <w:r w:rsidR="006364F4" w:rsidRPr="002C4967">
        <w:rPr>
          <w:rFonts w:ascii="Arial" w:hAnsi="Arial" w:cs="Arial"/>
          <w:kern w:val="3"/>
          <w:sz w:val="20"/>
          <w:szCs w:val="20"/>
          <w:lang w:eastAsia="pl-PL" w:bidi="hi-IN"/>
        </w:rPr>
        <w:t>,</w:t>
      </w:r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poz. </w:t>
      </w:r>
      <w:r w:rsidR="004E241B">
        <w:rPr>
          <w:rFonts w:ascii="Arial" w:hAnsi="Arial" w:cs="Arial"/>
          <w:kern w:val="3"/>
          <w:sz w:val="20"/>
          <w:szCs w:val="20"/>
          <w:lang w:eastAsia="pl-PL" w:bidi="hi-IN"/>
        </w:rPr>
        <w:t>1320</w:t>
      </w:r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) </w:t>
      </w:r>
      <w:bookmarkEnd w:id="2"/>
      <w:proofErr w:type="spellStart"/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>zwanej</w:t>
      </w:r>
      <w:proofErr w:type="spellEnd"/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w </w:t>
      </w:r>
      <w:proofErr w:type="spellStart"/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>dalszej</w:t>
      </w:r>
      <w:proofErr w:type="spellEnd"/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treści „</w:t>
      </w:r>
      <w:proofErr w:type="spellStart"/>
      <w:r w:rsidR="00772246" w:rsidRPr="002C4967">
        <w:rPr>
          <w:rFonts w:ascii="Arial" w:hAnsi="Arial" w:cs="Arial"/>
          <w:kern w:val="3"/>
          <w:sz w:val="20"/>
          <w:szCs w:val="20"/>
          <w:lang w:eastAsia="pl-PL" w:bidi="hi-IN"/>
        </w:rPr>
        <w:t>ustawą</w:t>
      </w:r>
      <w:proofErr w:type="spellEnd"/>
      <w:r w:rsidR="00772246" w:rsidRPr="002C4967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PZP</w:t>
      </w:r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”, w </w:t>
      </w:r>
      <w:proofErr w:type="spellStart"/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>trybie</w:t>
      </w:r>
      <w:proofErr w:type="spellEnd"/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</w:t>
      </w:r>
      <w:proofErr w:type="spellStart"/>
      <w:r w:rsidR="00772246" w:rsidRPr="002C4967">
        <w:rPr>
          <w:rFonts w:ascii="Arial" w:hAnsi="Arial" w:cs="Arial"/>
          <w:kern w:val="3"/>
          <w:sz w:val="20"/>
          <w:szCs w:val="20"/>
          <w:lang w:eastAsia="pl-PL" w:bidi="hi-IN"/>
        </w:rPr>
        <w:t>podstawowym</w:t>
      </w:r>
      <w:proofErr w:type="spellEnd"/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o </w:t>
      </w:r>
      <w:proofErr w:type="spellStart"/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>wartości</w:t>
      </w:r>
      <w:proofErr w:type="spellEnd"/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zamówienia </w:t>
      </w:r>
      <w:r w:rsidR="00772246" w:rsidRPr="002C4967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nie przekraczającej progów unijnych, o których mowa w art. 3 </w:t>
      </w:r>
      <w:proofErr w:type="spellStart"/>
      <w:r w:rsidR="00772246" w:rsidRPr="002C4967">
        <w:rPr>
          <w:rFonts w:ascii="Arial" w:hAnsi="Arial" w:cs="Arial"/>
          <w:kern w:val="3"/>
          <w:sz w:val="20"/>
          <w:szCs w:val="20"/>
          <w:lang w:eastAsia="pl-PL" w:bidi="hi-IN"/>
        </w:rPr>
        <w:t>ustawy</w:t>
      </w:r>
      <w:proofErr w:type="spellEnd"/>
      <w:r w:rsidR="00772246" w:rsidRPr="002C4967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PZP</w:t>
      </w:r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, </w:t>
      </w:r>
      <w:proofErr w:type="spellStart"/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>na</w:t>
      </w:r>
      <w:proofErr w:type="spellEnd"/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</w:t>
      </w:r>
      <w:proofErr w:type="spellStart"/>
      <w:r w:rsidR="004E241B" w:rsidRPr="004E241B">
        <w:rPr>
          <w:rFonts w:ascii="Arial" w:hAnsi="Arial" w:cs="Arial"/>
          <w:sz w:val="20"/>
          <w:szCs w:val="20"/>
        </w:rPr>
        <w:t>Wykonanie</w:t>
      </w:r>
      <w:proofErr w:type="spellEnd"/>
      <w:r w:rsidR="004E241B" w:rsidRPr="004E241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E241B" w:rsidRPr="004E241B">
        <w:rPr>
          <w:rFonts w:ascii="Arial" w:hAnsi="Arial" w:cs="Arial"/>
          <w:sz w:val="20"/>
          <w:szCs w:val="20"/>
        </w:rPr>
        <w:t>dokumentacji</w:t>
      </w:r>
      <w:proofErr w:type="spellEnd"/>
      <w:r w:rsidR="004E241B" w:rsidRPr="004E241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E241B" w:rsidRPr="004E241B">
        <w:rPr>
          <w:rFonts w:ascii="Arial" w:hAnsi="Arial" w:cs="Arial"/>
          <w:sz w:val="20"/>
          <w:szCs w:val="20"/>
        </w:rPr>
        <w:t>projektowo-kosztorysowej</w:t>
      </w:r>
      <w:proofErr w:type="spellEnd"/>
      <w:r w:rsidR="004E241B" w:rsidRPr="004E241B">
        <w:rPr>
          <w:rFonts w:ascii="Arial" w:hAnsi="Arial" w:cs="Arial"/>
          <w:sz w:val="20"/>
          <w:szCs w:val="20"/>
        </w:rPr>
        <w:t xml:space="preserve"> „</w:t>
      </w:r>
      <w:proofErr w:type="spellStart"/>
      <w:r w:rsidR="004E241B" w:rsidRPr="004E241B">
        <w:rPr>
          <w:rFonts w:ascii="Arial" w:hAnsi="Arial" w:cs="Arial"/>
          <w:sz w:val="20"/>
          <w:szCs w:val="20"/>
        </w:rPr>
        <w:t>Budowy</w:t>
      </w:r>
      <w:proofErr w:type="spellEnd"/>
      <w:r w:rsidR="004E241B" w:rsidRPr="004E241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E241B" w:rsidRPr="004E241B">
        <w:rPr>
          <w:rFonts w:ascii="Arial" w:hAnsi="Arial" w:cs="Arial"/>
          <w:sz w:val="20"/>
          <w:szCs w:val="20"/>
        </w:rPr>
        <w:t>siedziby</w:t>
      </w:r>
      <w:proofErr w:type="spellEnd"/>
      <w:r w:rsidR="004E241B" w:rsidRPr="004E241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E241B" w:rsidRPr="004E241B">
        <w:rPr>
          <w:rFonts w:ascii="Arial" w:hAnsi="Arial" w:cs="Arial"/>
          <w:sz w:val="20"/>
          <w:szCs w:val="20"/>
        </w:rPr>
        <w:t>Miejsko-Gminnego</w:t>
      </w:r>
      <w:proofErr w:type="spellEnd"/>
      <w:r w:rsidR="004E241B" w:rsidRPr="004E241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E241B" w:rsidRPr="004E241B">
        <w:rPr>
          <w:rFonts w:ascii="Arial" w:hAnsi="Arial" w:cs="Arial"/>
          <w:sz w:val="20"/>
          <w:szCs w:val="20"/>
        </w:rPr>
        <w:t>Ośrodka</w:t>
      </w:r>
      <w:proofErr w:type="spellEnd"/>
      <w:r w:rsidR="004E241B" w:rsidRPr="004E241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E241B" w:rsidRPr="004E241B">
        <w:rPr>
          <w:rFonts w:ascii="Arial" w:hAnsi="Arial" w:cs="Arial"/>
          <w:sz w:val="20"/>
          <w:szCs w:val="20"/>
        </w:rPr>
        <w:t>Kultury</w:t>
      </w:r>
      <w:proofErr w:type="spellEnd"/>
      <w:r w:rsidR="004E241B" w:rsidRPr="004E241B">
        <w:rPr>
          <w:rFonts w:ascii="Arial" w:hAnsi="Arial" w:cs="Arial"/>
          <w:sz w:val="20"/>
          <w:szCs w:val="20"/>
        </w:rPr>
        <w:t xml:space="preserve"> w </w:t>
      </w:r>
      <w:proofErr w:type="spellStart"/>
      <w:r w:rsidR="004E241B" w:rsidRPr="004E241B">
        <w:rPr>
          <w:rFonts w:ascii="Arial" w:hAnsi="Arial" w:cs="Arial"/>
          <w:sz w:val="20"/>
          <w:szCs w:val="20"/>
        </w:rPr>
        <w:t>Skępem</w:t>
      </w:r>
      <w:proofErr w:type="spellEnd"/>
      <w:r w:rsidR="004E241B" w:rsidRPr="004E241B">
        <w:rPr>
          <w:rFonts w:ascii="Arial" w:hAnsi="Arial" w:cs="Arial"/>
          <w:sz w:val="20"/>
          <w:szCs w:val="20"/>
        </w:rPr>
        <w:t xml:space="preserve">” </w:t>
      </w:r>
      <w:proofErr w:type="spellStart"/>
      <w:r w:rsidR="004E241B" w:rsidRPr="004E241B">
        <w:rPr>
          <w:rFonts w:ascii="Arial" w:hAnsi="Arial" w:cs="Arial"/>
          <w:sz w:val="20"/>
          <w:szCs w:val="20"/>
        </w:rPr>
        <w:t>wraz</w:t>
      </w:r>
      <w:proofErr w:type="spellEnd"/>
      <w:r w:rsidR="004E241B" w:rsidRPr="004E241B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4E241B" w:rsidRPr="004E241B">
        <w:rPr>
          <w:rFonts w:ascii="Arial" w:hAnsi="Arial" w:cs="Arial"/>
          <w:sz w:val="20"/>
          <w:szCs w:val="20"/>
        </w:rPr>
        <w:t>infrastrukturą</w:t>
      </w:r>
      <w:proofErr w:type="spellEnd"/>
      <w:r w:rsidR="004E241B" w:rsidRPr="004E241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E241B" w:rsidRPr="004E241B">
        <w:rPr>
          <w:rFonts w:ascii="Arial" w:hAnsi="Arial" w:cs="Arial"/>
          <w:sz w:val="20"/>
          <w:szCs w:val="20"/>
        </w:rPr>
        <w:t>towarzyszącą</w:t>
      </w:r>
      <w:proofErr w:type="spellEnd"/>
      <w:r w:rsidR="004E241B" w:rsidRPr="004E241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E241B" w:rsidRPr="004E241B">
        <w:rPr>
          <w:rFonts w:ascii="Arial" w:hAnsi="Arial" w:cs="Arial"/>
          <w:sz w:val="20"/>
          <w:szCs w:val="20"/>
        </w:rPr>
        <w:t>i</w:t>
      </w:r>
      <w:proofErr w:type="spellEnd"/>
      <w:r w:rsidR="004E241B" w:rsidRPr="004E241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E241B" w:rsidRPr="004E241B">
        <w:rPr>
          <w:rFonts w:ascii="Arial" w:hAnsi="Arial" w:cs="Arial"/>
          <w:sz w:val="20"/>
          <w:szCs w:val="20"/>
        </w:rPr>
        <w:t>uzyskaniem</w:t>
      </w:r>
      <w:proofErr w:type="spellEnd"/>
      <w:r w:rsidR="004E241B" w:rsidRPr="004E241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E241B" w:rsidRPr="004E241B">
        <w:rPr>
          <w:rFonts w:ascii="Arial" w:hAnsi="Arial" w:cs="Arial"/>
          <w:sz w:val="20"/>
          <w:szCs w:val="20"/>
        </w:rPr>
        <w:t>niezbędnych</w:t>
      </w:r>
      <w:proofErr w:type="spellEnd"/>
      <w:r w:rsidR="004E241B" w:rsidRPr="004E241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E241B" w:rsidRPr="004E241B">
        <w:rPr>
          <w:rFonts w:ascii="Arial" w:hAnsi="Arial" w:cs="Arial"/>
          <w:sz w:val="20"/>
          <w:szCs w:val="20"/>
        </w:rPr>
        <w:t>decyzji</w:t>
      </w:r>
      <w:proofErr w:type="spellEnd"/>
      <w:r w:rsidR="004E241B" w:rsidRPr="004E241B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4E241B" w:rsidRPr="004E241B">
        <w:rPr>
          <w:rFonts w:ascii="Arial" w:hAnsi="Arial" w:cs="Arial"/>
          <w:sz w:val="20"/>
          <w:szCs w:val="20"/>
        </w:rPr>
        <w:t>pozwoleń</w:t>
      </w:r>
      <w:proofErr w:type="spellEnd"/>
      <w:r w:rsidR="004E241B" w:rsidRPr="004E241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E241B" w:rsidRPr="004E241B">
        <w:rPr>
          <w:rFonts w:ascii="Arial" w:hAnsi="Arial" w:cs="Arial"/>
          <w:sz w:val="20"/>
          <w:szCs w:val="20"/>
        </w:rPr>
        <w:t>na</w:t>
      </w:r>
      <w:proofErr w:type="spellEnd"/>
      <w:r w:rsidR="004E241B" w:rsidRPr="004E241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E241B" w:rsidRPr="004E241B">
        <w:rPr>
          <w:rFonts w:ascii="Arial" w:hAnsi="Arial" w:cs="Arial"/>
          <w:sz w:val="20"/>
          <w:szCs w:val="20"/>
        </w:rPr>
        <w:t>realizację</w:t>
      </w:r>
      <w:proofErr w:type="spellEnd"/>
      <w:r w:rsidR="004E241B" w:rsidRPr="004E241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E241B" w:rsidRPr="004E241B">
        <w:rPr>
          <w:rFonts w:ascii="Arial" w:hAnsi="Arial" w:cs="Arial"/>
          <w:sz w:val="20"/>
          <w:szCs w:val="20"/>
        </w:rPr>
        <w:t>inwestycji</w:t>
      </w:r>
      <w:proofErr w:type="spellEnd"/>
      <w:r w:rsidR="004E241B" w:rsidRPr="004E241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E241B" w:rsidRPr="004E241B">
        <w:rPr>
          <w:rFonts w:ascii="Arial" w:hAnsi="Arial" w:cs="Arial"/>
          <w:sz w:val="20"/>
          <w:szCs w:val="20"/>
        </w:rPr>
        <w:t>oraz</w:t>
      </w:r>
      <w:proofErr w:type="spellEnd"/>
      <w:r w:rsidR="004E241B" w:rsidRPr="004E241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E241B" w:rsidRPr="004E241B">
        <w:rPr>
          <w:rFonts w:ascii="Arial" w:hAnsi="Arial" w:cs="Arial"/>
          <w:sz w:val="20"/>
          <w:szCs w:val="20"/>
        </w:rPr>
        <w:t>pełnieniem</w:t>
      </w:r>
      <w:proofErr w:type="spellEnd"/>
      <w:r w:rsidR="004E241B" w:rsidRPr="004E241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E241B" w:rsidRPr="004E241B">
        <w:rPr>
          <w:rFonts w:ascii="Arial" w:hAnsi="Arial" w:cs="Arial"/>
          <w:sz w:val="20"/>
          <w:szCs w:val="20"/>
        </w:rPr>
        <w:t>nadzoru</w:t>
      </w:r>
      <w:proofErr w:type="spellEnd"/>
      <w:r w:rsidR="004E241B" w:rsidRPr="004E241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E241B" w:rsidRPr="004E241B">
        <w:rPr>
          <w:rFonts w:ascii="Arial" w:hAnsi="Arial" w:cs="Arial"/>
          <w:sz w:val="20"/>
          <w:szCs w:val="20"/>
        </w:rPr>
        <w:t>autorskiego</w:t>
      </w:r>
      <w:proofErr w:type="spellEnd"/>
      <w:r w:rsidRPr="002C4967">
        <w:rPr>
          <w:rFonts w:ascii="Arial" w:eastAsia="SimSun" w:hAnsi="Arial" w:cs="Arial"/>
          <w:kern w:val="3"/>
          <w:sz w:val="20"/>
          <w:szCs w:val="20"/>
          <w:lang w:eastAsia="zh-CN" w:bidi="hi-IN"/>
        </w:rPr>
        <w:t>,</w:t>
      </w:r>
      <w:r w:rsidRPr="002C4967">
        <w:rPr>
          <w:rFonts w:ascii="Arial" w:hAnsi="Arial" w:cs="Arial"/>
          <w:kern w:val="3"/>
          <w:sz w:val="20"/>
          <w:szCs w:val="20"/>
          <w:lang w:eastAsia="ar-SA" w:bidi="hi-IN"/>
        </w:rPr>
        <w:t xml:space="preserve"> </w:t>
      </w:r>
      <w:proofErr w:type="spellStart"/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>zgodnie</w:t>
      </w:r>
      <w:proofErr w:type="spellEnd"/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z </w:t>
      </w:r>
      <w:proofErr w:type="spellStart"/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>ogłoszeniem</w:t>
      </w:r>
      <w:proofErr w:type="spellEnd"/>
      <w:r w:rsidRPr="002C4967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o zamówieniu opublikowanym w Biuletynie Zamówień Publicznych </w:t>
      </w:r>
      <w:r w:rsidR="00772246" w:rsidRPr="002C4967">
        <w:rPr>
          <w:rFonts w:ascii="Arial" w:hAnsi="Arial" w:cs="Arial"/>
          <w:kern w:val="3"/>
          <w:sz w:val="20"/>
          <w:szCs w:val="20"/>
          <w:lang w:eastAsia="pl-PL" w:bidi="hi-IN"/>
        </w:rPr>
        <w:t>oraz</w:t>
      </w:r>
      <w:r w:rsidR="00714BBF" w:rsidRPr="002C4967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zgodnie z treścią </w:t>
      </w:r>
      <w:r w:rsidR="005739D1" w:rsidRPr="002C4967">
        <w:rPr>
          <w:rFonts w:ascii="Arial" w:hAnsi="Arial" w:cs="Arial"/>
          <w:kern w:val="3"/>
          <w:sz w:val="20"/>
          <w:szCs w:val="20"/>
          <w:lang w:eastAsia="pl-PL" w:bidi="hi-IN"/>
        </w:rPr>
        <w:t>SPECYFIKACJI</w:t>
      </w:r>
      <w:r w:rsidR="005739D1" w:rsidRPr="002C4967">
        <w:rPr>
          <w:rFonts w:ascii="Arial" w:hAnsi="Arial" w:cs="Arial"/>
          <w:kern w:val="3"/>
          <w:sz w:val="20"/>
          <w:szCs w:val="20"/>
          <w:lang w:eastAsia="ar-SA" w:bidi="hi-IN"/>
        </w:rPr>
        <w:t xml:space="preserve"> WARUNKÓW ZAMÓWIENIA</w:t>
      </w:r>
      <w:r w:rsidRPr="002C4967">
        <w:rPr>
          <w:rFonts w:ascii="Arial" w:hAnsi="Arial" w:cs="Arial"/>
          <w:kern w:val="3"/>
          <w:sz w:val="20"/>
          <w:szCs w:val="20"/>
          <w:lang w:eastAsia="ar-SA" w:bidi="hi-IN"/>
        </w:rPr>
        <w:t>:</w:t>
      </w:r>
    </w:p>
    <w:p w:rsidR="004706E5" w:rsidRPr="002C4967" w:rsidRDefault="004706E5" w:rsidP="00E9033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911CC9" w:rsidRPr="002C4967" w:rsidRDefault="006B1A09" w:rsidP="00E9033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2C4967">
        <w:rPr>
          <w:rFonts w:ascii="Arial" w:hAnsi="Arial" w:cs="Arial"/>
          <w:kern w:val="3"/>
          <w:sz w:val="20"/>
          <w:szCs w:val="20"/>
          <w:lang w:eastAsia="ar-SA" w:bidi="hi-IN"/>
        </w:rPr>
        <w:t xml:space="preserve">1. </w:t>
      </w:r>
      <w:proofErr w:type="spellStart"/>
      <w:r w:rsidR="00FF7AB2" w:rsidRPr="002C4967">
        <w:rPr>
          <w:rFonts w:ascii="Arial" w:hAnsi="Arial" w:cs="Arial"/>
          <w:kern w:val="3"/>
          <w:sz w:val="20"/>
          <w:szCs w:val="20"/>
          <w:lang w:eastAsia="ar-SA" w:bidi="hi-IN"/>
        </w:rPr>
        <w:t>Oświadczam</w:t>
      </w:r>
      <w:proofErr w:type="spellEnd"/>
      <w:r w:rsidR="00FF7AB2" w:rsidRPr="002C4967">
        <w:rPr>
          <w:rFonts w:ascii="Arial" w:hAnsi="Arial" w:cs="Arial"/>
          <w:kern w:val="3"/>
          <w:sz w:val="20"/>
          <w:szCs w:val="20"/>
          <w:lang w:eastAsia="ar-SA" w:bidi="hi-IN"/>
        </w:rPr>
        <w:t>(-y)</w:t>
      </w:r>
      <w:r w:rsidR="00911CC9" w:rsidRPr="002C4967">
        <w:rPr>
          <w:rFonts w:ascii="Arial" w:hAnsi="Arial" w:cs="Arial"/>
          <w:kern w:val="3"/>
          <w:sz w:val="20"/>
          <w:szCs w:val="20"/>
          <w:lang w:eastAsia="ar-SA" w:bidi="hi-IN"/>
        </w:rPr>
        <w:t>:</w:t>
      </w:r>
    </w:p>
    <w:p w:rsidR="00911CC9" w:rsidRPr="002C4967" w:rsidRDefault="006B1A09" w:rsidP="00E9033A">
      <w:pPr>
        <w:pStyle w:val="Bezodstpw"/>
        <w:spacing w:line="276" w:lineRule="auto"/>
        <w:ind w:left="284"/>
        <w:rPr>
          <w:rFonts w:ascii="Arial" w:hAnsi="Arial" w:cs="Arial"/>
          <w:sz w:val="20"/>
          <w:szCs w:val="20"/>
        </w:rPr>
      </w:pPr>
      <w:bookmarkStart w:id="3" w:name="_Hlk9242176"/>
      <w:r w:rsidRPr="002C4967">
        <w:rPr>
          <w:rFonts w:ascii="Arial" w:hAnsi="Arial" w:cs="Arial"/>
          <w:sz w:val="20"/>
          <w:szCs w:val="20"/>
        </w:rPr>
        <w:t xml:space="preserve">1) </w:t>
      </w:r>
      <w:proofErr w:type="spellStart"/>
      <w:r w:rsidR="00A75FA0" w:rsidRPr="002C4967">
        <w:rPr>
          <w:rFonts w:ascii="Arial" w:hAnsi="Arial" w:cs="Arial"/>
          <w:sz w:val="20"/>
          <w:szCs w:val="20"/>
        </w:rPr>
        <w:t>wykonam</w:t>
      </w:r>
      <w:proofErr w:type="spellEnd"/>
      <w:r w:rsidR="00A75FA0" w:rsidRPr="002C4967">
        <w:rPr>
          <w:rFonts w:ascii="Arial" w:hAnsi="Arial" w:cs="Arial"/>
          <w:sz w:val="20"/>
          <w:szCs w:val="20"/>
        </w:rPr>
        <w:t xml:space="preserve">(-y) </w:t>
      </w:r>
      <w:proofErr w:type="spellStart"/>
      <w:r w:rsidR="00A75FA0" w:rsidRPr="002C4967">
        <w:rPr>
          <w:rFonts w:ascii="Arial" w:hAnsi="Arial" w:cs="Arial"/>
          <w:sz w:val="20"/>
          <w:szCs w:val="20"/>
        </w:rPr>
        <w:t>przedmiot</w:t>
      </w:r>
      <w:proofErr w:type="spellEnd"/>
      <w:r w:rsidR="00A75FA0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75FA0" w:rsidRPr="002C4967">
        <w:rPr>
          <w:rFonts w:ascii="Arial" w:hAnsi="Arial" w:cs="Arial"/>
          <w:sz w:val="20"/>
          <w:szCs w:val="20"/>
        </w:rPr>
        <w:t>zamówienia</w:t>
      </w:r>
      <w:proofErr w:type="spellEnd"/>
      <w:r w:rsidR="00A75FA0" w:rsidRPr="002C4967">
        <w:rPr>
          <w:rFonts w:ascii="Arial" w:hAnsi="Arial" w:cs="Arial"/>
          <w:sz w:val="20"/>
          <w:szCs w:val="20"/>
        </w:rPr>
        <w:t xml:space="preserve"> za </w:t>
      </w:r>
      <w:proofErr w:type="spellStart"/>
      <w:r w:rsidR="00A75FA0" w:rsidRPr="002C4967">
        <w:rPr>
          <w:rFonts w:ascii="Arial" w:hAnsi="Arial" w:cs="Arial"/>
          <w:sz w:val="20"/>
          <w:szCs w:val="20"/>
        </w:rPr>
        <w:t>cenę</w:t>
      </w:r>
      <w:proofErr w:type="spellEnd"/>
      <w:r w:rsidR="00A75FA0" w:rsidRPr="002C4967">
        <w:rPr>
          <w:rFonts w:ascii="Arial" w:hAnsi="Arial" w:cs="Arial"/>
          <w:sz w:val="20"/>
          <w:szCs w:val="20"/>
        </w:rPr>
        <w:t>:</w:t>
      </w:r>
    </w:p>
    <w:tbl>
      <w:tblPr>
        <w:tblW w:w="9937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2906"/>
        <w:gridCol w:w="1914"/>
        <w:gridCol w:w="1276"/>
        <w:gridCol w:w="709"/>
        <w:gridCol w:w="1422"/>
        <w:gridCol w:w="1136"/>
        <w:gridCol w:w="7"/>
      </w:tblGrid>
      <w:tr w:rsidR="006B36B4" w:rsidRPr="002C4967" w:rsidTr="00BE238F">
        <w:trPr>
          <w:gridAfter w:val="1"/>
          <w:wAfter w:w="7" w:type="dxa"/>
          <w:cantSplit/>
          <w:trHeight w:val="15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B36B4" w:rsidRPr="002C4967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  <w:proofErr w:type="spellStart"/>
            <w:r w:rsidRPr="002C4967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Lp</w:t>
            </w:r>
            <w:proofErr w:type="spellEnd"/>
            <w:r w:rsidRPr="002C4967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.</w:t>
            </w:r>
          </w:p>
        </w:tc>
        <w:tc>
          <w:tcPr>
            <w:tcW w:w="4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2C4967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  <w:r w:rsidRPr="002C4967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Wyszczególnienie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2C4967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  <w:r w:rsidRPr="002C4967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Wartość netto</w:t>
            </w:r>
          </w:p>
          <w:p w:rsidR="006B36B4" w:rsidRPr="002C4967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  <w:r w:rsidRPr="002C4967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w zł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2C4967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  <w:r w:rsidRPr="002C4967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Podatek VAT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auto"/>
            </w:tcBorders>
            <w:shd w:val="clear" w:color="auto" w:fill="F2F2F2"/>
          </w:tcPr>
          <w:p w:rsidR="006B36B4" w:rsidRPr="002C4967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  <w:r w:rsidRPr="002C4967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Wartość brutto</w:t>
            </w:r>
          </w:p>
          <w:p w:rsidR="006B36B4" w:rsidRPr="002C4967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  <w:r w:rsidRPr="002C4967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(cena) w zł</w:t>
            </w:r>
          </w:p>
        </w:tc>
      </w:tr>
      <w:tr w:rsidR="006B36B4" w:rsidRPr="002C4967" w:rsidTr="00BE238F">
        <w:trPr>
          <w:gridAfter w:val="1"/>
          <w:wAfter w:w="7" w:type="dxa"/>
          <w:cantSplit/>
          <w:trHeight w:val="7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B36B4" w:rsidRPr="002C4967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4820" w:type="dxa"/>
            <w:gridSpan w:val="2"/>
            <w:vMerge/>
            <w:tcBorders>
              <w:top w:val="double" w:sz="2" w:space="0" w:color="00000A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2C4967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276" w:type="dxa"/>
            <w:vMerge/>
            <w:tcBorders>
              <w:top w:val="double" w:sz="2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2C4967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2C4967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  <w:r w:rsidRPr="002C4967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%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2C4967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  <w:r w:rsidRPr="002C4967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Wartość w zł</w:t>
            </w:r>
          </w:p>
        </w:tc>
        <w:tc>
          <w:tcPr>
            <w:tcW w:w="1136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B36B4" w:rsidRPr="002C4967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</w:p>
        </w:tc>
      </w:tr>
      <w:tr w:rsidR="00E3565C" w:rsidRPr="002C4967" w:rsidTr="00BE238F">
        <w:trPr>
          <w:gridAfter w:val="1"/>
          <w:wAfter w:w="7" w:type="dxa"/>
          <w:trHeight w:val="2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565C" w:rsidRPr="002C4967" w:rsidRDefault="00E3565C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496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E3565C" w:rsidRPr="002C4967" w:rsidRDefault="00E3565C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496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E3565C" w:rsidRPr="002C4967" w:rsidRDefault="00E3565C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  <w:r w:rsidRPr="002C4967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E3565C" w:rsidRPr="002C4967" w:rsidRDefault="00E3565C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  <w:r w:rsidRPr="002C4967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E3565C" w:rsidRPr="002C4967" w:rsidRDefault="00E3565C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  <w:r w:rsidRPr="002C4967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565C" w:rsidRPr="002C4967" w:rsidRDefault="00E3565C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  <w:r w:rsidRPr="002C4967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6</w:t>
            </w:r>
          </w:p>
        </w:tc>
      </w:tr>
      <w:tr w:rsidR="006B36B4" w:rsidRPr="002C4967" w:rsidTr="00BE238F">
        <w:trPr>
          <w:gridAfter w:val="1"/>
          <w:wAfter w:w="7" w:type="dxa"/>
          <w:trHeight w:val="3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36B4" w:rsidRPr="002C4967" w:rsidRDefault="006B36B4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bookmarkStart w:id="4" w:name="_Hlk9242194"/>
            <w:r w:rsidRPr="002C4967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BE238F" w:rsidRDefault="004E241B" w:rsidP="004E241B">
            <w:pPr>
              <w:pStyle w:val="Bezodstpw"/>
              <w:spacing w:line="276" w:lineRule="auto"/>
              <w:rPr>
                <w:rFonts w:ascii="Arial" w:eastAsia="SimSun" w:hAnsi="Arial" w:cs="Arial"/>
                <w:kern w:val="3"/>
                <w:sz w:val="18"/>
                <w:szCs w:val="20"/>
                <w:lang w:eastAsia="zh-CN" w:bidi="hi-IN"/>
              </w:rPr>
            </w:pPr>
            <w:r w:rsidRPr="00BE238F">
              <w:rPr>
                <w:rFonts w:ascii="Arial" w:eastAsia="SimSun" w:hAnsi="Arial" w:cs="Arial"/>
                <w:kern w:val="3"/>
                <w:sz w:val="18"/>
                <w:szCs w:val="20"/>
                <w:lang w:val="pl-PL" w:eastAsia="zh-CN" w:bidi="hi-IN"/>
              </w:rPr>
              <w:t>Wykonanie dokumentacji projektowo-kosztorysowej „Budowy siedziby Miejsko-Gminnego Ośrodka Kultury w Skępem” wraz z infrastrukturą towarzyszącą i uzyskaniem niezbędnych decyzji, pozwoleń na realizację inwestycji oraz pełnieniem nadzoru autorskiego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2C4967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2C4967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  <w:r w:rsidRPr="002C4967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23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2C4967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:rsidR="006B36B4" w:rsidRPr="002C4967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</w:p>
        </w:tc>
      </w:tr>
      <w:tr w:rsidR="006B36B4" w:rsidRPr="002C4967" w:rsidTr="00BE238F">
        <w:trPr>
          <w:trHeight w:val="415"/>
        </w:trPr>
        <w:tc>
          <w:tcPr>
            <w:tcW w:w="3473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:rsidR="006B36B4" w:rsidRPr="002C4967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  <w:r w:rsidRPr="00CD1190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Słownie</w:t>
            </w:r>
            <w:r w:rsidRPr="002C4967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 xml:space="preserve"> </w:t>
            </w:r>
            <w:r w:rsidRPr="002C4967">
              <w:rPr>
                <w:rFonts w:ascii="Arial" w:hAnsi="Arial" w:cs="Arial"/>
                <w:bCs/>
                <w:sz w:val="20"/>
                <w:szCs w:val="20"/>
              </w:rPr>
              <w:t>ŁĄCZNIE</w:t>
            </w:r>
            <w:r w:rsidRPr="002C4967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 xml:space="preserve"> </w:t>
            </w:r>
            <w:proofErr w:type="spellStart"/>
            <w:r w:rsidRPr="002C4967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cena</w:t>
            </w:r>
            <w:proofErr w:type="spellEnd"/>
            <w:r w:rsidRPr="002C4967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 xml:space="preserve"> </w:t>
            </w:r>
            <w:proofErr w:type="spellStart"/>
            <w:r w:rsidRPr="002C4967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brutto</w:t>
            </w:r>
            <w:proofErr w:type="spellEnd"/>
          </w:p>
        </w:tc>
        <w:tc>
          <w:tcPr>
            <w:tcW w:w="6464" w:type="dxa"/>
            <w:gridSpan w:val="6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:rsidR="006B36B4" w:rsidRPr="002C4967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</w:p>
        </w:tc>
      </w:tr>
      <w:bookmarkEnd w:id="3"/>
      <w:bookmarkEnd w:id="4"/>
    </w:tbl>
    <w:p w:rsidR="004E241B" w:rsidRDefault="004E241B" w:rsidP="00E34938">
      <w:pPr>
        <w:pStyle w:val="Bezodstpw"/>
        <w:spacing w:line="276" w:lineRule="auto"/>
        <w:ind w:left="567" w:hanging="283"/>
        <w:rPr>
          <w:rFonts w:ascii="Arial" w:hAnsi="Arial" w:cs="Arial"/>
          <w:bCs/>
          <w:sz w:val="20"/>
          <w:szCs w:val="20"/>
        </w:rPr>
      </w:pPr>
    </w:p>
    <w:p w:rsidR="004E241B" w:rsidRDefault="008B5007" w:rsidP="00E34938">
      <w:pPr>
        <w:pStyle w:val="Bezodstpw"/>
        <w:spacing w:line="276" w:lineRule="auto"/>
        <w:ind w:left="567" w:hanging="283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w </w:t>
      </w:r>
      <w:proofErr w:type="spellStart"/>
      <w:r>
        <w:rPr>
          <w:rFonts w:ascii="Arial" w:hAnsi="Arial" w:cs="Arial"/>
          <w:bCs/>
          <w:sz w:val="20"/>
          <w:szCs w:val="20"/>
        </w:rPr>
        <w:t>tym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Cs/>
          <w:sz w:val="20"/>
          <w:szCs w:val="20"/>
        </w:rPr>
        <w:t>za</w:t>
      </w:r>
      <w:proofErr w:type="spellEnd"/>
      <w:r>
        <w:rPr>
          <w:rFonts w:ascii="Arial" w:hAnsi="Arial" w:cs="Arial"/>
          <w:bCs/>
          <w:sz w:val="20"/>
          <w:szCs w:val="20"/>
        </w:rPr>
        <w:t>:</w:t>
      </w:r>
    </w:p>
    <w:p w:rsidR="008B5007" w:rsidRPr="008B5007" w:rsidRDefault="008B5007" w:rsidP="008B5007">
      <w:pPr>
        <w:pStyle w:val="Bezodstpw"/>
        <w:ind w:left="567" w:hanging="283"/>
        <w:rPr>
          <w:rFonts w:ascii="Arial" w:hAnsi="Arial" w:cs="Arial"/>
          <w:bCs/>
          <w:sz w:val="20"/>
          <w:szCs w:val="20"/>
        </w:rPr>
      </w:pPr>
      <w:r w:rsidRPr="008B5007">
        <w:rPr>
          <w:rFonts w:ascii="Arial" w:hAnsi="Arial" w:cs="Arial"/>
          <w:bCs/>
          <w:sz w:val="20"/>
          <w:szCs w:val="20"/>
        </w:rPr>
        <w:t>1)</w:t>
      </w:r>
      <w:r w:rsidRPr="008B5007">
        <w:rPr>
          <w:rFonts w:ascii="Arial" w:hAnsi="Arial" w:cs="Arial"/>
          <w:bCs/>
          <w:sz w:val="20"/>
          <w:szCs w:val="20"/>
        </w:rPr>
        <w:tab/>
      </w:r>
      <w:proofErr w:type="spellStart"/>
      <w:r w:rsidR="006C481A">
        <w:rPr>
          <w:rFonts w:ascii="Arial" w:hAnsi="Arial" w:cs="Arial"/>
          <w:bCs/>
          <w:sz w:val="20"/>
          <w:szCs w:val="20"/>
          <w:u w:val="single"/>
        </w:rPr>
        <w:t>wykonanie</w:t>
      </w:r>
      <w:proofErr w:type="spellEnd"/>
      <w:r w:rsidR="006C481A">
        <w:rPr>
          <w:rFonts w:ascii="Arial" w:hAnsi="Arial" w:cs="Arial"/>
          <w:bCs/>
          <w:sz w:val="20"/>
          <w:szCs w:val="20"/>
          <w:u w:val="single"/>
        </w:rPr>
        <w:t xml:space="preserve"> </w:t>
      </w:r>
      <w:proofErr w:type="spellStart"/>
      <w:r w:rsidR="006C481A">
        <w:rPr>
          <w:rFonts w:ascii="Arial" w:hAnsi="Arial" w:cs="Arial"/>
          <w:bCs/>
          <w:sz w:val="20"/>
          <w:szCs w:val="20"/>
          <w:u w:val="single"/>
        </w:rPr>
        <w:t>koncepcji</w:t>
      </w:r>
      <w:proofErr w:type="spellEnd"/>
      <w:r w:rsidR="006C481A">
        <w:rPr>
          <w:rFonts w:ascii="Arial" w:hAnsi="Arial" w:cs="Arial"/>
          <w:bCs/>
          <w:sz w:val="20"/>
          <w:szCs w:val="20"/>
          <w:u w:val="single"/>
        </w:rPr>
        <w:t xml:space="preserve"> </w:t>
      </w:r>
      <w:proofErr w:type="spellStart"/>
      <w:r w:rsidR="006C481A">
        <w:rPr>
          <w:rFonts w:ascii="Arial" w:hAnsi="Arial" w:cs="Arial"/>
          <w:bCs/>
          <w:sz w:val="20"/>
          <w:szCs w:val="20"/>
          <w:u w:val="single"/>
        </w:rPr>
        <w:t>oraz</w:t>
      </w:r>
      <w:proofErr w:type="spellEnd"/>
      <w:r w:rsidR="006C481A">
        <w:rPr>
          <w:rFonts w:ascii="Arial" w:hAnsi="Arial" w:cs="Arial"/>
          <w:bCs/>
          <w:sz w:val="20"/>
          <w:szCs w:val="20"/>
          <w:u w:val="single"/>
        </w:rPr>
        <w:t xml:space="preserve"> </w:t>
      </w:r>
      <w:proofErr w:type="spellStart"/>
      <w:r w:rsidRPr="008B5007">
        <w:rPr>
          <w:rFonts w:ascii="Arial" w:hAnsi="Arial" w:cs="Arial"/>
          <w:bCs/>
          <w:sz w:val="20"/>
          <w:szCs w:val="20"/>
          <w:u w:val="single"/>
        </w:rPr>
        <w:t>dokumentacji</w:t>
      </w:r>
      <w:proofErr w:type="spellEnd"/>
      <w:r w:rsidRPr="008B5007">
        <w:rPr>
          <w:rFonts w:ascii="Arial" w:hAnsi="Arial" w:cs="Arial"/>
          <w:bCs/>
          <w:sz w:val="20"/>
          <w:szCs w:val="20"/>
          <w:u w:val="single"/>
        </w:rPr>
        <w:t xml:space="preserve"> </w:t>
      </w:r>
      <w:proofErr w:type="spellStart"/>
      <w:r w:rsidRPr="008B5007">
        <w:rPr>
          <w:rFonts w:ascii="Arial" w:hAnsi="Arial" w:cs="Arial"/>
          <w:bCs/>
          <w:sz w:val="20"/>
          <w:szCs w:val="20"/>
          <w:u w:val="single"/>
        </w:rPr>
        <w:t>projektowej</w:t>
      </w:r>
      <w:proofErr w:type="spellEnd"/>
      <w:r>
        <w:rPr>
          <w:rFonts w:ascii="Arial" w:hAnsi="Arial" w:cs="Arial"/>
          <w:bCs/>
          <w:sz w:val="20"/>
          <w:szCs w:val="20"/>
          <w:u w:val="single"/>
        </w:rPr>
        <w:t xml:space="preserve">, </w:t>
      </w:r>
      <w:proofErr w:type="spellStart"/>
      <w:r>
        <w:rPr>
          <w:rFonts w:ascii="Arial" w:hAnsi="Arial" w:cs="Arial"/>
          <w:bCs/>
          <w:sz w:val="20"/>
          <w:szCs w:val="20"/>
          <w:u w:val="single"/>
        </w:rPr>
        <w:t>ze</w:t>
      </w:r>
      <w:proofErr w:type="spellEnd"/>
      <w:r>
        <w:rPr>
          <w:rFonts w:ascii="Arial" w:hAnsi="Arial" w:cs="Arial"/>
          <w:bCs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bCs/>
          <w:sz w:val="20"/>
          <w:szCs w:val="20"/>
          <w:u w:val="single"/>
        </w:rPr>
        <w:t>wszystkimi</w:t>
      </w:r>
      <w:proofErr w:type="spellEnd"/>
      <w:r>
        <w:rPr>
          <w:rFonts w:ascii="Arial" w:hAnsi="Arial" w:cs="Arial"/>
          <w:bCs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bCs/>
          <w:sz w:val="20"/>
          <w:szCs w:val="20"/>
          <w:u w:val="single"/>
        </w:rPr>
        <w:t>wymaganymi</w:t>
      </w:r>
      <w:proofErr w:type="spellEnd"/>
      <w:r>
        <w:rPr>
          <w:rFonts w:ascii="Arial" w:hAnsi="Arial" w:cs="Arial"/>
          <w:bCs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bCs/>
          <w:sz w:val="20"/>
          <w:szCs w:val="20"/>
          <w:u w:val="single"/>
        </w:rPr>
        <w:t>uzgodnieniami</w:t>
      </w:r>
      <w:proofErr w:type="spellEnd"/>
      <w:r>
        <w:rPr>
          <w:rFonts w:ascii="Arial" w:hAnsi="Arial" w:cs="Arial"/>
          <w:bCs/>
          <w:sz w:val="20"/>
          <w:szCs w:val="20"/>
          <w:u w:val="single"/>
        </w:rPr>
        <w:t xml:space="preserve">, </w:t>
      </w:r>
      <w:proofErr w:type="spellStart"/>
      <w:r>
        <w:rPr>
          <w:rFonts w:ascii="Arial" w:hAnsi="Arial" w:cs="Arial"/>
          <w:bCs/>
          <w:sz w:val="20"/>
          <w:szCs w:val="20"/>
          <w:u w:val="single"/>
        </w:rPr>
        <w:t>decyzjami</w:t>
      </w:r>
      <w:proofErr w:type="spellEnd"/>
      <w:r>
        <w:rPr>
          <w:rFonts w:ascii="Arial" w:hAnsi="Arial" w:cs="Arial"/>
          <w:bCs/>
          <w:sz w:val="20"/>
          <w:szCs w:val="20"/>
          <w:u w:val="single"/>
        </w:rPr>
        <w:t xml:space="preserve"> </w:t>
      </w:r>
      <w:r w:rsidR="006C481A">
        <w:rPr>
          <w:rFonts w:ascii="Arial" w:hAnsi="Arial" w:cs="Arial"/>
          <w:bCs/>
          <w:sz w:val="20"/>
          <w:szCs w:val="20"/>
          <w:u w:val="single"/>
        </w:rPr>
        <w:t xml:space="preserve">I </w:t>
      </w:r>
      <w:proofErr w:type="spellStart"/>
      <w:r w:rsidR="006C481A">
        <w:rPr>
          <w:rFonts w:ascii="Arial" w:hAnsi="Arial" w:cs="Arial"/>
          <w:bCs/>
          <w:sz w:val="20"/>
          <w:szCs w:val="20"/>
          <w:u w:val="single"/>
        </w:rPr>
        <w:t>pozwoleniami</w:t>
      </w:r>
      <w:proofErr w:type="spellEnd"/>
      <w:r w:rsidRPr="008B5007">
        <w:rPr>
          <w:rFonts w:ascii="Arial" w:hAnsi="Arial" w:cs="Arial"/>
          <w:bCs/>
          <w:sz w:val="20"/>
          <w:szCs w:val="20"/>
        </w:rPr>
        <w:t>:</w:t>
      </w:r>
    </w:p>
    <w:p w:rsidR="008B5007" w:rsidRPr="008B5007" w:rsidRDefault="008B5007" w:rsidP="008B5007">
      <w:pPr>
        <w:pStyle w:val="Bezodstpw"/>
        <w:ind w:left="992"/>
        <w:rPr>
          <w:rFonts w:ascii="Arial" w:hAnsi="Arial" w:cs="Arial"/>
          <w:bCs/>
          <w:sz w:val="20"/>
          <w:szCs w:val="20"/>
        </w:rPr>
      </w:pPr>
      <w:proofErr w:type="spellStart"/>
      <w:r w:rsidRPr="008B5007">
        <w:rPr>
          <w:rFonts w:ascii="Arial" w:hAnsi="Arial" w:cs="Arial"/>
          <w:bCs/>
          <w:sz w:val="20"/>
          <w:szCs w:val="20"/>
        </w:rPr>
        <w:t>wartość</w:t>
      </w:r>
      <w:proofErr w:type="spellEnd"/>
      <w:r w:rsidRPr="008B5007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8B5007">
        <w:rPr>
          <w:rFonts w:ascii="Arial" w:hAnsi="Arial" w:cs="Arial"/>
          <w:bCs/>
          <w:sz w:val="20"/>
          <w:szCs w:val="20"/>
        </w:rPr>
        <w:t>brutto</w:t>
      </w:r>
      <w:proofErr w:type="spellEnd"/>
      <w:r w:rsidRPr="008B5007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8B5007">
        <w:rPr>
          <w:rFonts w:ascii="Arial" w:hAnsi="Arial" w:cs="Arial"/>
          <w:bCs/>
          <w:sz w:val="20"/>
          <w:szCs w:val="20"/>
        </w:rPr>
        <w:t>wynosi</w:t>
      </w:r>
      <w:proofErr w:type="spellEnd"/>
      <w:r w:rsidRPr="008B5007">
        <w:rPr>
          <w:rFonts w:ascii="Arial" w:hAnsi="Arial" w:cs="Arial"/>
          <w:bCs/>
          <w:sz w:val="20"/>
          <w:szCs w:val="20"/>
        </w:rPr>
        <w:t xml:space="preserve"> ......................................................... </w:t>
      </w:r>
      <w:proofErr w:type="spellStart"/>
      <w:r w:rsidRPr="008B5007">
        <w:rPr>
          <w:rFonts w:ascii="Arial" w:hAnsi="Arial" w:cs="Arial"/>
          <w:bCs/>
          <w:sz w:val="20"/>
          <w:szCs w:val="20"/>
        </w:rPr>
        <w:t>złotych</w:t>
      </w:r>
      <w:proofErr w:type="spellEnd"/>
    </w:p>
    <w:p w:rsidR="008B5007" w:rsidRPr="008B5007" w:rsidRDefault="008B5007" w:rsidP="008B5007">
      <w:pPr>
        <w:pStyle w:val="Bezodstpw"/>
        <w:ind w:left="567" w:hanging="283"/>
        <w:rPr>
          <w:rFonts w:ascii="Arial" w:hAnsi="Arial" w:cs="Arial"/>
          <w:bCs/>
          <w:sz w:val="20"/>
          <w:szCs w:val="20"/>
        </w:rPr>
      </w:pPr>
      <w:r w:rsidRPr="008B5007">
        <w:rPr>
          <w:rFonts w:ascii="Arial" w:hAnsi="Arial" w:cs="Arial"/>
          <w:bCs/>
          <w:sz w:val="20"/>
          <w:szCs w:val="20"/>
        </w:rPr>
        <w:t>2)</w:t>
      </w:r>
      <w:r w:rsidRPr="008B5007">
        <w:rPr>
          <w:rFonts w:ascii="Arial" w:hAnsi="Arial" w:cs="Arial"/>
          <w:bCs/>
          <w:sz w:val="20"/>
          <w:szCs w:val="20"/>
        </w:rPr>
        <w:tab/>
      </w:r>
      <w:proofErr w:type="spellStart"/>
      <w:r w:rsidR="006C481A">
        <w:rPr>
          <w:rFonts w:ascii="Arial" w:hAnsi="Arial" w:cs="Arial"/>
          <w:bCs/>
          <w:sz w:val="20"/>
          <w:szCs w:val="20"/>
        </w:rPr>
        <w:t>pełnienie</w:t>
      </w:r>
      <w:proofErr w:type="spellEnd"/>
      <w:r w:rsidR="006C481A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6C481A">
        <w:rPr>
          <w:rFonts w:ascii="Arial" w:hAnsi="Arial" w:cs="Arial"/>
          <w:bCs/>
          <w:sz w:val="20"/>
          <w:szCs w:val="20"/>
          <w:u w:val="single"/>
        </w:rPr>
        <w:t>nadzoru</w:t>
      </w:r>
      <w:proofErr w:type="spellEnd"/>
      <w:r w:rsidRPr="008B5007">
        <w:rPr>
          <w:rFonts w:ascii="Arial" w:hAnsi="Arial" w:cs="Arial"/>
          <w:bCs/>
          <w:sz w:val="20"/>
          <w:szCs w:val="20"/>
          <w:u w:val="single"/>
        </w:rPr>
        <w:t xml:space="preserve"> </w:t>
      </w:r>
      <w:proofErr w:type="spellStart"/>
      <w:r w:rsidRPr="008B5007">
        <w:rPr>
          <w:rFonts w:ascii="Arial" w:hAnsi="Arial" w:cs="Arial"/>
          <w:bCs/>
          <w:sz w:val="20"/>
          <w:szCs w:val="20"/>
          <w:u w:val="single"/>
        </w:rPr>
        <w:t>autorski</w:t>
      </w:r>
      <w:r w:rsidR="006C481A">
        <w:rPr>
          <w:rFonts w:ascii="Arial" w:hAnsi="Arial" w:cs="Arial"/>
          <w:bCs/>
          <w:sz w:val="20"/>
          <w:szCs w:val="20"/>
          <w:u w:val="single"/>
        </w:rPr>
        <w:t>ego</w:t>
      </w:r>
      <w:proofErr w:type="spellEnd"/>
      <w:r w:rsidR="006C481A">
        <w:rPr>
          <w:rFonts w:ascii="Arial" w:hAnsi="Arial" w:cs="Arial"/>
          <w:bCs/>
          <w:sz w:val="20"/>
          <w:szCs w:val="20"/>
          <w:u w:val="single"/>
        </w:rPr>
        <w:t xml:space="preserve"> w </w:t>
      </w:r>
      <w:proofErr w:type="spellStart"/>
      <w:r w:rsidR="006C481A">
        <w:rPr>
          <w:rFonts w:ascii="Arial" w:hAnsi="Arial" w:cs="Arial"/>
          <w:bCs/>
          <w:sz w:val="20"/>
          <w:szCs w:val="20"/>
          <w:u w:val="single"/>
        </w:rPr>
        <w:t>czasie</w:t>
      </w:r>
      <w:proofErr w:type="spellEnd"/>
      <w:r w:rsidR="006C481A">
        <w:rPr>
          <w:rFonts w:ascii="Arial" w:hAnsi="Arial" w:cs="Arial"/>
          <w:bCs/>
          <w:sz w:val="20"/>
          <w:szCs w:val="20"/>
          <w:u w:val="single"/>
        </w:rPr>
        <w:t xml:space="preserve"> </w:t>
      </w:r>
      <w:proofErr w:type="spellStart"/>
      <w:r w:rsidR="006C481A">
        <w:rPr>
          <w:rFonts w:ascii="Arial" w:hAnsi="Arial" w:cs="Arial"/>
          <w:bCs/>
          <w:sz w:val="20"/>
          <w:szCs w:val="20"/>
          <w:u w:val="single"/>
        </w:rPr>
        <w:t>prowadzenia</w:t>
      </w:r>
      <w:proofErr w:type="spellEnd"/>
      <w:r w:rsidR="006C481A">
        <w:rPr>
          <w:rFonts w:ascii="Arial" w:hAnsi="Arial" w:cs="Arial"/>
          <w:bCs/>
          <w:sz w:val="20"/>
          <w:szCs w:val="20"/>
          <w:u w:val="single"/>
        </w:rPr>
        <w:t xml:space="preserve"> robot </w:t>
      </w:r>
      <w:proofErr w:type="spellStart"/>
      <w:r w:rsidR="006C481A">
        <w:rPr>
          <w:rFonts w:ascii="Arial" w:hAnsi="Arial" w:cs="Arial"/>
          <w:bCs/>
          <w:sz w:val="20"/>
          <w:szCs w:val="20"/>
          <w:u w:val="single"/>
        </w:rPr>
        <w:t>budowlanych</w:t>
      </w:r>
      <w:proofErr w:type="spellEnd"/>
    </w:p>
    <w:p w:rsidR="004E241B" w:rsidRDefault="008B5007" w:rsidP="008B5007">
      <w:pPr>
        <w:pStyle w:val="Bezodstpw"/>
        <w:spacing w:line="276" w:lineRule="auto"/>
        <w:ind w:left="992"/>
        <w:rPr>
          <w:rFonts w:ascii="Arial" w:hAnsi="Arial" w:cs="Arial"/>
          <w:bCs/>
          <w:sz w:val="20"/>
          <w:szCs w:val="20"/>
        </w:rPr>
      </w:pPr>
      <w:proofErr w:type="spellStart"/>
      <w:r w:rsidRPr="008B5007">
        <w:rPr>
          <w:rFonts w:ascii="Arial" w:hAnsi="Arial" w:cs="Arial"/>
          <w:bCs/>
          <w:sz w:val="20"/>
          <w:szCs w:val="20"/>
        </w:rPr>
        <w:t>wartość</w:t>
      </w:r>
      <w:proofErr w:type="spellEnd"/>
      <w:r w:rsidRPr="008B5007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8B5007">
        <w:rPr>
          <w:rFonts w:ascii="Arial" w:hAnsi="Arial" w:cs="Arial"/>
          <w:bCs/>
          <w:sz w:val="20"/>
          <w:szCs w:val="20"/>
        </w:rPr>
        <w:t>brutto</w:t>
      </w:r>
      <w:proofErr w:type="spellEnd"/>
      <w:r w:rsidRPr="008B5007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8B5007">
        <w:rPr>
          <w:rFonts w:ascii="Arial" w:hAnsi="Arial" w:cs="Arial"/>
          <w:bCs/>
          <w:sz w:val="20"/>
          <w:szCs w:val="20"/>
        </w:rPr>
        <w:t>wynosi</w:t>
      </w:r>
      <w:proofErr w:type="spellEnd"/>
      <w:r w:rsidRPr="008B5007">
        <w:rPr>
          <w:rFonts w:ascii="Arial" w:hAnsi="Arial" w:cs="Arial"/>
          <w:bCs/>
          <w:sz w:val="20"/>
          <w:szCs w:val="20"/>
        </w:rPr>
        <w:t xml:space="preserve"> ......................................................... </w:t>
      </w:r>
      <w:proofErr w:type="spellStart"/>
      <w:r w:rsidRPr="008B5007">
        <w:rPr>
          <w:rFonts w:ascii="Arial" w:hAnsi="Arial" w:cs="Arial"/>
          <w:bCs/>
          <w:sz w:val="20"/>
          <w:szCs w:val="20"/>
        </w:rPr>
        <w:t>złotych</w:t>
      </w:r>
      <w:proofErr w:type="spellEnd"/>
    </w:p>
    <w:p w:rsidR="00E5377A" w:rsidRPr="002C4967" w:rsidRDefault="00A57730" w:rsidP="00E34938">
      <w:pPr>
        <w:pStyle w:val="Bezodstpw"/>
        <w:spacing w:line="276" w:lineRule="auto"/>
        <w:ind w:left="567" w:hanging="283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>3</w:t>
      </w:r>
      <w:r w:rsidR="006B1A09" w:rsidRPr="002C4967">
        <w:rPr>
          <w:rFonts w:ascii="Arial" w:hAnsi="Arial" w:cs="Arial"/>
          <w:bCs/>
          <w:sz w:val="20"/>
          <w:szCs w:val="20"/>
        </w:rPr>
        <w:t xml:space="preserve">) </w:t>
      </w:r>
      <w:proofErr w:type="spellStart"/>
      <w:r w:rsidR="00E5377A" w:rsidRPr="002C4967">
        <w:rPr>
          <w:rFonts w:ascii="Arial" w:hAnsi="Arial" w:cs="Arial"/>
          <w:bCs/>
          <w:sz w:val="20"/>
          <w:szCs w:val="20"/>
        </w:rPr>
        <w:t>cena</w:t>
      </w:r>
      <w:proofErr w:type="spellEnd"/>
      <w:r w:rsidR="00E5377A" w:rsidRPr="002C4967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E5377A" w:rsidRPr="002C4967">
        <w:rPr>
          <w:rFonts w:ascii="Arial" w:hAnsi="Arial" w:cs="Arial"/>
          <w:bCs/>
          <w:sz w:val="20"/>
          <w:szCs w:val="20"/>
        </w:rPr>
        <w:t>została</w:t>
      </w:r>
      <w:proofErr w:type="spellEnd"/>
      <w:r w:rsidR="00E5377A" w:rsidRPr="002C4967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E5377A" w:rsidRPr="002C4967">
        <w:rPr>
          <w:rFonts w:ascii="Arial" w:hAnsi="Arial" w:cs="Arial"/>
          <w:bCs/>
          <w:sz w:val="20"/>
          <w:szCs w:val="20"/>
        </w:rPr>
        <w:t>określona</w:t>
      </w:r>
      <w:proofErr w:type="spellEnd"/>
      <w:r w:rsidR="00E5377A" w:rsidRPr="002C4967">
        <w:rPr>
          <w:rFonts w:ascii="Arial" w:hAnsi="Arial" w:cs="Arial"/>
          <w:bCs/>
          <w:sz w:val="20"/>
          <w:szCs w:val="20"/>
        </w:rPr>
        <w:t xml:space="preserve"> w </w:t>
      </w:r>
      <w:r w:rsidR="006364F4" w:rsidRPr="002C4967">
        <w:rPr>
          <w:rFonts w:ascii="Arial" w:hAnsi="Arial" w:cs="Arial"/>
          <w:bCs/>
          <w:sz w:val="20"/>
          <w:szCs w:val="20"/>
        </w:rPr>
        <w:t xml:space="preserve">oparciu </w:t>
      </w:r>
      <w:r w:rsidR="002D392D" w:rsidRPr="002C4967">
        <w:rPr>
          <w:rFonts w:ascii="Arial" w:hAnsi="Arial" w:cs="Arial"/>
          <w:bCs/>
          <w:sz w:val="20"/>
          <w:szCs w:val="20"/>
        </w:rPr>
        <w:t xml:space="preserve">wycenę dokonaną </w:t>
      </w:r>
      <w:r w:rsidR="006364F4" w:rsidRPr="002C4967">
        <w:rPr>
          <w:rFonts w:ascii="Arial" w:hAnsi="Arial" w:cs="Arial"/>
          <w:bCs/>
          <w:sz w:val="20"/>
          <w:szCs w:val="20"/>
        </w:rPr>
        <w:t xml:space="preserve">na podstawie opisu przedmiotu zamówienia, </w:t>
      </w:r>
    </w:p>
    <w:p w:rsidR="00A75A54" w:rsidRDefault="00A57730" w:rsidP="00A75A54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4</w:t>
      </w:r>
      <w:r w:rsidR="006B1A09" w:rsidRPr="00AC136D">
        <w:rPr>
          <w:rFonts w:ascii="Arial" w:hAnsi="Arial" w:cs="Arial"/>
          <w:bCs/>
          <w:sz w:val="20"/>
          <w:szCs w:val="20"/>
        </w:rPr>
        <w:t xml:space="preserve">) </w:t>
      </w:r>
      <w:r w:rsidR="00A75A54" w:rsidRPr="00AC136D">
        <w:rPr>
          <w:rFonts w:ascii="Arial" w:hAnsi="Arial" w:cs="Arial"/>
          <w:bCs/>
          <w:sz w:val="20"/>
          <w:szCs w:val="20"/>
          <w:lang w:val="pl-PL"/>
        </w:rPr>
        <w:t>przedmiot</w:t>
      </w:r>
      <w:r w:rsidR="00A75A54" w:rsidRPr="00AC136D">
        <w:rPr>
          <w:rFonts w:ascii="Arial" w:hAnsi="Arial" w:cs="Arial"/>
          <w:bCs/>
          <w:sz w:val="20"/>
          <w:szCs w:val="20"/>
        </w:rPr>
        <w:t xml:space="preserve"> </w:t>
      </w:r>
      <w:r w:rsidR="00A75A54" w:rsidRPr="00AC136D">
        <w:rPr>
          <w:rFonts w:ascii="Arial" w:hAnsi="Arial" w:cs="Arial"/>
          <w:bCs/>
          <w:sz w:val="20"/>
          <w:szCs w:val="20"/>
          <w:lang w:val="pl-PL"/>
        </w:rPr>
        <w:t>zamówienia</w:t>
      </w:r>
      <w:r w:rsidR="00A75A54" w:rsidRPr="00AC136D">
        <w:rPr>
          <w:rFonts w:ascii="Arial" w:hAnsi="Arial" w:cs="Arial"/>
          <w:bCs/>
          <w:sz w:val="20"/>
          <w:szCs w:val="20"/>
        </w:rPr>
        <w:t xml:space="preserve"> </w:t>
      </w:r>
      <w:r w:rsidR="00A75A54">
        <w:rPr>
          <w:rFonts w:ascii="Arial" w:hAnsi="Arial" w:cs="Arial"/>
          <w:bCs/>
          <w:sz w:val="20"/>
          <w:szCs w:val="20"/>
        </w:rPr>
        <w:t xml:space="preserve">wymieniony w pkt. 3 lit. a) OPZ </w:t>
      </w:r>
      <w:r>
        <w:rPr>
          <w:rFonts w:ascii="Arial" w:hAnsi="Arial" w:cs="Arial"/>
          <w:bCs/>
          <w:sz w:val="20"/>
          <w:szCs w:val="20"/>
        </w:rPr>
        <w:t xml:space="preserve">(Załącznik </w:t>
      </w:r>
      <w:proofErr w:type="spellStart"/>
      <w:r>
        <w:rPr>
          <w:rFonts w:ascii="Arial" w:hAnsi="Arial" w:cs="Arial"/>
          <w:bCs/>
          <w:sz w:val="20"/>
          <w:szCs w:val="20"/>
        </w:rPr>
        <w:t>nr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4 do SWZ )</w:t>
      </w:r>
      <w:r w:rsidR="00A75A54" w:rsidRPr="00AC136D">
        <w:rPr>
          <w:rFonts w:ascii="Arial" w:hAnsi="Arial" w:cs="Arial"/>
          <w:bCs/>
          <w:sz w:val="20"/>
          <w:szCs w:val="20"/>
          <w:lang w:val="pl-PL"/>
        </w:rPr>
        <w:t>wykonam</w:t>
      </w:r>
      <w:r w:rsidR="00A75A54" w:rsidRPr="00AC136D">
        <w:rPr>
          <w:rFonts w:ascii="Arial" w:hAnsi="Arial" w:cs="Arial"/>
          <w:bCs/>
          <w:sz w:val="20"/>
          <w:szCs w:val="20"/>
        </w:rPr>
        <w:t xml:space="preserve">(y) w </w:t>
      </w:r>
      <w:r w:rsidR="00A75A54" w:rsidRPr="00AC136D">
        <w:rPr>
          <w:rFonts w:ascii="Arial" w:hAnsi="Arial" w:cs="Arial"/>
          <w:bCs/>
          <w:sz w:val="20"/>
          <w:szCs w:val="20"/>
          <w:lang w:val="pl-PL"/>
        </w:rPr>
        <w:t>terminie</w:t>
      </w:r>
      <w:r w:rsidR="00A75A54" w:rsidRPr="00AC136D">
        <w:rPr>
          <w:rFonts w:ascii="Arial" w:hAnsi="Arial" w:cs="Arial"/>
          <w:bCs/>
          <w:sz w:val="20"/>
          <w:szCs w:val="20"/>
        </w:rPr>
        <w:t xml:space="preserve"> </w:t>
      </w:r>
      <w:r w:rsidR="00A75A54">
        <w:rPr>
          <w:rFonts w:ascii="Arial" w:hAnsi="Arial" w:cs="Arial"/>
          <w:bCs/>
          <w:sz w:val="20"/>
          <w:szCs w:val="20"/>
        </w:rPr>
        <w:t xml:space="preserve">30 </w:t>
      </w:r>
      <w:proofErr w:type="spellStart"/>
      <w:r w:rsidR="00A75A54">
        <w:rPr>
          <w:rFonts w:ascii="Arial" w:hAnsi="Arial" w:cs="Arial"/>
          <w:bCs/>
          <w:sz w:val="20"/>
          <w:szCs w:val="20"/>
        </w:rPr>
        <w:t>dni</w:t>
      </w:r>
      <w:proofErr w:type="spellEnd"/>
      <w:r w:rsidR="00A75A54">
        <w:rPr>
          <w:rFonts w:ascii="Arial" w:hAnsi="Arial" w:cs="Arial"/>
          <w:bCs/>
          <w:sz w:val="20"/>
          <w:szCs w:val="20"/>
        </w:rPr>
        <w:t xml:space="preserve"> </w:t>
      </w:r>
      <w:r w:rsidR="00A75A54" w:rsidRPr="00AC136D">
        <w:rPr>
          <w:rFonts w:ascii="Arial" w:hAnsi="Arial" w:cs="Arial"/>
          <w:sz w:val="20"/>
          <w:szCs w:val="20"/>
        </w:rPr>
        <w:t xml:space="preserve">od </w:t>
      </w:r>
      <w:r w:rsidR="00A75A54" w:rsidRPr="00AC136D">
        <w:rPr>
          <w:rFonts w:ascii="Arial" w:hAnsi="Arial" w:cs="Arial"/>
          <w:sz w:val="20"/>
          <w:szCs w:val="20"/>
          <w:lang w:val="pl-PL"/>
        </w:rPr>
        <w:t>dnia</w:t>
      </w:r>
      <w:r w:rsidR="00A75A54" w:rsidRPr="00AC136D">
        <w:rPr>
          <w:rFonts w:ascii="Arial" w:hAnsi="Arial" w:cs="Arial"/>
          <w:sz w:val="20"/>
          <w:szCs w:val="20"/>
        </w:rPr>
        <w:t xml:space="preserve"> </w:t>
      </w:r>
      <w:r w:rsidR="00A75A54" w:rsidRPr="00AC136D">
        <w:rPr>
          <w:rFonts w:ascii="Arial" w:hAnsi="Arial" w:cs="Arial"/>
          <w:sz w:val="20"/>
          <w:szCs w:val="20"/>
          <w:lang w:val="pl-PL"/>
        </w:rPr>
        <w:t>zawarcia</w:t>
      </w:r>
      <w:r w:rsidR="00A75A54" w:rsidRPr="00AC136D">
        <w:rPr>
          <w:rFonts w:ascii="Arial" w:hAnsi="Arial" w:cs="Arial"/>
          <w:sz w:val="20"/>
          <w:szCs w:val="20"/>
        </w:rPr>
        <w:t xml:space="preserve"> </w:t>
      </w:r>
      <w:r w:rsidR="00A75A54" w:rsidRPr="00AC136D">
        <w:rPr>
          <w:rFonts w:ascii="Arial" w:hAnsi="Arial" w:cs="Arial"/>
          <w:sz w:val="20"/>
          <w:szCs w:val="20"/>
          <w:lang w:val="pl-PL"/>
        </w:rPr>
        <w:t>umowy</w:t>
      </w:r>
      <w:r w:rsidR="00A75A54" w:rsidRPr="00AC136D">
        <w:rPr>
          <w:rFonts w:ascii="Arial" w:hAnsi="Arial" w:cs="Arial"/>
          <w:sz w:val="20"/>
          <w:szCs w:val="20"/>
        </w:rPr>
        <w:t>,</w:t>
      </w:r>
    </w:p>
    <w:p w:rsidR="00A75A54" w:rsidRDefault="00A57730" w:rsidP="00A75A54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bookmarkStart w:id="5" w:name="_Hlk9242312"/>
      <w:r>
        <w:rPr>
          <w:rFonts w:ascii="Arial" w:hAnsi="Arial" w:cs="Arial"/>
          <w:sz w:val="20"/>
          <w:szCs w:val="20"/>
        </w:rPr>
        <w:t>5</w:t>
      </w:r>
      <w:r w:rsidR="00A75A54">
        <w:rPr>
          <w:rFonts w:ascii="Arial" w:hAnsi="Arial" w:cs="Arial"/>
          <w:sz w:val="20"/>
          <w:szCs w:val="20"/>
        </w:rPr>
        <w:t xml:space="preserve">) </w:t>
      </w:r>
      <w:r w:rsidR="00A75A54" w:rsidRPr="00AC136D">
        <w:rPr>
          <w:rFonts w:ascii="Arial" w:hAnsi="Arial" w:cs="Arial"/>
          <w:bCs/>
          <w:sz w:val="20"/>
          <w:szCs w:val="20"/>
          <w:lang w:val="pl-PL"/>
        </w:rPr>
        <w:t>przedmiot</w:t>
      </w:r>
      <w:r w:rsidR="00A75A54" w:rsidRPr="00AC136D">
        <w:rPr>
          <w:rFonts w:ascii="Arial" w:hAnsi="Arial" w:cs="Arial"/>
          <w:bCs/>
          <w:sz w:val="20"/>
          <w:szCs w:val="20"/>
        </w:rPr>
        <w:t xml:space="preserve"> </w:t>
      </w:r>
      <w:r w:rsidR="00A75A54" w:rsidRPr="00AC136D">
        <w:rPr>
          <w:rFonts w:ascii="Arial" w:hAnsi="Arial" w:cs="Arial"/>
          <w:bCs/>
          <w:sz w:val="20"/>
          <w:szCs w:val="20"/>
          <w:lang w:val="pl-PL"/>
        </w:rPr>
        <w:t>zamówienia</w:t>
      </w:r>
      <w:r w:rsidR="00A75A54" w:rsidRPr="00AC136D">
        <w:rPr>
          <w:rFonts w:ascii="Arial" w:hAnsi="Arial" w:cs="Arial"/>
          <w:bCs/>
          <w:sz w:val="20"/>
          <w:szCs w:val="20"/>
        </w:rPr>
        <w:t xml:space="preserve"> </w:t>
      </w:r>
      <w:r w:rsidR="00A75A54">
        <w:rPr>
          <w:rFonts w:ascii="Arial" w:hAnsi="Arial" w:cs="Arial"/>
          <w:bCs/>
          <w:sz w:val="20"/>
          <w:szCs w:val="20"/>
        </w:rPr>
        <w:t xml:space="preserve">wymieniony w pkt. 3 lit. b) OPZ </w:t>
      </w:r>
      <w:r>
        <w:rPr>
          <w:rFonts w:ascii="Arial" w:hAnsi="Arial" w:cs="Arial"/>
          <w:bCs/>
          <w:sz w:val="20"/>
          <w:szCs w:val="20"/>
        </w:rPr>
        <w:t xml:space="preserve">(Załącznik </w:t>
      </w:r>
      <w:proofErr w:type="spellStart"/>
      <w:r>
        <w:rPr>
          <w:rFonts w:ascii="Arial" w:hAnsi="Arial" w:cs="Arial"/>
          <w:bCs/>
          <w:sz w:val="20"/>
          <w:szCs w:val="20"/>
        </w:rPr>
        <w:t>nr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4 do SWZ) </w:t>
      </w:r>
      <w:r w:rsidR="00A75A54" w:rsidRPr="00AC136D">
        <w:rPr>
          <w:rFonts w:ascii="Arial" w:hAnsi="Arial" w:cs="Arial"/>
          <w:bCs/>
          <w:sz w:val="20"/>
          <w:szCs w:val="20"/>
          <w:lang w:val="pl-PL"/>
        </w:rPr>
        <w:t>wykonam</w:t>
      </w:r>
      <w:r w:rsidR="00A75A54" w:rsidRPr="00AC136D">
        <w:rPr>
          <w:rFonts w:ascii="Arial" w:hAnsi="Arial" w:cs="Arial"/>
          <w:bCs/>
          <w:sz w:val="20"/>
          <w:szCs w:val="20"/>
        </w:rPr>
        <w:t xml:space="preserve">(y) w </w:t>
      </w:r>
      <w:r w:rsidR="00A75A54" w:rsidRPr="00AC136D">
        <w:rPr>
          <w:rFonts w:ascii="Arial" w:hAnsi="Arial" w:cs="Arial"/>
          <w:bCs/>
          <w:sz w:val="20"/>
          <w:szCs w:val="20"/>
          <w:lang w:val="pl-PL"/>
        </w:rPr>
        <w:t>terminie</w:t>
      </w:r>
      <w:r w:rsidR="00A75A54" w:rsidRPr="00AC136D">
        <w:rPr>
          <w:rFonts w:ascii="Arial" w:hAnsi="Arial" w:cs="Arial"/>
          <w:bCs/>
          <w:sz w:val="20"/>
          <w:szCs w:val="20"/>
        </w:rPr>
        <w:t xml:space="preserve"> </w:t>
      </w:r>
      <w:r w:rsidR="00A75A54">
        <w:rPr>
          <w:rFonts w:ascii="Arial" w:hAnsi="Arial" w:cs="Arial"/>
          <w:bCs/>
          <w:sz w:val="20"/>
          <w:szCs w:val="20"/>
        </w:rPr>
        <w:t xml:space="preserve">120 </w:t>
      </w:r>
      <w:proofErr w:type="spellStart"/>
      <w:r w:rsidR="00A75A54">
        <w:rPr>
          <w:rFonts w:ascii="Arial" w:hAnsi="Arial" w:cs="Arial"/>
          <w:bCs/>
          <w:sz w:val="20"/>
          <w:szCs w:val="20"/>
        </w:rPr>
        <w:t>dni</w:t>
      </w:r>
      <w:proofErr w:type="spellEnd"/>
      <w:r w:rsidR="00A75A54">
        <w:rPr>
          <w:rFonts w:ascii="Arial" w:hAnsi="Arial" w:cs="Arial"/>
          <w:bCs/>
          <w:sz w:val="20"/>
          <w:szCs w:val="20"/>
        </w:rPr>
        <w:t xml:space="preserve"> </w:t>
      </w:r>
      <w:r w:rsidR="00A75A54" w:rsidRPr="00AC136D">
        <w:rPr>
          <w:rFonts w:ascii="Arial" w:hAnsi="Arial" w:cs="Arial"/>
          <w:sz w:val="20"/>
          <w:szCs w:val="20"/>
        </w:rPr>
        <w:t xml:space="preserve">od </w:t>
      </w:r>
      <w:r w:rsidR="00A75A54" w:rsidRPr="00AC136D">
        <w:rPr>
          <w:rFonts w:ascii="Arial" w:hAnsi="Arial" w:cs="Arial"/>
          <w:sz w:val="20"/>
          <w:szCs w:val="20"/>
          <w:lang w:val="pl-PL"/>
        </w:rPr>
        <w:t>dnia</w:t>
      </w:r>
      <w:r w:rsidR="00A75A54" w:rsidRPr="00AC136D">
        <w:rPr>
          <w:rFonts w:ascii="Arial" w:hAnsi="Arial" w:cs="Arial"/>
          <w:sz w:val="20"/>
          <w:szCs w:val="20"/>
        </w:rPr>
        <w:t xml:space="preserve"> </w:t>
      </w:r>
      <w:r w:rsidR="00A75A54" w:rsidRPr="00AC136D">
        <w:rPr>
          <w:rFonts w:ascii="Arial" w:hAnsi="Arial" w:cs="Arial"/>
          <w:sz w:val="20"/>
          <w:szCs w:val="20"/>
          <w:lang w:val="pl-PL"/>
        </w:rPr>
        <w:t>zawarcia</w:t>
      </w:r>
      <w:r w:rsidR="00A75A54" w:rsidRPr="00AC136D">
        <w:rPr>
          <w:rFonts w:ascii="Arial" w:hAnsi="Arial" w:cs="Arial"/>
          <w:sz w:val="20"/>
          <w:szCs w:val="20"/>
        </w:rPr>
        <w:t xml:space="preserve"> </w:t>
      </w:r>
      <w:r w:rsidR="00A75A54" w:rsidRPr="00AC136D">
        <w:rPr>
          <w:rFonts w:ascii="Arial" w:hAnsi="Arial" w:cs="Arial"/>
          <w:sz w:val="20"/>
          <w:szCs w:val="20"/>
          <w:lang w:val="pl-PL"/>
        </w:rPr>
        <w:t>umowy</w:t>
      </w:r>
      <w:r w:rsidR="00A75A54" w:rsidRPr="00AC136D">
        <w:rPr>
          <w:rFonts w:ascii="Arial" w:hAnsi="Arial" w:cs="Arial"/>
          <w:sz w:val="20"/>
          <w:szCs w:val="20"/>
        </w:rPr>
        <w:t>,</w:t>
      </w:r>
    </w:p>
    <w:p w:rsidR="006B1A09" w:rsidRPr="002C4967" w:rsidRDefault="00A57730" w:rsidP="00E9033A">
      <w:pPr>
        <w:pStyle w:val="Bezodstpw"/>
        <w:spacing w:line="276" w:lineRule="auto"/>
        <w:ind w:left="567" w:hanging="283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6</w:t>
      </w:r>
      <w:r w:rsidR="006B1A09" w:rsidRPr="002C4967">
        <w:rPr>
          <w:rFonts w:ascii="Arial" w:hAnsi="Arial" w:cs="Arial"/>
          <w:bCs/>
          <w:sz w:val="20"/>
          <w:szCs w:val="20"/>
        </w:rPr>
        <w:t xml:space="preserve">) </w:t>
      </w:r>
      <w:proofErr w:type="spellStart"/>
      <w:r w:rsidR="00E34938" w:rsidRPr="002C4967">
        <w:rPr>
          <w:rFonts w:ascii="Arial" w:hAnsi="Arial" w:cs="Arial"/>
          <w:sz w:val="20"/>
          <w:szCs w:val="20"/>
        </w:rPr>
        <w:t>oferuje</w:t>
      </w:r>
      <w:proofErr w:type="spellEnd"/>
      <w:r w:rsidR="00E34938" w:rsidRPr="002C4967">
        <w:rPr>
          <w:rFonts w:ascii="Arial" w:hAnsi="Arial" w:cs="Arial"/>
          <w:sz w:val="20"/>
          <w:szCs w:val="20"/>
        </w:rPr>
        <w:t xml:space="preserve">(my) </w:t>
      </w:r>
      <w:proofErr w:type="spellStart"/>
      <w:r w:rsidR="00E34938" w:rsidRPr="002C4967">
        <w:rPr>
          <w:rFonts w:ascii="Arial" w:hAnsi="Arial" w:cs="Arial"/>
          <w:sz w:val="20"/>
          <w:szCs w:val="20"/>
        </w:rPr>
        <w:t>termin</w:t>
      </w:r>
      <w:proofErr w:type="spellEnd"/>
      <w:r w:rsidR="00E34938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4938" w:rsidRPr="002C4967">
        <w:rPr>
          <w:rFonts w:ascii="Arial" w:hAnsi="Arial" w:cs="Arial"/>
          <w:sz w:val="20"/>
          <w:szCs w:val="20"/>
        </w:rPr>
        <w:t>płatności</w:t>
      </w:r>
      <w:bookmarkEnd w:id="5"/>
      <w:proofErr w:type="spellEnd"/>
      <w:r w:rsidR="006C481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C481A">
        <w:rPr>
          <w:rFonts w:ascii="Arial" w:hAnsi="Arial" w:cs="Arial"/>
          <w:sz w:val="20"/>
          <w:szCs w:val="20"/>
        </w:rPr>
        <w:t>zgodnie</w:t>
      </w:r>
      <w:proofErr w:type="spellEnd"/>
      <w:r w:rsidR="006C481A">
        <w:rPr>
          <w:rFonts w:ascii="Arial" w:hAnsi="Arial" w:cs="Arial"/>
          <w:sz w:val="20"/>
          <w:szCs w:val="20"/>
        </w:rPr>
        <w:t xml:space="preserve"> z SWZ</w:t>
      </w:r>
      <w:r w:rsidR="001B1BC3" w:rsidRPr="002C4967">
        <w:rPr>
          <w:rFonts w:ascii="Arial" w:hAnsi="Arial" w:cs="Arial"/>
          <w:sz w:val="20"/>
          <w:szCs w:val="20"/>
        </w:rPr>
        <w:t>,</w:t>
      </w:r>
      <w:bookmarkStart w:id="6" w:name="_Hlk9242377"/>
    </w:p>
    <w:bookmarkEnd w:id="6"/>
    <w:p w:rsidR="00A57730" w:rsidRDefault="006B1A09" w:rsidP="00A57730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2C4967">
        <w:rPr>
          <w:rFonts w:ascii="Arial" w:hAnsi="Arial" w:cs="Arial"/>
          <w:sz w:val="20"/>
          <w:szCs w:val="20"/>
        </w:rPr>
        <w:t xml:space="preserve">2. </w:t>
      </w:r>
      <w:proofErr w:type="spellStart"/>
      <w:r w:rsidR="00A57730" w:rsidRPr="00A57730">
        <w:rPr>
          <w:rFonts w:ascii="Arial" w:hAnsi="Arial" w:cs="Arial"/>
          <w:sz w:val="20"/>
          <w:szCs w:val="20"/>
        </w:rPr>
        <w:t>Kryterium</w:t>
      </w:r>
      <w:proofErr w:type="spellEnd"/>
      <w:r w:rsidR="00A57730" w:rsidRPr="00A57730">
        <w:rPr>
          <w:rFonts w:ascii="Arial" w:hAnsi="Arial" w:cs="Arial"/>
          <w:sz w:val="20"/>
          <w:szCs w:val="20"/>
        </w:rPr>
        <w:t xml:space="preserve"> – </w:t>
      </w:r>
      <w:proofErr w:type="spellStart"/>
      <w:r w:rsidR="00A57730" w:rsidRPr="00A57730">
        <w:rPr>
          <w:rFonts w:ascii="Arial" w:hAnsi="Arial" w:cs="Arial"/>
          <w:sz w:val="20"/>
          <w:szCs w:val="20"/>
        </w:rPr>
        <w:t>Doświadczenie</w:t>
      </w:r>
      <w:proofErr w:type="spellEnd"/>
      <w:r w:rsidR="00A57730"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57730" w:rsidRPr="00A57730">
        <w:rPr>
          <w:rFonts w:ascii="Arial" w:hAnsi="Arial" w:cs="Arial"/>
          <w:sz w:val="20"/>
          <w:szCs w:val="20"/>
        </w:rPr>
        <w:t>Projektanta</w:t>
      </w:r>
      <w:proofErr w:type="spellEnd"/>
      <w:r w:rsidR="00A57730"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57730" w:rsidRPr="00A57730">
        <w:rPr>
          <w:rFonts w:ascii="Arial" w:hAnsi="Arial" w:cs="Arial"/>
          <w:sz w:val="20"/>
          <w:szCs w:val="20"/>
        </w:rPr>
        <w:t>branży</w:t>
      </w:r>
      <w:proofErr w:type="spellEnd"/>
      <w:r w:rsidR="00A57730"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57730" w:rsidRPr="00A57730">
        <w:rPr>
          <w:rFonts w:ascii="Arial" w:hAnsi="Arial" w:cs="Arial"/>
          <w:sz w:val="20"/>
          <w:szCs w:val="20"/>
        </w:rPr>
        <w:t>architektonicznej</w:t>
      </w:r>
      <w:proofErr w:type="spellEnd"/>
      <w:r w:rsidR="00A57730" w:rsidRPr="00A57730">
        <w:rPr>
          <w:rFonts w:ascii="Arial" w:hAnsi="Arial" w:cs="Arial"/>
          <w:sz w:val="20"/>
          <w:szCs w:val="20"/>
        </w:rPr>
        <w:t xml:space="preserve"> (P)</w:t>
      </w:r>
    </w:p>
    <w:p w:rsidR="00A57730" w:rsidRDefault="00A57730" w:rsidP="00A57730">
      <w:pPr>
        <w:pStyle w:val="Bezodstpw"/>
        <w:spacing w:line="276" w:lineRule="auto"/>
        <w:ind w:left="284"/>
        <w:rPr>
          <w:rFonts w:ascii="Arial" w:hAnsi="Arial" w:cs="Arial"/>
          <w:sz w:val="20"/>
          <w:szCs w:val="20"/>
        </w:rPr>
      </w:pPr>
      <w:proofErr w:type="spellStart"/>
      <w:r w:rsidRPr="00A57730">
        <w:rPr>
          <w:rFonts w:ascii="Arial" w:hAnsi="Arial" w:cs="Arial"/>
          <w:sz w:val="20"/>
          <w:szCs w:val="20"/>
        </w:rPr>
        <w:t>Oświadczam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A57730">
        <w:rPr>
          <w:rFonts w:ascii="Arial" w:hAnsi="Arial" w:cs="Arial"/>
          <w:sz w:val="20"/>
          <w:szCs w:val="20"/>
        </w:rPr>
        <w:t>oświadczamy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A57730">
        <w:rPr>
          <w:rFonts w:ascii="Arial" w:hAnsi="Arial" w:cs="Arial"/>
          <w:sz w:val="20"/>
          <w:szCs w:val="20"/>
        </w:rPr>
        <w:t>że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osoba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wskazana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poniżej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wykonała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dokumentację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projektową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57730">
        <w:rPr>
          <w:rFonts w:ascii="Arial" w:hAnsi="Arial" w:cs="Arial"/>
          <w:sz w:val="20"/>
          <w:szCs w:val="20"/>
        </w:rPr>
        <w:t>składającą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się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z </w:t>
      </w:r>
      <w:proofErr w:type="spellStart"/>
      <w:r w:rsidRPr="00A57730">
        <w:rPr>
          <w:rFonts w:ascii="Arial" w:hAnsi="Arial" w:cs="Arial"/>
          <w:sz w:val="20"/>
          <w:szCs w:val="20"/>
        </w:rPr>
        <w:t>projektu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budowlanego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i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projektu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wykonawczego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dla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budowy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57730">
        <w:rPr>
          <w:rFonts w:ascii="Arial" w:hAnsi="Arial" w:cs="Arial"/>
          <w:sz w:val="20"/>
          <w:szCs w:val="20"/>
        </w:rPr>
        <w:t>rozbudowy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lub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przebudowy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obiektu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kubaturowego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o </w:t>
      </w:r>
      <w:proofErr w:type="spellStart"/>
      <w:r w:rsidRPr="00A57730">
        <w:rPr>
          <w:rFonts w:ascii="Arial" w:hAnsi="Arial" w:cs="Arial"/>
          <w:sz w:val="20"/>
          <w:szCs w:val="20"/>
        </w:rPr>
        <w:t>powierzchni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całkowitej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min. 500m² </w:t>
      </w:r>
      <w:proofErr w:type="spellStart"/>
      <w:r w:rsidRPr="00A57730">
        <w:rPr>
          <w:rFonts w:ascii="Arial" w:hAnsi="Arial" w:cs="Arial"/>
          <w:sz w:val="20"/>
          <w:szCs w:val="20"/>
        </w:rPr>
        <w:t>wraz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z </w:t>
      </w:r>
      <w:proofErr w:type="spellStart"/>
      <w:r w:rsidRPr="00A57730">
        <w:rPr>
          <w:rFonts w:ascii="Arial" w:hAnsi="Arial" w:cs="Arial"/>
          <w:sz w:val="20"/>
          <w:szCs w:val="20"/>
        </w:rPr>
        <w:t>uzyskaniem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niezbędnych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decyzji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i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pozwoleń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na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realizację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inwestycji</w:t>
      </w:r>
      <w:proofErr w:type="spellEnd"/>
    </w:p>
    <w:tbl>
      <w:tblPr>
        <w:tblW w:w="93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2836"/>
        <w:gridCol w:w="2836"/>
        <w:gridCol w:w="3138"/>
      </w:tblGrid>
      <w:tr w:rsidR="00C628CB" w:rsidRPr="00675BCF" w:rsidTr="00C628CB">
        <w:trPr>
          <w:jc w:val="center"/>
        </w:trPr>
        <w:tc>
          <w:tcPr>
            <w:tcW w:w="5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CB" w:rsidRPr="00675BCF" w:rsidRDefault="00C628CB" w:rsidP="00543B72">
            <w:pPr>
              <w:keepNext/>
              <w:keepLine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675BCF">
              <w:rPr>
                <w:rFonts w:ascii="Arial" w:hAnsi="Arial" w:cs="Arial"/>
                <w:b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CB" w:rsidRPr="00675BCF" w:rsidRDefault="00C628CB" w:rsidP="00543B72">
            <w:pPr>
              <w:keepNext/>
              <w:keepLine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5BCF">
              <w:rPr>
                <w:rFonts w:ascii="Arial" w:hAnsi="Arial" w:cs="Arial"/>
                <w:b/>
                <w:sz w:val="16"/>
                <w:szCs w:val="16"/>
              </w:rPr>
              <w:t>Projektant branży architektonicznej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CB" w:rsidRPr="00675BCF" w:rsidRDefault="00C628CB" w:rsidP="00543B72">
            <w:pPr>
              <w:keepNext/>
              <w:keepLine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5BCF">
              <w:rPr>
                <w:rFonts w:ascii="Arial" w:hAnsi="Arial" w:cs="Arial"/>
                <w:b/>
                <w:sz w:val="16"/>
                <w:szCs w:val="16"/>
              </w:rPr>
              <w:t>Ilość wykonanych dokumentacji projektowych</w:t>
            </w:r>
          </w:p>
        </w:tc>
        <w:tc>
          <w:tcPr>
            <w:tcW w:w="313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CB" w:rsidRPr="00675BCF" w:rsidRDefault="00C628CB" w:rsidP="00543B72">
            <w:pPr>
              <w:keepNext/>
              <w:keepLine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5BCF">
              <w:rPr>
                <w:rFonts w:ascii="Arial" w:hAnsi="Arial" w:cs="Arial"/>
                <w:b/>
                <w:sz w:val="16"/>
                <w:szCs w:val="16"/>
              </w:rPr>
              <w:t>Informacje potwierdzające spełnianie wymagań Zamawiającego</w:t>
            </w:r>
          </w:p>
        </w:tc>
      </w:tr>
      <w:tr w:rsidR="00C628CB" w:rsidRPr="00675BCF" w:rsidTr="00C628CB">
        <w:trPr>
          <w:trHeight w:val="302"/>
          <w:jc w:val="center"/>
        </w:trPr>
        <w:tc>
          <w:tcPr>
            <w:tcW w:w="535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C628CB" w:rsidRPr="00675BCF" w:rsidRDefault="00C628CB" w:rsidP="00543B72">
            <w:pPr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75B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628CB" w:rsidRPr="00675BCF" w:rsidRDefault="00C628CB" w:rsidP="00543B72">
            <w:pPr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75BC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628CB" w:rsidRPr="00675BCF" w:rsidRDefault="00C628CB" w:rsidP="00543B72">
            <w:pPr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75BC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628CB" w:rsidRPr="00675BCF" w:rsidRDefault="00C628CB" w:rsidP="00543B72">
            <w:pPr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75BCF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C628CB" w:rsidRPr="00675BCF" w:rsidTr="00C628CB">
        <w:trPr>
          <w:trHeight w:val="4374"/>
          <w:jc w:val="center"/>
        </w:trPr>
        <w:tc>
          <w:tcPr>
            <w:tcW w:w="535" w:type="dxa"/>
            <w:vMerge w:val="restart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628CB" w:rsidRPr="00675BCF" w:rsidRDefault="00C628CB" w:rsidP="00543B72">
            <w:pPr>
              <w:keepNext/>
              <w:keepLines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836" w:type="dxa"/>
            <w:vMerge w:val="restart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CB" w:rsidRPr="00675BCF" w:rsidRDefault="00C628CB" w:rsidP="00543B72">
            <w:pPr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628CB" w:rsidRPr="00675BCF" w:rsidRDefault="00C628CB" w:rsidP="00543B72">
            <w:pPr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628CB" w:rsidRPr="00675BCF" w:rsidRDefault="00C628CB" w:rsidP="00C628CB">
            <w:pPr>
              <w:keepNext/>
              <w:keepLines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75BCF">
              <w:rPr>
                <w:rFonts w:ascii="Arial" w:hAnsi="Arial" w:cs="Arial"/>
                <w:sz w:val="16"/>
                <w:szCs w:val="16"/>
              </w:rPr>
              <w:t>………………………………</w:t>
            </w:r>
          </w:p>
          <w:p w:rsidR="00C628CB" w:rsidRPr="00675BCF" w:rsidRDefault="00C628CB" w:rsidP="00543B72">
            <w:pPr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75BCF">
              <w:rPr>
                <w:rFonts w:ascii="Arial" w:hAnsi="Arial" w:cs="Arial"/>
                <w:sz w:val="16"/>
                <w:szCs w:val="16"/>
              </w:rPr>
              <w:t>(podać imię i nazwisko)</w:t>
            </w:r>
          </w:p>
          <w:p w:rsidR="00C628CB" w:rsidRPr="00675BCF" w:rsidRDefault="00C628CB" w:rsidP="00543B72">
            <w:pPr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628CB" w:rsidRPr="00675BCF" w:rsidRDefault="00C628CB" w:rsidP="00543B72">
            <w:pPr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628CB" w:rsidRPr="00675BCF" w:rsidRDefault="00C628CB" w:rsidP="00543B72">
            <w:pPr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628CB" w:rsidRPr="00675BCF" w:rsidRDefault="00C628CB" w:rsidP="00543B72">
            <w:pPr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6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CB" w:rsidRPr="00675BCF" w:rsidRDefault="00C628CB" w:rsidP="00543B72">
            <w:pPr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</w:p>
          <w:p w:rsidR="00C628CB" w:rsidRPr="00675BCF" w:rsidRDefault="00C628CB" w:rsidP="00543B72">
            <w:pPr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75BCF">
              <w:rPr>
                <w:rFonts w:ascii="Arial" w:hAnsi="Arial" w:cs="Arial"/>
                <w:sz w:val="16"/>
                <w:szCs w:val="16"/>
              </w:rPr>
              <w:t>Liczba wykonanych dokumentacji projektowych ……………………</w:t>
            </w:r>
          </w:p>
          <w:p w:rsidR="00C628CB" w:rsidRPr="00675BCF" w:rsidRDefault="00C628CB" w:rsidP="00543B72">
            <w:pPr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CB" w:rsidRPr="00675BCF" w:rsidRDefault="00C628CB" w:rsidP="00543B72">
            <w:pPr>
              <w:keepNext/>
              <w:keepLines/>
              <w:rPr>
                <w:rFonts w:ascii="Arial" w:hAnsi="Arial" w:cs="Arial"/>
                <w:b/>
                <w:sz w:val="16"/>
                <w:szCs w:val="16"/>
              </w:rPr>
            </w:pPr>
            <w:r w:rsidRPr="00675BCF">
              <w:rPr>
                <w:rFonts w:ascii="Arial" w:hAnsi="Arial" w:cs="Arial"/>
                <w:b/>
                <w:sz w:val="16"/>
                <w:szCs w:val="16"/>
              </w:rPr>
              <w:t>(1)</w:t>
            </w:r>
          </w:p>
          <w:p w:rsidR="00C628CB" w:rsidRPr="00675BCF" w:rsidRDefault="00C628CB" w:rsidP="00543B72">
            <w:pPr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675BCF">
              <w:rPr>
                <w:rFonts w:ascii="Arial" w:hAnsi="Arial" w:cs="Arial"/>
                <w:sz w:val="16"/>
                <w:szCs w:val="16"/>
              </w:rPr>
              <w:t>a) Nazwa wykonanej dokumentacji projektowej</w:t>
            </w:r>
          </w:p>
          <w:p w:rsidR="00C628CB" w:rsidRPr="00675BCF" w:rsidRDefault="00C628CB" w:rsidP="00543B72">
            <w:pPr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675BCF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</w:t>
            </w:r>
          </w:p>
          <w:p w:rsidR="00C628CB" w:rsidRPr="00675BCF" w:rsidRDefault="00C628CB" w:rsidP="00543B72">
            <w:pPr>
              <w:keepNext/>
              <w:keepLines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75BCF">
              <w:rPr>
                <w:rFonts w:ascii="Arial" w:hAnsi="Arial" w:cs="Arial"/>
                <w:sz w:val="16"/>
                <w:szCs w:val="16"/>
              </w:rPr>
              <w:t>b) Czy dokumentacja projektowa składała się z projektu budowlanego</w:t>
            </w:r>
          </w:p>
          <w:p w:rsidR="00C628CB" w:rsidRPr="00675BCF" w:rsidRDefault="00C628CB" w:rsidP="00543B72">
            <w:pPr>
              <w:keepNext/>
              <w:keepLines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675BCF">
              <w:rPr>
                <w:rFonts w:ascii="Arial" w:hAnsi="Arial" w:cs="Arial"/>
                <w:bCs/>
                <w:iCs/>
                <w:sz w:val="16"/>
                <w:szCs w:val="16"/>
              </w:rPr>
              <w:t xml:space="preserve">i projektu wykonawczego </w:t>
            </w:r>
            <w:r w:rsidRPr="00675BCF">
              <w:rPr>
                <w:rFonts w:ascii="Arial" w:hAnsi="Arial" w:cs="Arial"/>
                <w:sz w:val="16"/>
                <w:szCs w:val="16"/>
              </w:rPr>
              <w:t xml:space="preserve">dla budowy, rozbudowy lub przebudowy obiektu kubaturowego </w:t>
            </w:r>
            <w:r w:rsidRPr="00675BCF">
              <w:rPr>
                <w:rFonts w:ascii="Arial" w:hAnsi="Arial" w:cs="Arial"/>
                <w:iCs/>
                <w:sz w:val="16"/>
                <w:szCs w:val="16"/>
              </w:rPr>
              <w:t>o powierzchni całkowitej min. 500m²</w:t>
            </w:r>
          </w:p>
          <w:p w:rsidR="00C628CB" w:rsidRPr="00675BCF" w:rsidRDefault="00C628CB" w:rsidP="00543B72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sz w:val="16"/>
                <w:szCs w:val="16"/>
              </w:rPr>
            </w:pPr>
            <w:r w:rsidRPr="00675BCF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                   (tak  / nie)*</w:t>
            </w:r>
          </w:p>
          <w:p w:rsidR="00C628CB" w:rsidRPr="00675BCF" w:rsidRDefault="00C628CB" w:rsidP="00543B72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675BCF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*niepotrzebne skreślić</w:t>
            </w:r>
          </w:p>
          <w:p w:rsidR="00C628CB" w:rsidRPr="00675BCF" w:rsidRDefault="00C628CB" w:rsidP="00543B72">
            <w:pPr>
              <w:keepNext/>
              <w:keepLines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75BCF">
              <w:rPr>
                <w:rFonts w:ascii="Arial" w:hAnsi="Arial" w:cs="Arial"/>
                <w:bCs/>
                <w:iCs/>
                <w:sz w:val="16"/>
                <w:szCs w:val="16"/>
              </w:rPr>
              <w:t>c) Czy dla wykonanej dokumentacji uzyskano niezbędne decyzje i pozwolenia</w:t>
            </w:r>
          </w:p>
          <w:p w:rsidR="00C628CB" w:rsidRPr="00675BCF" w:rsidRDefault="00C628CB" w:rsidP="00543B72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sz w:val="16"/>
                <w:szCs w:val="16"/>
              </w:rPr>
            </w:pPr>
            <w:r w:rsidRPr="00675BCF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                    (tak  / nie)*</w:t>
            </w:r>
          </w:p>
          <w:p w:rsidR="00C628CB" w:rsidRPr="00675BCF" w:rsidRDefault="00C628CB" w:rsidP="00543B72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sz w:val="16"/>
                <w:szCs w:val="16"/>
              </w:rPr>
            </w:pPr>
            <w:r w:rsidRPr="00675BCF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*niepotrzebne skreślić</w:t>
            </w:r>
          </w:p>
        </w:tc>
      </w:tr>
      <w:tr w:rsidR="00C628CB" w:rsidRPr="00675BCF" w:rsidTr="00C628CB">
        <w:trPr>
          <w:trHeight w:val="1679"/>
          <w:jc w:val="center"/>
        </w:trPr>
        <w:tc>
          <w:tcPr>
            <w:tcW w:w="535" w:type="dxa"/>
            <w:vMerge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CB" w:rsidRPr="00675BCF" w:rsidRDefault="00C628CB" w:rsidP="00543B7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836" w:type="dxa"/>
            <w:vMerge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CB" w:rsidRPr="00675BCF" w:rsidRDefault="00C628CB" w:rsidP="00543B7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836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CB" w:rsidRPr="00675BCF" w:rsidRDefault="00C628CB" w:rsidP="00543B7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1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CB" w:rsidRPr="00675BCF" w:rsidRDefault="00C628CB" w:rsidP="00543B72">
            <w:pPr>
              <w:keepNext/>
              <w:keepLines/>
              <w:rPr>
                <w:rFonts w:ascii="Arial" w:hAnsi="Arial" w:cs="Arial"/>
                <w:b/>
                <w:sz w:val="16"/>
                <w:szCs w:val="16"/>
              </w:rPr>
            </w:pPr>
            <w:r w:rsidRPr="00675BCF">
              <w:rPr>
                <w:rFonts w:ascii="Arial" w:hAnsi="Arial" w:cs="Arial"/>
                <w:b/>
                <w:sz w:val="16"/>
                <w:szCs w:val="16"/>
              </w:rPr>
              <w:t>(2)</w:t>
            </w:r>
          </w:p>
          <w:p w:rsidR="00C628CB" w:rsidRPr="00675BCF" w:rsidRDefault="00C628CB" w:rsidP="00543B72">
            <w:pPr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675BCF">
              <w:rPr>
                <w:rFonts w:ascii="Arial" w:hAnsi="Arial" w:cs="Arial"/>
                <w:sz w:val="16"/>
                <w:szCs w:val="16"/>
              </w:rPr>
              <w:t>a) Nazwa wykonanej dokumentacji projektowej</w:t>
            </w:r>
          </w:p>
          <w:p w:rsidR="00C628CB" w:rsidRPr="00675BCF" w:rsidRDefault="00C628CB" w:rsidP="00543B72">
            <w:pPr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675BCF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………………………………………………………………………..</w:t>
            </w:r>
          </w:p>
          <w:p w:rsidR="00C628CB" w:rsidRPr="00675BCF" w:rsidRDefault="00C628CB" w:rsidP="00543B72">
            <w:pPr>
              <w:keepNext/>
              <w:keepLines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75BCF">
              <w:rPr>
                <w:rFonts w:ascii="Arial" w:hAnsi="Arial" w:cs="Arial"/>
                <w:sz w:val="16"/>
                <w:szCs w:val="16"/>
              </w:rPr>
              <w:t>b) Czy dokumentacja projektowa składała się z projektu budowlanego</w:t>
            </w:r>
          </w:p>
          <w:p w:rsidR="00C628CB" w:rsidRPr="00675BCF" w:rsidRDefault="00C628CB" w:rsidP="00543B72">
            <w:pPr>
              <w:keepNext/>
              <w:keepLines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675BCF">
              <w:rPr>
                <w:rFonts w:ascii="Arial" w:hAnsi="Arial" w:cs="Arial"/>
                <w:bCs/>
                <w:iCs/>
                <w:sz w:val="16"/>
                <w:szCs w:val="16"/>
              </w:rPr>
              <w:t xml:space="preserve">i projektu wykonawczego </w:t>
            </w:r>
            <w:r w:rsidRPr="00675BCF">
              <w:rPr>
                <w:rFonts w:ascii="Arial" w:hAnsi="Arial" w:cs="Arial"/>
                <w:sz w:val="16"/>
                <w:szCs w:val="16"/>
              </w:rPr>
              <w:t xml:space="preserve">dla budowy, rozbudowy lub przebudowy obiektu kubaturowego </w:t>
            </w:r>
            <w:r w:rsidRPr="00675BCF">
              <w:rPr>
                <w:rFonts w:ascii="Arial" w:hAnsi="Arial" w:cs="Arial"/>
                <w:iCs/>
                <w:sz w:val="16"/>
                <w:szCs w:val="16"/>
              </w:rPr>
              <w:t>o powierzchni całkowitej min. 500m²</w:t>
            </w:r>
          </w:p>
          <w:p w:rsidR="00C628CB" w:rsidRPr="00675BCF" w:rsidRDefault="00C628CB" w:rsidP="00543B72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sz w:val="16"/>
                <w:szCs w:val="16"/>
              </w:rPr>
            </w:pPr>
            <w:r w:rsidRPr="00675BCF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                   (tak  / nie)*</w:t>
            </w:r>
          </w:p>
          <w:p w:rsidR="00C628CB" w:rsidRPr="00675BCF" w:rsidRDefault="00C628CB" w:rsidP="00543B72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675BCF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*niepotrzebne skreślić</w:t>
            </w:r>
          </w:p>
          <w:p w:rsidR="00C628CB" w:rsidRPr="00675BCF" w:rsidRDefault="00C628CB" w:rsidP="00543B72">
            <w:pPr>
              <w:keepNext/>
              <w:keepLines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75BCF">
              <w:rPr>
                <w:rFonts w:ascii="Arial" w:hAnsi="Arial" w:cs="Arial"/>
                <w:bCs/>
                <w:iCs/>
                <w:sz w:val="16"/>
                <w:szCs w:val="16"/>
              </w:rPr>
              <w:t xml:space="preserve">c) Czy dla wykonanej dokumentacji uzyskano niezbędne  decyzje i </w:t>
            </w:r>
            <w:r w:rsidRPr="00675BCF">
              <w:rPr>
                <w:rFonts w:ascii="Arial" w:hAnsi="Arial" w:cs="Arial"/>
                <w:bCs/>
                <w:iCs/>
                <w:sz w:val="16"/>
                <w:szCs w:val="16"/>
              </w:rPr>
              <w:lastRenderedPageBreak/>
              <w:t>pozwolenia</w:t>
            </w:r>
          </w:p>
          <w:p w:rsidR="00C628CB" w:rsidRPr="00675BCF" w:rsidRDefault="00C628CB" w:rsidP="00543B72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sz w:val="16"/>
                <w:szCs w:val="16"/>
              </w:rPr>
            </w:pPr>
            <w:r w:rsidRPr="00675BCF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                    (tak  / nie)*</w:t>
            </w:r>
          </w:p>
          <w:p w:rsidR="00C628CB" w:rsidRPr="00675BCF" w:rsidRDefault="00C628CB" w:rsidP="00543B72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675BCF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*niepotrzebne skreślić</w:t>
            </w:r>
          </w:p>
        </w:tc>
      </w:tr>
      <w:tr w:rsidR="00C628CB" w:rsidRPr="00675BCF" w:rsidTr="00C628CB">
        <w:trPr>
          <w:trHeight w:val="4372"/>
          <w:jc w:val="center"/>
        </w:trPr>
        <w:tc>
          <w:tcPr>
            <w:tcW w:w="535" w:type="dxa"/>
            <w:vMerge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CB" w:rsidRPr="00675BCF" w:rsidRDefault="00C628CB" w:rsidP="00543B7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836" w:type="dxa"/>
            <w:vMerge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CB" w:rsidRPr="00675BCF" w:rsidRDefault="00C628CB" w:rsidP="00543B7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836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CB" w:rsidRPr="00675BCF" w:rsidRDefault="00C628CB" w:rsidP="00543B7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1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CB" w:rsidRPr="00675BCF" w:rsidRDefault="00C628CB" w:rsidP="00543B72">
            <w:pPr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675BCF">
              <w:rPr>
                <w:rFonts w:ascii="Arial" w:hAnsi="Arial" w:cs="Arial"/>
                <w:b/>
                <w:sz w:val="16"/>
                <w:szCs w:val="16"/>
              </w:rPr>
              <w:t>(3)</w:t>
            </w:r>
            <w:r w:rsidRPr="00675BCF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C628CB" w:rsidRPr="00675BCF" w:rsidRDefault="00C628CB" w:rsidP="00543B72">
            <w:pPr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675BCF">
              <w:rPr>
                <w:rFonts w:ascii="Arial" w:hAnsi="Arial" w:cs="Arial"/>
                <w:sz w:val="16"/>
                <w:szCs w:val="16"/>
              </w:rPr>
              <w:t>a) Nazwa wykonanej dokumentacji projektowej</w:t>
            </w:r>
          </w:p>
          <w:p w:rsidR="00C628CB" w:rsidRPr="00675BCF" w:rsidRDefault="00C628CB" w:rsidP="00543B72">
            <w:pPr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675BCF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………………………………………………………………………..</w:t>
            </w:r>
          </w:p>
          <w:p w:rsidR="00C628CB" w:rsidRPr="00675BCF" w:rsidRDefault="00C628CB" w:rsidP="00543B72">
            <w:pPr>
              <w:keepNext/>
              <w:keepLines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75BCF">
              <w:rPr>
                <w:rFonts w:ascii="Arial" w:hAnsi="Arial" w:cs="Arial"/>
                <w:sz w:val="16"/>
                <w:szCs w:val="16"/>
              </w:rPr>
              <w:t>b) Czy dokumentacja projektowa składała się z projektu budowlanego</w:t>
            </w:r>
          </w:p>
          <w:p w:rsidR="00C628CB" w:rsidRPr="00675BCF" w:rsidRDefault="00C628CB" w:rsidP="00543B72">
            <w:pPr>
              <w:keepNext/>
              <w:keepLines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675BCF">
              <w:rPr>
                <w:rFonts w:ascii="Arial" w:hAnsi="Arial" w:cs="Arial"/>
                <w:bCs/>
                <w:iCs/>
                <w:sz w:val="16"/>
                <w:szCs w:val="16"/>
              </w:rPr>
              <w:t xml:space="preserve">i projektu wykonawczego </w:t>
            </w:r>
            <w:r w:rsidRPr="00675BCF">
              <w:rPr>
                <w:rFonts w:ascii="Arial" w:hAnsi="Arial" w:cs="Arial"/>
                <w:sz w:val="16"/>
                <w:szCs w:val="16"/>
              </w:rPr>
              <w:t xml:space="preserve">dla budowy, rozbudowy lub przebudowy obiektu kubaturowego </w:t>
            </w:r>
            <w:r w:rsidRPr="00675BCF">
              <w:rPr>
                <w:rFonts w:ascii="Arial" w:hAnsi="Arial" w:cs="Arial"/>
                <w:iCs/>
                <w:sz w:val="16"/>
                <w:szCs w:val="16"/>
              </w:rPr>
              <w:t>o powierzchni całkowitej min. 500m²</w:t>
            </w:r>
          </w:p>
          <w:p w:rsidR="00C628CB" w:rsidRPr="00675BCF" w:rsidRDefault="00C628CB" w:rsidP="00543B72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sz w:val="16"/>
                <w:szCs w:val="16"/>
              </w:rPr>
            </w:pPr>
            <w:r w:rsidRPr="00675BCF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                   (tak  / nie)*</w:t>
            </w:r>
          </w:p>
          <w:p w:rsidR="00C628CB" w:rsidRPr="00675BCF" w:rsidRDefault="00C628CB" w:rsidP="00543B72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675BCF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*niepotrzebne skreślić</w:t>
            </w:r>
          </w:p>
          <w:p w:rsidR="00C628CB" w:rsidRPr="00675BCF" w:rsidRDefault="00C628CB" w:rsidP="00543B72">
            <w:pPr>
              <w:keepNext/>
              <w:keepLines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75BCF">
              <w:rPr>
                <w:rFonts w:ascii="Arial" w:hAnsi="Arial" w:cs="Arial"/>
                <w:bCs/>
                <w:iCs/>
                <w:sz w:val="16"/>
                <w:szCs w:val="16"/>
              </w:rPr>
              <w:t>c) Czy dla wykonanej dokumentacji uzyskano niezbędne  decyzje i pozwolenia</w:t>
            </w:r>
          </w:p>
          <w:p w:rsidR="00C628CB" w:rsidRPr="00675BCF" w:rsidRDefault="00C628CB" w:rsidP="00543B72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sz w:val="16"/>
                <w:szCs w:val="16"/>
              </w:rPr>
            </w:pPr>
            <w:r w:rsidRPr="00675BCF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                    (tak  / nie)*</w:t>
            </w:r>
          </w:p>
          <w:p w:rsidR="00C628CB" w:rsidRPr="00675BCF" w:rsidRDefault="00C628CB" w:rsidP="00543B72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675BCF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*niepotrzebne skreślić</w:t>
            </w:r>
          </w:p>
        </w:tc>
      </w:tr>
      <w:tr w:rsidR="00C628CB" w:rsidRPr="00675BCF" w:rsidTr="00C628CB">
        <w:trPr>
          <w:trHeight w:val="679"/>
          <w:jc w:val="center"/>
        </w:trPr>
        <w:tc>
          <w:tcPr>
            <w:tcW w:w="535" w:type="dxa"/>
            <w:vMerge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CB" w:rsidRPr="00675BCF" w:rsidRDefault="00C628CB" w:rsidP="00543B7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836" w:type="dxa"/>
            <w:vMerge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CB" w:rsidRPr="00675BCF" w:rsidRDefault="00C628CB" w:rsidP="00543B7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836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CB" w:rsidRPr="00675BCF" w:rsidRDefault="00C628CB" w:rsidP="00543B7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1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CB" w:rsidRPr="00675BCF" w:rsidRDefault="00C628CB" w:rsidP="00543B72">
            <w:pPr>
              <w:keepNext/>
              <w:keepLines/>
              <w:rPr>
                <w:rFonts w:ascii="Arial" w:hAnsi="Arial" w:cs="Arial"/>
                <w:b/>
                <w:sz w:val="16"/>
                <w:szCs w:val="16"/>
              </w:rPr>
            </w:pPr>
            <w:r w:rsidRPr="00675BCF">
              <w:rPr>
                <w:rFonts w:ascii="Arial" w:hAnsi="Arial" w:cs="Arial"/>
                <w:b/>
                <w:sz w:val="16"/>
                <w:szCs w:val="16"/>
              </w:rPr>
              <w:t>(4)</w:t>
            </w:r>
          </w:p>
          <w:p w:rsidR="00C628CB" w:rsidRPr="00675BCF" w:rsidRDefault="00C628CB" w:rsidP="00543B72">
            <w:pPr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675BCF">
              <w:rPr>
                <w:rFonts w:ascii="Arial" w:hAnsi="Arial" w:cs="Arial"/>
                <w:sz w:val="16"/>
                <w:szCs w:val="16"/>
              </w:rPr>
              <w:t>a) Nazwa wykonanej dokumentacji projektowej</w:t>
            </w:r>
          </w:p>
          <w:p w:rsidR="00C628CB" w:rsidRPr="00675BCF" w:rsidRDefault="00C628CB" w:rsidP="00543B72">
            <w:pPr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675BCF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………………………………………………………………………..</w:t>
            </w:r>
          </w:p>
          <w:p w:rsidR="00C628CB" w:rsidRPr="00675BCF" w:rsidRDefault="00C628CB" w:rsidP="00543B72">
            <w:pPr>
              <w:keepNext/>
              <w:keepLines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75BCF">
              <w:rPr>
                <w:rFonts w:ascii="Arial" w:hAnsi="Arial" w:cs="Arial"/>
                <w:sz w:val="16"/>
                <w:szCs w:val="16"/>
              </w:rPr>
              <w:t>b) Czy dokumentacja projektowa składała się z projektu budowlanego</w:t>
            </w:r>
          </w:p>
          <w:p w:rsidR="00C628CB" w:rsidRPr="00675BCF" w:rsidRDefault="00C628CB" w:rsidP="00543B72">
            <w:pPr>
              <w:keepNext/>
              <w:keepLines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675BCF">
              <w:rPr>
                <w:rFonts w:ascii="Arial" w:hAnsi="Arial" w:cs="Arial"/>
                <w:bCs/>
                <w:iCs/>
                <w:sz w:val="16"/>
                <w:szCs w:val="16"/>
              </w:rPr>
              <w:t xml:space="preserve">i projektu wykonawczego </w:t>
            </w:r>
            <w:r w:rsidRPr="00675BCF">
              <w:rPr>
                <w:rFonts w:ascii="Arial" w:hAnsi="Arial" w:cs="Arial"/>
                <w:sz w:val="16"/>
                <w:szCs w:val="16"/>
              </w:rPr>
              <w:t xml:space="preserve">dla budowy, rozbudowy lub przebudowy obiektu kubaturowego </w:t>
            </w:r>
            <w:r w:rsidRPr="00675BCF">
              <w:rPr>
                <w:rFonts w:ascii="Arial" w:hAnsi="Arial" w:cs="Arial"/>
                <w:iCs/>
                <w:sz w:val="16"/>
                <w:szCs w:val="16"/>
              </w:rPr>
              <w:t>o powierzchni całkowitej min. 500m²</w:t>
            </w:r>
          </w:p>
          <w:p w:rsidR="00C628CB" w:rsidRPr="00675BCF" w:rsidRDefault="00C628CB" w:rsidP="00543B72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sz w:val="16"/>
                <w:szCs w:val="16"/>
              </w:rPr>
            </w:pPr>
            <w:r w:rsidRPr="00675BCF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                   (tak  / nie)*</w:t>
            </w:r>
          </w:p>
          <w:p w:rsidR="00C628CB" w:rsidRPr="00675BCF" w:rsidRDefault="00C628CB" w:rsidP="00543B72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675BCF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*niepotrzebne skreślić</w:t>
            </w:r>
          </w:p>
          <w:p w:rsidR="00C628CB" w:rsidRPr="00675BCF" w:rsidRDefault="00C628CB" w:rsidP="00543B72">
            <w:pPr>
              <w:keepNext/>
              <w:keepLines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675BCF">
              <w:rPr>
                <w:rFonts w:ascii="Arial" w:hAnsi="Arial" w:cs="Arial"/>
                <w:bCs/>
                <w:iCs/>
                <w:sz w:val="16"/>
                <w:szCs w:val="16"/>
              </w:rPr>
              <w:t>c) Czy dla wykonanej dokumentacji uzyskano niezbędne  decyzje i pozwolenia</w:t>
            </w:r>
          </w:p>
          <w:p w:rsidR="00C628CB" w:rsidRPr="00675BCF" w:rsidRDefault="00C628CB" w:rsidP="00543B72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sz w:val="16"/>
                <w:szCs w:val="16"/>
              </w:rPr>
            </w:pPr>
            <w:r w:rsidRPr="00675BCF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                    (tak  / nie)*</w:t>
            </w:r>
          </w:p>
          <w:p w:rsidR="00C628CB" w:rsidRPr="00675BCF" w:rsidRDefault="00C628CB" w:rsidP="00543B72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675BCF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*niepotrzebne skreślić</w:t>
            </w:r>
          </w:p>
          <w:p w:rsidR="00C628CB" w:rsidRPr="00675BCF" w:rsidRDefault="00C628CB" w:rsidP="00543B72">
            <w:pPr>
              <w:tabs>
                <w:tab w:val="left" w:pos="636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E238F" w:rsidRDefault="00BE238F" w:rsidP="00E9033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A57730" w:rsidRDefault="00A57730" w:rsidP="00E9033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</w:t>
      </w:r>
      <w:proofErr w:type="spellStart"/>
      <w:r w:rsidRPr="00A57730">
        <w:rPr>
          <w:rFonts w:ascii="Arial" w:hAnsi="Arial" w:cs="Arial"/>
          <w:sz w:val="20"/>
          <w:szCs w:val="20"/>
        </w:rPr>
        <w:t>Kryterium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– </w:t>
      </w:r>
      <w:proofErr w:type="spellStart"/>
      <w:r w:rsidRPr="00A57730">
        <w:rPr>
          <w:rFonts w:ascii="Arial" w:hAnsi="Arial" w:cs="Arial"/>
          <w:sz w:val="20"/>
          <w:szCs w:val="20"/>
        </w:rPr>
        <w:t>Doświadczenie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Projektanta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branży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konstrukcyjno-budowlanej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(K)</w:t>
      </w:r>
    </w:p>
    <w:tbl>
      <w:tblPr>
        <w:tblW w:w="93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2836"/>
        <w:gridCol w:w="2836"/>
        <w:gridCol w:w="3138"/>
      </w:tblGrid>
      <w:tr w:rsidR="00C628CB" w:rsidRPr="00C628CB" w:rsidTr="00C628CB">
        <w:trPr>
          <w:jc w:val="center"/>
        </w:trPr>
        <w:tc>
          <w:tcPr>
            <w:tcW w:w="5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CB" w:rsidRPr="00C628CB" w:rsidRDefault="00C628CB" w:rsidP="00543B72">
            <w:pPr>
              <w:keepNext/>
              <w:keepLine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C628CB">
              <w:rPr>
                <w:rFonts w:ascii="Arial" w:hAnsi="Arial" w:cs="Arial"/>
                <w:b/>
                <w:sz w:val="16"/>
                <w:szCs w:val="16"/>
              </w:rPr>
              <w:lastRenderedPageBreak/>
              <w:t>Lp</w:t>
            </w:r>
            <w:proofErr w:type="spellEnd"/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CB" w:rsidRPr="00C628CB" w:rsidRDefault="00C628CB" w:rsidP="00543B72">
            <w:pPr>
              <w:keepNext/>
              <w:keepLine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628CB">
              <w:rPr>
                <w:rFonts w:ascii="Arial" w:hAnsi="Arial" w:cs="Arial"/>
                <w:b/>
                <w:sz w:val="16"/>
                <w:szCs w:val="16"/>
              </w:rPr>
              <w:t>Projektant branży konstrukcyjno-budowlanej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CB" w:rsidRPr="00C628CB" w:rsidRDefault="00C628CB" w:rsidP="00543B72">
            <w:pPr>
              <w:keepNext/>
              <w:keepLine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628CB">
              <w:rPr>
                <w:rFonts w:ascii="Arial" w:hAnsi="Arial" w:cs="Arial"/>
                <w:b/>
                <w:sz w:val="16"/>
                <w:szCs w:val="16"/>
              </w:rPr>
              <w:t>Ilość wykonanych dokumentacji projektowych</w:t>
            </w:r>
          </w:p>
        </w:tc>
        <w:tc>
          <w:tcPr>
            <w:tcW w:w="313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CB" w:rsidRPr="00C628CB" w:rsidRDefault="00C628CB" w:rsidP="00543B72">
            <w:pPr>
              <w:keepNext/>
              <w:keepLine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628CB">
              <w:rPr>
                <w:rFonts w:ascii="Arial" w:hAnsi="Arial" w:cs="Arial"/>
                <w:b/>
                <w:sz w:val="16"/>
                <w:szCs w:val="16"/>
              </w:rPr>
              <w:t>Informacje potwierdzające spełnianie wymagań Zamawiającego</w:t>
            </w:r>
          </w:p>
        </w:tc>
      </w:tr>
      <w:tr w:rsidR="00C628CB" w:rsidRPr="00C628CB" w:rsidTr="00C628CB">
        <w:trPr>
          <w:trHeight w:val="302"/>
          <w:jc w:val="center"/>
        </w:trPr>
        <w:tc>
          <w:tcPr>
            <w:tcW w:w="535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C628CB" w:rsidRPr="00C628CB" w:rsidRDefault="00C628CB" w:rsidP="00543B72">
            <w:pPr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28C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628CB" w:rsidRPr="00C628CB" w:rsidRDefault="00C628CB" w:rsidP="00543B72">
            <w:pPr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28C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628CB" w:rsidRPr="00C628CB" w:rsidRDefault="00C628CB" w:rsidP="00543B72">
            <w:pPr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28CB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628CB" w:rsidRPr="00C628CB" w:rsidRDefault="00C628CB" w:rsidP="00543B72">
            <w:pPr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28CB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C628CB" w:rsidRPr="00C628CB" w:rsidTr="00C628CB">
        <w:trPr>
          <w:trHeight w:val="4374"/>
          <w:jc w:val="center"/>
        </w:trPr>
        <w:tc>
          <w:tcPr>
            <w:tcW w:w="535" w:type="dxa"/>
            <w:vMerge w:val="restart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628CB" w:rsidRPr="00C628CB" w:rsidRDefault="00C628CB" w:rsidP="00543B72">
            <w:pPr>
              <w:keepNext/>
              <w:keepLines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836" w:type="dxa"/>
            <w:vMerge w:val="restart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CB" w:rsidRPr="00C628CB" w:rsidRDefault="00C628CB" w:rsidP="00543B72">
            <w:pPr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628CB" w:rsidRPr="00C628CB" w:rsidRDefault="00C628CB" w:rsidP="00543B72">
            <w:pPr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628CB" w:rsidRPr="00C628CB" w:rsidRDefault="00C628CB" w:rsidP="00C628CB">
            <w:pPr>
              <w:keepNext/>
              <w:keepLines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28CB">
              <w:rPr>
                <w:rFonts w:ascii="Arial" w:hAnsi="Arial" w:cs="Arial"/>
                <w:sz w:val="16"/>
                <w:szCs w:val="16"/>
              </w:rPr>
              <w:t>………………………………</w:t>
            </w:r>
          </w:p>
          <w:p w:rsidR="00C628CB" w:rsidRPr="00C628CB" w:rsidRDefault="00C628CB" w:rsidP="00543B72">
            <w:pPr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28CB">
              <w:rPr>
                <w:rFonts w:ascii="Arial" w:hAnsi="Arial" w:cs="Arial"/>
                <w:sz w:val="16"/>
                <w:szCs w:val="16"/>
              </w:rPr>
              <w:t>(podać imię i nazwisko)</w:t>
            </w:r>
          </w:p>
          <w:p w:rsidR="00C628CB" w:rsidRPr="00C628CB" w:rsidRDefault="00C628CB" w:rsidP="00543B72">
            <w:pPr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628CB" w:rsidRPr="00C628CB" w:rsidRDefault="00C628CB" w:rsidP="00543B72">
            <w:pPr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628CB" w:rsidRPr="00C628CB" w:rsidRDefault="00C628CB" w:rsidP="00543B72">
            <w:pPr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628CB" w:rsidRPr="00C628CB" w:rsidRDefault="00C628CB" w:rsidP="00543B72">
            <w:pPr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6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CB" w:rsidRPr="00C628CB" w:rsidRDefault="00C628CB" w:rsidP="00543B72">
            <w:pPr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</w:p>
          <w:p w:rsidR="00C628CB" w:rsidRPr="00C628CB" w:rsidRDefault="00C628CB" w:rsidP="00543B72">
            <w:pPr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28CB">
              <w:rPr>
                <w:rFonts w:ascii="Arial" w:hAnsi="Arial" w:cs="Arial"/>
                <w:sz w:val="16"/>
                <w:szCs w:val="16"/>
              </w:rPr>
              <w:t>Liczba wykonanych dokumentacji projektowych ……………………</w:t>
            </w:r>
          </w:p>
          <w:p w:rsidR="00C628CB" w:rsidRPr="00C628CB" w:rsidRDefault="00C628CB" w:rsidP="00543B72">
            <w:pPr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8CB" w:rsidRPr="00C628CB" w:rsidRDefault="00C628CB" w:rsidP="00543B72">
            <w:pPr>
              <w:keepNext/>
              <w:keepLines/>
              <w:rPr>
                <w:rFonts w:ascii="Arial" w:hAnsi="Arial" w:cs="Arial"/>
                <w:b/>
                <w:sz w:val="16"/>
                <w:szCs w:val="16"/>
              </w:rPr>
            </w:pPr>
            <w:r w:rsidRPr="00C628CB">
              <w:rPr>
                <w:rFonts w:ascii="Arial" w:hAnsi="Arial" w:cs="Arial"/>
                <w:b/>
                <w:sz w:val="16"/>
                <w:szCs w:val="16"/>
              </w:rPr>
              <w:t>(1)</w:t>
            </w:r>
          </w:p>
          <w:p w:rsidR="00C628CB" w:rsidRPr="00C628CB" w:rsidRDefault="00C628CB" w:rsidP="00543B72">
            <w:pPr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C628CB">
              <w:rPr>
                <w:rFonts w:ascii="Arial" w:hAnsi="Arial" w:cs="Arial"/>
                <w:sz w:val="16"/>
                <w:szCs w:val="16"/>
              </w:rPr>
              <w:t>a) Nazwa wykonanej dokumentacji projektowej</w:t>
            </w:r>
          </w:p>
          <w:p w:rsidR="00C628CB" w:rsidRPr="00C628CB" w:rsidRDefault="00C628CB" w:rsidP="00543B72">
            <w:pPr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C628CB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</w:t>
            </w:r>
          </w:p>
          <w:p w:rsidR="00C628CB" w:rsidRPr="00C628CB" w:rsidRDefault="00C628CB" w:rsidP="00543B72">
            <w:pPr>
              <w:keepNext/>
              <w:keepLines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628CB">
              <w:rPr>
                <w:rFonts w:ascii="Arial" w:hAnsi="Arial" w:cs="Arial"/>
                <w:sz w:val="16"/>
                <w:szCs w:val="16"/>
              </w:rPr>
              <w:t>b) Czy dokumentacja projektowa składała się z projektu budowlanego</w:t>
            </w:r>
          </w:p>
          <w:p w:rsidR="00C628CB" w:rsidRPr="00C628CB" w:rsidRDefault="00C628CB" w:rsidP="00543B72">
            <w:pPr>
              <w:keepNext/>
              <w:keepLines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C628CB">
              <w:rPr>
                <w:rFonts w:ascii="Arial" w:hAnsi="Arial" w:cs="Arial"/>
                <w:bCs/>
                <w:iCs/>
                <w:sz w:val="16"/>
                <w:szCs w:val="16"/>
              </w:rPr>
              <w:t xml:space="preserve">i projektu wykonawczego </w:t>
            </w:r>
            <w:r w:rsidRPr="00C628CB">
              <w:rPr>
                <w:rFonts w:ascii="Arial" w:hAnsi="Arial" w:cs="Arial"/>
                <w:sz w:val="16"/>
                <w:szCs w:val="16"/>
              </w:rPr>
              <w:t xml:space="preserve">dla budowy, rozbudowy lub przebudowy obiektu kubaturowego </w:t>
            </w:r>
            <w:r w:rsidRPr="00C628CB">
              <w:rPr>
                <w:rFonts w:ascii="Arial" w:hAnsi="Arial" w:cs="Arial"/>
                <w:iCs/>
                <w:sz w:val="16"/>
                <w:szCs w:val="16"/>
              </w:rPr>
              <w:t>o powierzchni całkowitej min. 500m²</w:t>
            </w:r>
          </w:p>
          <w:p w:rsidR="00C628CB" w:rsidRPr="00C628CB" w:rsidRDefault="00C628CB" w:rsidP="00543B72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sz w:val="16"/>
                <w:szCs w:val="16"/>
              </w:rPr>
            </w:pPr>
            <w:r w:rsidRPr="00C628CB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                   (tak  / nie)*</w:t>
            </w:r>
          </w:p>
          <w:p w:rsidR="00C628CB" w:rsidRPr="00C628CB" w:rsidRDefault="00C628CB" w:rsidP="00543B72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C628CB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*niepotrzebne skreślić</w:t>
            </w:r>
          </w:p>
          <w:p w:rsidR="00C628CB" w:rsidRPr="00C628CB" w:rsidRDefault="00C628CB" w:rsidP="00543B72">
            <w:pPr>
              <w:keepNext/>
              <w:keepLines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C628CB">
              <w:rPr>
                <w:rFonts w:ascii="Arial" w:hAnsi="Arial" w:cs="Arial"/>
                <w:bCs/>
                <w:iCs/>
                <w:sz w:val="16"/>
                <w:szCs w:val="16"/>
              </w:rPr>
              <w:t>c) Czy dla wykonanej dokumentacji uzyskano niezbędne decyzje i pozwolenia</w:t>
            </w:r>
          </w:p>
          <w:p w:rsidR="00C628CB" w:rsidRPr="00C628CB" w:rsidRDefault="00C628CB" w:rsidP="00543B72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sz w:val="16"/>
                <w:szCs w:val="16"/>
              </w:rPr>
            </w:pPr>
            <w:r w:rsidRPr="00C628CB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                    (tak  / nie)*</w:t>
            </w:r>
          </w:p>
          <w:p w:rsidR="00C628CB" w:rsidRPr="00C628CB" w:rsidRDefault="00C628CB" w:rsidP="00543B72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sz w:val="16"/>
                <w:szCs w:val="16"/>
              </w:rPr>
            </w:pPr>
            <w:r w:rsidRPr="00C628CB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*niepotrzebne skreślić</w:t>
            </w:r>
          </w:p>
        </w:tc>
      </w:tr>
      <w:tr w:rsidR="00C628CB" w:rsidRPr="00C628CB" w:rsidTr="00C628CB">
        <w:trPr>
          <w:trHeight w:val="1679"/>
          <w:jc w:val="center"/>
        </w:trPr>
        <w:tc>
          <w:tcPr>
            <w:tcW w:w="535" w:type="dxa"/>
            <w:vMerge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CB" w:rsidRPr="00C628CB" w:rsidRDefault="00C628CB" w:rsidP="00543B7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836" w:type="dxa"/>
            <w:vMerge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CB" w:rsidRPr="00C628CB" w:rsidRDefault="00C628CB" w:rsidP="00543B7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836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CB" w:rsidRPr="00C628CB" w:rsidRDefault="00C628CB" w:rsidP="00543B7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1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CB" w:rsidRPr="00C628CB" w:rsidRDefault="00C628CB" w:rsidP="00543B72">
            <w:pPr>
              <w:keepNext/>
              <w:keepLines/>
              <w:rPr>
                <w:rFonts w:ascii="Arial" w:hAnsi="Arial" w:cs="Arial"/>
                <w:b/>
                <w:sz w:val="16"/>
                <w:szCs w:val="16"/>
              </w:rPr>
            </w:pPr>
            <w:r w:rsidRPr="00C628CB">
              <w:rPr>
                <w:rFonts w:ascii="Arial" w:hAnsi="Arial" w:cs="Arial"/>
                <w:b/>
                <w:sz w:val="16"/>
                <w:szCs w:val="16"/>
              </w:rPr>
              <w:t>(2)</w:t>
            </w:r>
          </w:p>
          <w:p w:rsidR="00C628CB" w:rsidRPr="00C628CB" w:rsidRDefault="00C628CB" w:rsidP="00543B72">
            <w:pPr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C628CB">
              <w:rPr>
                <w:rFonts w:ascii="Arial" w:hAnsi="Arial" w:cs="Arial"/>
                <w:sz w:val="16"/>
                <w:szCs w:val="16"/>
              </w:rPr>
              <w:t>a) Nazwa wykonanej dokumentacji projektowej</w:t>
            </w:r>
          </w:p>
          <w:p w:rsidR="00C628CB" w:rsidRPr="00C628CB" w:rsidRDefault="00C628CB" w:rsidP="00543B72">
            <w:pPr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C628CB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………………………………………………………………………..</w:t>
            </w:r>
          </w:p>
          <w:p w:rsidR="00C628CB" w:rsidRPr="00C628CB" w:rsidRDefault="00C628CB" w:rsidP="00543B72">
            <w:pPr>
              <w:keepNext/>
              <w:keepLines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628CB">
              <w:rPr>
                <w:rFonts w:ascii="Arial" w:hAnsi="Arial" w:cs="Arial"/>
                <w:sz w:val="16"/>
                <w:szCs w:val="16"/>
              </w:rPr>
              <w:t>b) Czy dokumentacja projektowa składała się z projektu budowlanego</w:t>
            </w:r>
          </w:p>
          <w:p w:rsidR="00C628CB" w:rsidRPr="00C628CB" w:rsidRDefault="00C628CB" w:rsidP="00543B72">
            <w:pPr>
              <w:keepNext/>
              <w:keepLines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C628CB">
              <w:rPr>
                <w:rFonts w:ascii="Arial" w:hAnsi="Arial" w:cs="Arial"/>
                <w:bCs/>
                <w:iCs/>
                <w:sz w:val="16"/>
                <w:szCs w:val="16"/>
              </w:rPr>
              <w:t xml:space="preserve">i projektu wykonawczego </w:t>
            </w:r>
            <w:r w:rsidRPr="00C628CB">
              <w:rPr>
                <w:rFonts w:ascii="Arial" w:hAnsi="Arial" w:cs="Arial"/>
                <w:sz w:val="16"/>
                <w:szCs w:val="16"/>
              </w:rPr>
              <w:t xml:space="preserve">dla budowy, rozbudowy lub przebudowy obiektu kubaturowego </w:t>
            </w:r>
            <w:r w:rsidRPr="00C628CB">
              <w:rPr>
                <w:rFonts w:ascii="Arial" w:hAnsi="Arial" w:cs="Arial"/>
                <w:iCs/>
                <w:sz w:val="16"/>
                <w:szCs w:val="16"/>
              </w:rPr>
              <w:t>o powierzchni całkowitej min. 500m²</w:t>
            </w:r>
          </w:p>
          <w:p w:rsidR="00C628CB" w:rsidRPr="00C628CB" w:rsidRDefault="00C628CB" w:rsidP="00543B72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sz w:val="16"/>
                <w:szCs w:val="16"/>
              </w:rPr>
            </w:pPr>
            <w:r w:rsidRPr="00C628CB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                   (tak  / nie)*</w:t>
            </w:r>
          </w:p>
          <w:p w:rsidR="00C628CB" w:rsidRPr="00C628CB" w:rsidRDefault="00C628CB" w:rsidP="00543B72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C628CB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*niepotrzebne skreślić</w:t>
            </w:r>
          </w:p>
          <w:p w:rsidR="00C628CB" w:rsidRPr="00C628CB" w:rsidRDefault="00C628CB" w:rsidP="00543B72">
            <w:pPr>
              <w:keepNext/>
              <w:keepLines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C628CB">
              <w:rPr>
                <w:rFonts w:ascii="Arial" w:hAnsi="Arial" w:cs="Arial"/>
                <w:bCs/>
                <w:iCs/>
                <w:sz w:val="16"/>
                <w:szCs w:val="16"/>
              </w:rPr>
              <w:t>c) Czy dla wykonanej dokumentacji uzyskano niezbędne  decyzje i pozwolenia</w:t>
            </w:r>
          </w:p>
          <w:p w:rsidR="00C628CB" w:rsidRPr="00C628CB" w:rsidRDefault="00C628CB" w:rsidP="00543B72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sz w:val="16"/>
                <w:szCs w:val="16"/>
              </w:rPr>
            </w:pPr>
            <w:r w:rsidRPr="00C628CB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                    (tak  / nie)*</w:t>
            </w:r>
          </w:p>
          <w:p w:rsidR="00C628CB" w:rsidRPr="00C628CB" w:rsidRDefault="00C628CB" w:rsidP="00543B72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C628CB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*niepotrzebne skreślić</w:t>
            </w:r>
          </w:p>
        </w:tc>
      </w:tr>
      <w:tr w:rsidR="00C628CB" w:rsidRPr="00C628CB" w:rsidTr="00C628CB">
        <w:trPr>
          <w:trHeight w:val="4372"/>
          <w:jc w:val="center"/>
        </w:trPr>
        <w:tc>
          <w:tcPr>
            <w:tcW w:w="535" w:type="dxa"/>
            <w:vMerge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CB" w:rsidRPr="00C628CB" w:rsidRDefault="00C628CB" w:rsidP="00543B7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836" w:type="dxa"/>
            <w:vMerge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CB" w:rsidRPr="00C628CB" w:rsidRDefault="00C628CB" w:rsidP="00543B7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836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CB" w:rsidRPr="00C628CB" w:rsidRDefault="00C628CB" w:rsidP="00543B7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1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CB" w:rsidRPr="00C628CB" w:rsidRDefault="00C628CB" w:rsidP="00543B72">
            <w:pPr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C628CB">
              <w:rPr>
                <w:rFonts w:ascii="Arial" w:hAnsi="Arial" w:cs="Arial"/>
                <w:b/>
                <w:sz w:val="16"/>
                <w:szCs w:val="16"/>
              </w:rPr>
              <w:t>(3)</w:t>
            </w:r>
            <w:r w:rsidRPr="00C628C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C628CB" w:rsidRPr="00C628CB" w:rsidRDefault="00C628CB" w:rsidP="00543B72">
            <w:pPr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C628CB">
              <w:rPr>
                <w:rFonts w:ascii="Arial" w:hAnsi="Arial" w:cs="Arial"/>
                <w:sz w:val="16"/>
                <w:szCs w:val="16"/>
              </w:rPr>
              <w:t>a) Nazwa wykonanej dokumentacji projektowej</w:t>
            </w:r>
          </w:p>
          <w:p w:rsidR="00C628CB" w:rsidRPr="00C628CB" w:rsidRDefault="00C628CB" w:rsidP="00543B72">
            <w:pPr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C628CB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………………………………………………………………………..</w:t>
            </w:r>
          </w:p>
          <w:p w:rsidR="00C628CB" w:rsidRPr="00C628CB" w:rsidRDefault="00C628CB" w:rsidP="00543B72">
            <w:pPr>
              <w:keepNext/>
              <w:keepLines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628CB">
              <w:rPr>
                <w:rFonts w:ascii="Arial" w:hAnsi="Arial" w:cs="Arial"/>
                <w:sz w:val="16"/>
                <w:szCs w:val="16"/>
              </w:rPr>
              <w:t>b) Czy dokumentacja projektowa składała się z projektu budowlanego</w:t>
            </w:r>
          </w:p>
          <w:p w:rsidR="00C628CB" w:rsidRPr="00C628CB" w:rsidRDefault="00C628CB" w:rsidP="00543B72">
            <w:pPr>
              <w:keepNext/>
              <w:keepLines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C628CB">
              <w:rPr>
                <w:rFonts w:ascii="Arial" w:hAnsi="Arial" w:cs="Arial"/>
                <w:bCs/>
                <w:iCs/>
                <w:sz w:val="16"/>
                <w:szCs w:val="16"/>
              </w:rPr>
              <w:t xml:space="preserve">i projektu wykonawczego </w:t>
            </w:r>
            <w:r w:rsidRPr="00C628CB">
              <w:rPr>
                <w:rFonts w:ascii="Arial" w:hAnsi="Arial" w:cs="Arial"/>
                <w:sz w:val="16"/>
                <w:szCs w:val="16"/>
              </w:rPr>
              <w:t xml:space="preserve">dla budowy, rozbudowy lub przebudowy obiektu kubaturowego </w:t>
            </w:r>
            <w:r w:rsidRPr="00C628CB">
              <w:rPr>
                <w:rFonts w:ascii="Arial" w:hAnsi="Arial" w:cs="Arial"/>
                <w:iCs/>
                <w:sz w:val="16"/>
                <w:szCs w:val="16"/>
              </w:rPr>
              <w:t>o powierzchni całkowitej min. 500m²</w:t>
            </w:r>
          </w:p>
          <w:p w:rsidR="00C628CB" w:rsidRPr="00C628CB" w:rsidRDefault="00C628CB" w:rsidP="00543B72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sz w:val="16"/>
                <w:szCs w:val="16"/>
              </w:rPr>
            </w:pPr>
            <w:r w:rsidRPr="00C628CB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                   (tak  / nie)*</w:t>
            </w:r>
          </w:p>
          <w:p w:rsidR="00C628CB" w:rsidRPr="00C628CB" w:rsidRDefault="00C628CB" w:rsidP="00543B72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C628CB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*niepotrzebne skreślić</w:t>
            </w:r>
          </w:p>
          <w:p w:rsidR="00C628CB" w:rsidRPr="00C628CB" w:rsidRDefault="00C628CB" w:rsidP="00543B72">
            <w:pPr>
              <w:keepNext/>
              <w:keepLines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C628CB">
              <w:rPr>
                <w:rFonts w:ascii="Arial" w:hAnsi="Arial" w:cs="Arial"/>
                <w:bCs/>
                <w:iCs/>
                <w:sz w:val="16"/>
                <w:szCs w:val="16"/>
              </w:rPr>
              <w:t>c) Czy dla wykonanej dokumentacji uzyskano niezbędne  decyzje i pozwolenia</w:t>
            </w:r>
          </w:p>
          <w:p w:rsidR="00C628CB" w:rsidRPr="00C628CB" w:rsidRDefault="00C628CB" w:rsidP="00543B72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sz w:val="16"/>
                <w:szCs w:val="16"/>
              </w:rPr>
            </w:pPr>
            <w:r w:rsidRPr="00C628CB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                    (tak  / nie)*</w:t>
            </w:r>
          </w:p>
          <w:p w:rsidR="00C628CB" w:rsidRPr="00C628CB" w:rsidRDefault="00C628CB" w:rsidP="00543B72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C628CB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*niepotrzebne skreślić</w:t>
            </w:r>
          </w:p>
        </w:tc>
      </w:tr>
      <w:tr w:rsidR="00C628CB" w:rsidRPr="00C628CB" w:rsidTr="00C628CB">
        <w:trPr>
          <w:trHeight w:val="679"/>
          <w:jc w:val="center"/>
        </w:trPr>
        <w:tc>
          <w:tcPr>
            <w:tcW w:w="535" w:type="dxa"/>
            <w:vMerge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CB" w:rsidRPr="00C628CB" w:rsidRDefault="00C628CB" w:rsidP="00543B7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836" w:type="dxa"/>
            <w:vMerge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CB" w:rsidRPr="00C628CB" w:rsidRDefault="00C628CB" w:rsidP="00543B7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836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8CB" w:rsidRPr="00C628CB" w:rsidRDefault="00C628CB" w:rsidP="00543B7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1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CB" w:rsidRPr="00C628CB" w:rsidRDefault="00C628CB" w:rsidP="00543B72">
            <w:pPr>
              <w:keepNext/>
              <w:keepLines/>
              <w:rPr>
                <w:rFonts w:ascii="Arial" w:hAnsi="Arial" w:cs="Arial"/>
                <w:b/>
                <w:sz w:val="16"/>
                <w:szCs w:val="16"/>
              </w:rPr>
            </w:pPr>
            <w:r w:rsidRPr="00C628CB">
              <w:rPr>
                <w:rFonts w:ascii="Arial" w:hAnsi="Arial" w:cs="Arial"/>
                <w:b/>
                <w:sz w:val="16"/>
                <w:szCs w:val="16"/>
              </w:rPr>
              <w:t>(4)</w:t>
            </w:r>
          </w:p>
          <w:p w:rsidR="00C628CB" w:rsidRPr="00C628CB" w:rsidRDefault="00C628CB" w:rsidP="00543B72">
            <w:pPr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C628CB">
              <w:rPr>
                <w:rFonts w:ascii="Arial" w:hAnsi="Arial" w:cs="Arial"/>
                <w:sz w:val="16"/>
                <w:szCs w:val="16"/>
              </w:rPr>
              <w:t>a) Nazwa wykonanej dokumentacji projektowej</w:t>
            </w:r>
          </w:p>
          <w:p w:rsidR="00C628CB" w:rsidRPr="00C628CB" w:rsidRDefault="00C628CB" w:rsidP="00543B72">
            <w:pPr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C628CB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………………………………………………………………………..</w:t>
            </w:r>
          </w:p>
          <w:p w:rsidR="00C628CB" w:rsidRPr="00C628CB" w:rsidRDefault="00C628CB" w:rsidP="00543B72">
            <w:pPr>
              <w:keepNext/>
              <w:keepLines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628CB">
              <w:rPr>
                <w:rFonts w:ascii="Arial" w:hAnsi="Arial" w:cs="Arial"/>
                <w:sz w:val="16"/>
                <w:szCs w:val="16"/>
              </w:rPr>
              <w:t>b) Czy dokumentacja projektowa składała się z projektu budowlanego</w:t>
            </w:r>
          </w:p>
          <w:p w:rsidR="00C628CB" w:rsidRPr="00C628CB" w:rsidRDefault="00C628CB" w:rsidP="00543B72">
            <w:pPr>
              <w:keepNext/>
              <w:keepLines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C628CB">
              <w:rPr>
                <w:rFonts w:ascii="Arial" w:hAnsi="Arial" w:cs="Arial"/>
                <w:bCs/>
                <w:iCs/>
                <w:sz w:val="16"/>
                <w:szCs w:val="16"/>
              </w:rPr>
              <w:t xml:space="preserve">i projektu wykonawczego </w:t>
            </w:r>
            <w:r w:rsidRPr="00C628CB">
              <w:rPr>
                <w:rFonts w:ascii="Arial" w:hAnsi="Arial" w:cs="Arial"/>
                <w:sz w:val="16"/>
                <w:szCs w:val="16"/>
              </w:rPr>
              <w:t xml:space="preserve">dla budowy, rozbudowy lub przebudowy obiektu kubaturowego </w:t>
            </w:r>
            <w:r w:rsidRPr="00C628CB">
              <w:rPr>
                <w:rFonts w:ascii="Arial" w:hAnsi="Arial" w:cs="Arial"/>
                <w:iCs/>
                <w:sz w:val="16"/>
                <w:szCs w:val="16"/>
              </w:rPr>
              <w:t>o powierzchni całkowitej min. 500m²</w:t>
            </w:r>
          </w:p>
          <w:p w:rsidR="00C628CB" w:rsidRPr="00C628CB" w:rsidRDefault="00C628CB" w:rsidP="00543B72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sz w:val="16"/>
                <w:szCs w:val="16"/>
              </w:rPr>
            </w:pPr>
            <w:r w:rsidRPr="00C628CB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                   (tak  / nie)*</w:t>
            </w:r>
          </w:p>
          <w:p w:rsidR="00C628CB" w:rsidRPr="00C628CB" w:rsidRDefault="00C628CB" w:rsidP="00543B72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C628CB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*niepotrzebne skreślić</w:t>
            </w:r>
          </w:p>
          <w:p w:rsidR="00C628CB" w:rsidRPr="00C628CB" w:rsidRDefault="00C628CB" w:rsidP="00543B72">
            <w:pPr>
              <w:keepNext/>
              <w:keepLines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C628CB">
              <w:rPr>
                <w:rFonts w:ascii="Arial" w:hAnsi="Arial" w:cs="Arial"/>
                <w:bCs/>
                <w:iCs/>
                <w:sz w:val="16"/>
                <w:szCs w:val="16"/>
              </w:rPr>
              <w:t>c) Czy dla wykonanej dokumentacji uzyskano niezbędne  decyzje i pozwolenia</w:t>
            </w:r>
          </w:p>
          <w:p w:rsidR="00C628CB" w:rsidRPr="00C628CB" w:rsidRDefault="00C628CB" w:rsidP="00543B72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sz w:val="16"/>
                <w:szCs w:val="16"/>
              </w:rPr>
            </w:pPr>
            <w:r w:rsidRPr="00C628CB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                    (tak  / nie)*</w:t>
            </w:r>
          </w:p>
          <w:p w:rsidR="00C628CB" w:rsidRPr="00C628CB" w:rsidRDefault="00C628CB" w:rsidP="00543B72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C628CB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*niepotrzebne skreślić</w:t>
            </w:r>
          </w:p>
          <w:p w:rsidR="00C628CB" w:rsidRPr="00C628CB" w:rsidRDefault="00C628CB" w:rsidP="00543B72">
            <w:pPr>
              <w:tabs>
                <w:tab w:val="left" w:pos="636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57730" w:rsidRDefault="00A57730" w:rsidP="00A57730">
      <w:pPr>
        <w:pStyle w:val="Bezodstpw"/>
        <w:spacing w:line="276" w:lineRule="auto"/>
        <w:ind w:left="284"/>
        <w:rPr>
          <w:rFonts w:ascii="Arial" w:hAnsi="Arial" w:cs="Arial"/>
          <w:sz w:val="20"/>
          <w:szCs w:val="20"/>
        </w:rPr>
      </w:pPr>
      <w:proofErr w:type="spellStart"/>
      <w:r w:rsidRPr="00A57730">
        <w:rPr>
          <w:rFonts w:ascii="Arial" w:hAnsi="Arial" w:cs="Arial"/>
          <w:sz w:val="20"/>
          <w:szCs w:val="20"/>
        </w:rPr>
        <w:t>Osoby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wskazane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przez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Wykonawcę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, w </w:t>
      </w:r>
      <w:proofErr w:type="spellStart"/>
      <w:r w:rsidRPr="00A57730">
        <w:rPr>
          <w:rFonts w:ascii="Arial" w:hAnsi="Arial" w:cs="Arial"/>
          <w:sz w:val="20"/>
          <w:szCs w:val="20"/>
        </w:rPr>
        <w:t>celu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uzyskania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punktów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w </w:t>
      </w:r>
      <w:proofErr w:type="spellStart"/>
      <w:r w:rsidRPr="00A57730">
        <w:rPr>
          <w:rFonts w:ascii="Arial" w:hAnsi="Arial" w:cs="Arial"/>
          <w:sz w:val="20"/>
          <w:szCs w:val="20"/>
        </w:rPr>
        <w:t>ramach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przedmiotowego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kryterium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oceny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ofert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muszą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być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tymi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samymi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osobami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57730">
        <w:rPr>
          <w:rFonts w:ascii="Arial" w:hAnsi="Arial" w:cs="Arial"/>
          <w:sz w:val="20"/>
          <w:szCs w:val="20"/>
        </w:rPr>
        <w:t>które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wskazane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zostaną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przez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Wykonawcę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jako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projektant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branży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architektonicznej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i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projektant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branży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konstrukcyjno-budowlanej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w </w:t>
      </w:r>
      <w:proofErr w:type="spellStart"/>
      <w:r w:rsidRPr="00A57730">
        <w:rPr>
          <w:rFonts w:ascii="Arial" w:hAnsi="Arial" w:cs="Arial"/>
          <w:sz w:val="20"/>
          <w:szCs w:val="20"/>
        </w:rPr>
        <w:t>Wykazie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osób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w </w:t>
      </w:r>
      <w:proofErr w:type="spellStart"/>
      <w:r w:rsidRPr="00A57730">
        <w:rPr>
          <w:rFonts w:ascii="Arial" w:hAnsi="Arial" w:cs="Arial"/>
          <w:sz w:val="20"/>
          <w:szCs w:val="20"/>
        </w:rPr>
        <w:t>celu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spełnienia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warunków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udziału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w </w:t>
      </w:r>
      <w:proofErr w:type="spellStart"/>
      <w:r w:rsidRPr="00A57730">
        <w:rPr>
          <w:rFonts w:ascii="Arial" w:hAnsi="Arial" w:cs="Arial"/>
          <w:sz w:val="20"/>
          <w:szCs w:val="20"/>
        </w:rPr>
        <w:t>postępowaniu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i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realizacji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przedmiotowego</w:t>
      </w:r>
      <w:proofErr w:type="spellEnd"/>
      <w:r w:rsidRPr="00A577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7730">
        <w:rPr>
          <w:rFonts w:ascii="Arial" w:hAnsi="Arial" w:cs="Arial"/>
          <w:sz w:val="20"/>
          <w:szCs w:val="20"/>
        </w:rPr>
        <w:t>zamówienia</w:t>
      </w:r>
      <w:proofErr w:type="spellEnd"/>
      <w:r w:rsidRPr="00A57730">
        <w:rPr>
          <w:rFonts w:ascii="Arial" w:hAnsi="Arial" w:cs="Arial"/>
          <w:sz w:val="20"/>
          <w:szCs w:val="20"/>
        </w:rPr>
        <w:t>.</w:t>
      </w:r>
    </w:p>
    <w:p w:rsidR="000576F2" w:rsidRPr="002C4967" w:rsidRDefault="00A57730" w:rsidP="00E9033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</w:t>
      </w:r>
      <w:proofErr w:type="spellStart"/>
      <w:r w:rsidR="000576F2" w:rsidRPr="002C4967">
        <w:rPr>
          <w:rFonts w:ascii="Arial" w:hAnsi="Arial" w:cs="Arial"/>
          <w:sz w:val="20"/>
          <w:szCs w:val="20"/>
        </w:rPr>
        <w:t>Informacje</w:t>
      </w:r>
      <w:proofErr w:type="spellEnd"/>
      <w:r w:rsidR="000576F2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576F2" w:rsidRPr="002C4967">
        <w:rPr>
          <w:rFonts w:ascii="Arial" w:hAnsi="Arial" w:cs="Arial"/>
          <w:sz w:val="20"/>
          <w:szCs w:val="20"/>
        </w:rPr>
        <w:t>dotyczące</w:t>
      </w:r>
      <w:proofErr w:type="spellEnd"/>
      <w:r w:rsidR="000576F2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576F2" w:rsidRPr="002C4967">
        <w:rPr>
          <w:rFonts w:ascii="Arial" w:hAnsi="Arial" w:cs="Arial"/>
          <w:sz w:val="20"/>
          <w:szCs w:val="20"/>
        </w:rPr>
        <w:t>podwykonawstwa</w:t>
      </w:r>
      <w:proofErr w:type="spellEnd"/>
      <w:r w:rsidR="000576F2" w:rsidRPr="002C4967">
        <w:rPr>
          <w:rFonts w:ascii="Arial" w:hAnsi="Arial" w:cs="Arial"/>
          <w:sz w:val="20"/>
          <w:szCs w:val="20"/>
        </w:rPr>
        <w:t>:</w:t>
      </w:r>
    </w:p>
    <w:p w:rsidR="000576F2" w:rsidRPr="002C4967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 w:rsidRPr="002C4967">
        <w:rPr>
          <w:rFonts w:ascii="Arial" w:hAnsi="Arial" w:cs="Arial"/>
          <w:sz w:val="20"/>
          <w:szCs w:val="20"/>
        </w:rPr>
        <w:t xml:space="preserve">1) </w:t>
      </w:r>
      <w:r w:rsidR="000576F2" w:rsidRPr="002C4967">
        <w:rPr>
          <w:rFonts w:ascii="Arial" w:hAnsi="Arial" w:cs="Arial"/>
          <w:sz w:val="20"/>
          <w:szCs w:val="20"/>
        </w:rPr>
        <w:t xml:space="preserve">Zamówienie </w:t>
      </w:r>
      <w:proofErr w:type="spellStart"/>
      <w:r w:rsidR="000576F2" w:rsidRPr="002C4967">
        <w:rPr>
          <w:rFonts w:ascii="Arial" w:hAnsi="Arial" w:cs="Arial"/>
          <w:sz w:val="20"/>
          <w:szCs w:val="20"/>
        </w:rPr>
        <w:t>wykonam</w:t>
      </w:r>
      <w:proofErr w:type="spellEnd"/>
      <w:r w:rsidR="000E447F" w:rsidRPr="002C4967">
        <w:rPr>
          <w:rFonts w:ascii="Arial" w:hAnsi="Arial" w:cs="Arial"/>
          <w:sz w:val="20"/>
          <w:szCs w:val="20"/>
        </w:rPr>
        <w:t>(y)</w:t>
      </w:r>
      <w:r w:rsidR="000576F2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E447F" w:rsidRPr="002C4967">
        <w:rPr>
          <w:rFonts w:ascii="Arial" w:hAnsi="Arial" w:cs="Arial"/>
          <w:bCs/>
          <w:sz w:val="20"/>
          <w:szCs w:val="20"/>
          <w:lang w:eastAsia="pl-PL"/>
        </w:rPr>
        <w:t>sam</w:t>
      </w:r>
      <w:proofErr w:type="spellEnd"/>
      <w:r w:rsidR="000E447F" w:rsidRPr="002C4967">
        <w:rPr>
          <w:rFonts w:ascii="Arial" w:hAnsi="Arial" w:cs="Arial"/>
          <w:bCs/>
          <w:sz w:val="20"/>
          <w:szCs w:val="20"/>
          <w:lang w:eastAsia="pl-PL"/>
        </w:rPr>
        <w:t>(-a)(-</w:t>
      </w:r>
      <w:proofErr w:type="spellStart"/>
      <w:r w:rsidR="000E447F" w:rsidRPr="002C4967">
        <w:rPr>
          <w:rFonts w:ascii="Arial" w:hAnsi="Arial" w:cs="Arial"/>
          <w:bCs/>
          <w:sz w:val="20"/>
          <w:szCs w:val="20"/>
          <w:lang w:eastAsia="pl-PL"/>
        </w:rPr>
        <w:t>i</w:t>
      </w:r>
      <w:proofErr w:type="spellEnd"/>
      <w:r w:rsidR="000E447F" w:rsidRPr="002C4967">
        <w:rPr>
          <w:rFonts w:ascii="Arial" w:hAnsi="Arial" w:cs="Arial"/>
          <w:bCs/>
          <w:sz w:val="20"/>
          <w:szCs w:val="20"/>
          <w:lang w:eastAsia="pl-PL"/>
        </w:rPr>
        <w:t>)</w:t>
      </w:r>
      <w:r w:rsidR="000576F2" w:rsidRPr="002C4967">
        <w:rPr>
          <w:rFonts w:ascii="Arial" w:hAnsi="Arial" w:cs="Arial"/>
          <w:sz w:val="20"/>
          <w:szCs w:val="20"/>
        </w:rPr>
        <w:t>/</w:t>
      </w:r>
      <w:proofErr w:type="spellStart"/>
      <w:r w:rsidR="000576F2" w:rsidRPr="002C4967">
        <w:rPr>
          <w:rFonts w:ascii="Arial" w:hAnsi="Arial" w:cs="Arial"/>
          <w:sz w:val="20"/>
          <w:szCs w:val="20"/>
        </w:rPr>
        <w:t>następujące</w:t>
      </w:r>
      <w:proofErr w:type="spellEnd"/>
      <w:r w:rsidR="000576F2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576F2" w:rsidRPr="002C4967">
        <w:rPr>
          <w:rFonts w:ascii="Arial" w:hAnsi="Arial" w:cs="Arial"/>
          <w:sz w:val="20"/>
          <w:szCs w:val="20"/>
        </w:rPr>
        <w:t>części</w:t>
      </w:r>
      <w:proofErr w:type="spellEnd"/>
      <w:r w:rsidR="000576F2" w:rsidRPr="002C4967">
        <w:rPr>
          <w:rFonts w:ascii="Arial" w:hAnsi="Arial" w:cs="Arial"/>
          <w:sz w:val="20"/>
          <w:szCs w:val="20"/>
        </w:rPr>
        <w:t xml:space="preserve"> zamówienia </w:t>
      </w:r>
      <w:proofErr w:type="spellStart"/>
      <w:r w:rsidR="000576F2" w:rsidRPr="002C4967">
        <w:rPr>
          <w:rFonts w:ascii="Arial" w:hAnsi="Arial" w:cs="Arial"/>
          <w:sz w:val="20"/>
          <w:szCs w:val="20"/>
        </w:rPr>
        <w:t>powierzę</w:t>
      </w:r>
      <w:proofErr w:type="spellEnd"/>
      <w:r w:rsidR="00062834" w:rsidRPr="002C4967">
        <w:rPr>
          <w:rFonts w:ascii="Arial" w:hAnsi="Arial" w:cs="Arial"/>
          <w:sz w:val="20"/>
          <w:szCs w:val="20"/>
        </w:rPr>
        <w:t>(ymy)</w:t>
      </w:r>
      <w:r w:rsidR="000576F2" w:rsidRPr="002C4967">
        <w:rPr>
          <w:rFonts w:ascii="Arial" w:hAnsi="Arial" w:cs="Arial"/>
          <w:sz w:val="20"/>
          <w:szCs w:val="20"/>
        </w:rPr>
        <w:t xml:space="preserve"> </w:t>
      </w:r>
      <w:r w:rsidR="002F2102" w:rsidRPr="002C4967">
        <w:rPr>
          <w:rFonts w:ascii="Arial" w:hAnsi="Arial" w:cs="Arial"/>
          <w:sz w:val="20"/>
          <w:szCs w:val="20"/>
        </w:rPr>
        <w:t>p</w:t>
      </w:r>
      <w:r w:rsidR="000576F2" w:rsidRPr="002C4967">
        <w:rPr>
          <w:rFonts w:ascii="Arial" w:hAnsi="Arial" w:cs="Arial"/>
          <w:sz w:val="20"/>
          <w:szCs w:val="20"/>
        </w:rPr>
        <w:t>odwykonawcom</w:t>
      </w:r>
      <w:r w:rsidR="001A4CA0" w:rsidRPr="002C4967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733"/>
        <w:gridCol w:w="3874"/>
      </w:tblGrid>
      <w:tr w:rsidR="00107341" w:rsidRPr="002C4967" w:rsidTr="00062834">
        <w:tc>
          <w:tcPr>
            <w:tcW w:w="567" w:type="dxa"/>
            <w:shd w:val="clear" w:color="auto" w:fill="auto"/>
            <w:vAlign w:val="center"/>
          </w:tcPr>
          <w:p w:rsidR="00107341" w:rsidRPr="002C4967" w:rsidRDefault="00107341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7" w:name="_Hlk9242693"/>
            <w:r w:rsidRPr="002C4967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733" w:type="dxa"/>
            <w:shd w:val="clear" w:color="auto" w:fill="auto"/>
            <w:vAlign w:val="center"/>
          </w:tcPr>
          <w:p w:rsidR="00107341" w:rsidRPr="002C4967" w:rsidRDefault="00107341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4967">
              <w:rPr>
                <w:rFonts w:ascii="Arial" w:hAnsi="Arial" w:cs="Arial"/>
                <w:sz w:val="20"/>
                <w:szCs w:val="20"/>
              </w:rPr>
              <w:t>Zakres powierzonej części zamówienia</w:t>
            </w:r>
          </w:p>
        </w:tc>
        <w:tc>
          <w:tcPr>
            <w:tcW w:w="3874" w:type="dxa"/>
            <w:shd w:val="clear" w:color="auto" w:fill="auto"/>
            <w:vAlign w:val="center"/>
          </w:tcPr>
          <w:p w:rsidR="00107341" w:rsidRPr="002C4967" w:rsidRDefault="00107341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4967">
              <w:rPr>
                <w:rFonts w:ascii="Arial" w:hAnsi="Arial" w:cs="Arial"/>
                <w:sz w:val="20"/>
                <w:szCs w:val="20"/>
              </w:rPr>
              <w:t>Firma podwykonawcy</w:t>
            </w:r>
          </w:p>
        </w:tc>
      </w:tr>
      <w:tr w:rsidR="00062834" w:rsidRPr="002C4967" w:rsidTr="00062834">
        <w:trPr>
          <w:trHeight w:val="259"/>
        </w:trPr>
        <w:tc>
          <w:tcPr>
            <w:tcW w:w="567" w:type="dxa"/>
            <w:shd w:val="clear" w:color="auto" w:fill="auto"/>
            <w:vAlign w:val="center"/>
          </w:tcPr>
          <w:p w:rsidR="00062834" w:rsidRPr="002C4967" w:rsidRDefault="00062834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33" w:type="dxa"/>
            <w:shd w:val="clear" w:color="auto" w:fill="auto"/>
            <w:vAlign w:val="center"/>
          </w:tcPr>
          <w:p w:rsidR="00062834" w:rsidRPr="002C4967" w:rsidRDefault="00062834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4" w:type="dxa"/>
            <w:shd w:val="clear" w:color="auto" w:fill="auto"/>
            <w:vAlign w:val="center"/>
          </w:tcPr>
          <w:p w:rsidR="00062834" w:rsidRPr="002C4967" w:rsidRDefault="00062834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2834" w:rsidRPr="002C4967" w:rsidTr="00062834">
        <w:trPr>
          <w:trHeight w:val="259"/>
        </w:trPr>
        <w:tc>
          <w:tcPr>
            <w:tcW w:w="567" w:type="dxa"/>
            <w:shd w:val="clear" w:color="auto" w:fill="auto"/>
            <w:vAlign w:val="center"/>
          </w:tcPr>
          <w:p w:rsidR="00062834" w:rsidRPr="002C4967" w:rsidRDefault="00062834" w:rsidP="00E9033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33" w:type="dxa"/>
            <w:shd w:val="clear" w:color="auto" w:fill="auto"/>
            <w:vAlign w:val="center"/>
          </w:tcPr>
          <w:p w:rsidR="00062834" w:rsidRPr="002C4967" w:rsidRDefault="00062834" w:rsidP="00E9033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4" w:type="dxa"/>
            <w:shd w:val="clear" w:color="auto" w:fill="auto"/>
            <w:vAlign w:val="center"/>
          </w:tcPr>
          <w:p w:rsidR="00062834" w:rsidRPr="002C4967" w:rsidRDefault="00062834" w:rsidP="00E9033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bookmarkEnd w:id="7"/>
    <w:p w:rsidR="00200675" w:rsidRPr="002C4967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 w:rsidRPr="002C4967">
        <w:rPr>
          <w:rFonts w:ascii="Arial" w:hAnsi="Arial" w:cs="Arial"/>
          <w:sz w:val="20"/>
          <w:szCs w:val="20"/>
        </w:rPr>
        <w:t xml:space="preserve">2) </w:t>
      </w:r>
      <w:r w:rsidR="00107341" w:rsidRPr="002C4967">
        <w:rPr>
          <w:rFonts w:ascii="Arial" w:hAnsi="Arial" w:cs="Arial"/>
          <w:sz w:val="20"/>
          <w:szCs w:val="20"/>
        </w:rPr>
        <w:t xml:space="preserve">Zamówienie </w:t>
      </w:r>
      <w:proofErr w:type="spellStart"/>
      <w:r w:rsidR="00107341" w:rsidRPr="002C4967">
        <w:rPr>
          <w:rFonts w:ascii="Arial" w:hAnsi="Arial" w:cs="Arial"/>
          <w:sz w:val="20"/>
          <w:szCs w:val="20"/>
        </w:rPr>
        <w:t>wykonam</w:t>
      </w:r>
      <w:proofErr w:type="spellEnd"/>
      <w:r w:rsidR="00062834" w:rsidRPr="002C4967">
        <w:rPr>
          <w:rFonts w:ascii="Arial" w:hAnsi="Arial" w:cs="Arial"/>
          <w:sz w:val="20"/>
          <w:szCs w:val="20"/>
        </w:rPr>
        <w:t>(y)</w:t>
      </w:r>
      <w:r w:rsidR="00107341" w:rsidRPr="002C4967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107341" w:rsidRPr="002C4967">
        <w:rPr>
          <w:rFonts w:ascii="Arial" w:hAnsi="Arial" w:cs="Arial"/>
          <w:sz w:val="20"/>
          <w:szCs w:val="20"/>
        </w:rPr>
        <w:t>udziałem</w:t>
      </w:r>
      <w:proofErr w:type="spellEnd"/>
      <w:r w:rsidR="00107341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7341" w:rsidRPr="002C4967">
        <w:rPr>
          <w:rFonts w:ascii="Arial" w:hAnsi="Arial" w:cs="Arial"/>
          <w:sz w:val="20"/>
          <w:szCs w:val="20"/>
        </w:rPr>
        <w:t>podwykonawców</w:t>
      </w:r>
      <w:proofErr w:type="spellEnd"/>
      <w:r w:rsidR="00107341" w:rsidRPr="002C4967">
        <w:rPr>
          <w:rFonts w:ascii="Arial" w:hAnsi="Arial" w:cs="Arial"/>
          <w:sz w:val="20"/>
          <w:szCs w:val="20"/>
        </w:rPr>
        <w:t xml:space="preserve">, na </w:t>
      </w:r>
      <w:proofErr w:type="spellStart"/>
      <w:r w:rsidR="00107341" w:rsidRPr="002C4967">
        <w:rPr>
          <w:rFonts w:ascii="Arial" w:hAnsi="Arial" w:cs="Arial"/>
          <w:sz w:val="20"/>
          <w:szCs w:val="20"/>
        </w:rPr>
        <w:t>których</w:t>
      </w:r>
      <w:proofErr w:type="spellEnd"/>
      <w:r w:rsidR="00107341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7341" w:rsidRPr="002C4967">
        <w:rPr>
          <w:rFonts w:ascii="Arial" w:hAnsi="Arial" w:cs="Arial"/>
          <w:sz w:val="20"/>
          <w:szCs w:val="20"/>
        </w:rPr>
        <w:t>zasoby</w:t>
      </w:r>
      <w:proofErr w:type="spellEnd"/>
      <w:r w:rsidR="00107341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7341" w:rsidRPr="002C4967">
        <w:rPr>
          <w:rFonts w:ascii="Arial" w:hAnsi="Arial" w:cs="Arial"/>
          <w:sz w:val="20"/>
          <w:szCs w:val="20"/>
        </w:rPr>
        <w:t>powołuję</w:t>
      </w:r>
      <w:proofErr w:type="spellEnd"/>
      <w:r w:rsidR="00062834" w:rsidRPr="002C4967">
        <w:rPr>
          <w:rFonts w:ascii="Arial" w:hAnsi="Arial" w:cs="Arial"/>
          <w:sz w:val="20"/>
          <w:szCs w:val="20"/>
        </w:rPr>
        <w:t>(</w:t>
      </w:r>
      <w:r w:rsidRPr="002C4967">
        <w:rPr>
          <w:rFonts w:ascii="Arial" w:hAnsi="Arial" w:cs="Arial"/>
          <w:sz w:val="20"/>
          <w:szCs w:val="20"/>
        </w:rPr>
        <w:t>e</w:t>
      </w:r>
      <w:r w:rsidR="00062834" w:rsidRPr="002C4967">
        <w:rPr>
          <w:rFonts w:ascii="Arial" w:hAnsi="Arial" w:cs="Arial"/>
          <w:sz w:val="20"/>
          <w:szCs w:val="20"/>
        </w:rPr>
        <w:t>my)</w:t>
      </w:r>
      <w:r w:rsidR="00107341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7341" w:rsidRPr="002C4967">
        <w:rPr>
          <w:rFonts w:ascii="Arial" w:hAnsi="Arial" w:cs="Arial"/>
          <w:sz w:val="20"/>
          <w:szCs w:val="20"/>
        </w:rPr>
        <w:t>się</w:t>
      </w:r>
      <w:proofErr w:type="spellEnd"/>
      <w:r w:rsidR="00107341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7341" w:rsidRPr="002C4967">
        <w:rPr>
          <w:rFonts w:ascii="Arial" w:hAnsi="Arial" w:cs="Arial"/>
          <w:sz w:val="20"/>
          <w:szCs w:val="20"/>
        </w:rPr>
        <w:t>na</w:t>
      </w:r>
      <w:proofErr w:type="spellEnd"/>
      <w:r w:rsidR="00107341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7341" w:rsidRPr="002C4967">
        <w:rPr>
          <w:rFonts w:ascii="Arial" w:hAnsi="Arial" w:cs="Arial"/>
          <w:sz w:val="20"/>
          <w:szCs w:val="20"/>
        </w:rPr>
        <w:t>zasadach</w:t>
      </w:r>
      <w:proofErr w:type="spellEnd"/>
      <w:r w:rsidR="00107341" w:rsidRPr="002C4967">
        <w:rPr>
          <w:rFonts w:ascii="Arial" w:hAnsi="Arial" w:cs="Arial"/>
          <w:sz w:val="20"/>
          <w:szCs w:val="20"/>
        </w:rPr>
        <w:t xml:space="preserve"> określonych w art. </w:t>
      </w:r>
      <w:r w:rsidR="00CA1C76" w:rsidRPr="002C4967">
        <w:rPr>
          <w:rFonts w:ascii="Arial" w:hAnsi="Arial" w:cs="Arial"/>
          <w:sz w:val="20"/>
          <w:szCs w:val="20"/>
        </w:rPr>
        <w:t>118</w:t>
      </w:r>
      <w:r w:rsidR="00107341" w:rsidRPr="002C4967">
        <w:rPr>
          <w:rFonts w:ascii="Arial" w:hAnsi="Arial" w:cs="Arial"/>
          <w:sz w:val="20"/>
          <w:szCs w:val="20"/>
        </w:rPr>
        <w:t xml:space="preserve"> </w:t>
      </w:r>
      <w:r w:rsidR="00CA1C76" w:rsidRPr="002C4967">
        <w:rPr>
          <w:rFonts w:ascii="Arial" w:hAnsi="Arial" w:cs="Arial"/>
          <w:sz w:val="20"/>
          <w:szCs w:val="20"/>
        </w:rPr>
        <w:t>u</w:t>
      </w:r>
      <w:r w:rsidR="00107341" w:rsidRPr="002C4967">
        <w:rPr>
          <w:rFonts w:ascii="Arial" w:hAnsi="Arial" w:cs="Arial"/>
          <w:sz w:val="20"/>
          <w:szCs w:val="20"/>
        </w:rPr>
        <w:t>stawy</w:t>
      </w:r>
      <w:r w:rsidR="00CA1C76" w:rsidRPr="002C4967">
        <w:rPr>
          <w:rFonts w:ascii="Arial" w:hAnsi="Arial" w:cs="Arial"/>
          <w:sz w:val="20"/>
          <w:szCs w:val="20"/>
        </w:rPr>
        <w:t xml:space="preserve"> PZP</w:t>
      </w:r>
      <w:r w:rsidR="00107341" w:rsidRPr="002C4967">
        <w:rPr>
          <w:rFonts w:ascii="Arial" w:hAnsi="Arial" w:cs="Arial"/>
          <w:sz w:val="20"/>
          <w:szCs w:val="20"/>
        </w:rPr>
        <w:t xml:space="preserve">, w celu wykazania spełniania warunków udziału </w:t>
      </w:r>
      <w:r w:rsidR="00062834" w:rsidRPr="002C4967">
        <w:rPr>
          <w:rFonts w:ascii="Arial" w:hAnsi="Arial" w:cs="Arial"/>
          <w:sz w:val="20"/>
          <w:szCs w:val="20"/>
        </w:rPr>
        <w:br/>
      </w:r>
      <w:r w:rsidR="00107341" w:rsidRPr="002C4967">
        <w:rPr>
          <w:rFonts w:ascii="Arial" w:hAnsi="Arial" w:cs="Arial"/>
          <w:sz w:val="20"/>
          <w:szCs w:val="20"/>
        </w:rPr>
        <w:t xml:space="preserve">w postępowaniu, o których mowa w art. </w:t>
      </w:r>
      <w:r w:rsidR="00CA1C76" w:rsidRPr="002C4967">
        <w:rPr>
          <w:rFonts w:ascii="Arial" w:hAnsi="Arial" w:cs="Arial"/>
          <w:sz w:val="20"/>
          <w:szCs w:val="20"/>
        </w:rPr>
        <w:t>112</w:t>
      </w:r>
      <w:r w:rsidR="00107341" w:rsidRPr="002C4967">
        <w:rPr>
          <w:rFonts w:ascii="Arial" w:hAnsi="Arial" w:cs="Arial"/>
          <w:sz w:val="20"/>
          <w:szCs w:val="20"/>
        </w:rPr>
        <w:t xml:space="preserve"> ust. </w:t>
      </w:r>
      <w:r w:rsidR="00CA1C76" w:rsidRPr="002C4967">
        <w:rPr>
          <w:rFonts w:ascii="Arial" w:hAnsi="Arial" w:cs="Arial"/>
          <w:sz w:val="20"/>
          <w:szCs w:val="20"/>
        </w:rPr>
        <w:t>2</w:t>
      </w:r>
      <w:r w:rsidR="004544FC" w:rsidRPr="002C4967">
        <w:rPr>
          <w:rFonts w:ascii="Arial" w:hAnsi="Arial" w:cs="Arial"/>
          <w:sz w:val="20"/>
          <w:szCs w:val="20"/>
        </w:rPr>
        <w:t xml:space="preserve"> </w:t>
      </w:r>
      <w:r w:rsidR="00CA1C76" w:rsidRPr="002C4967">
        <w:rPr>
          <w:rFonts w:ascii="Arial" w:hAnsi="Arial" w:cs="Arial"/>
          <w:sz w:val="20"/>
          <w:szCs w:val="20"/>
        </w:rPr>
        <w:t>u</w:t>
      </w:r>
      <w:r w:rsidR="00107341" w:rsidRPr="002C4967">
        <w:rPr>
          <w:rFonts w:ascii="Arial" w:hAnsi="Arial" w:cs="Arial"/>
          <w:sz w:val="20"/>
          <w:szCs w:val="20"/>
        </w:rPr>
        <w:t>stawy</w:t>
      </w:r>
      <w:r w:rsidR="00CA1C76" w:rsidRPr="002C4967">
        <w:rPr>
          <w:rFonts w:ascii="Arial" w:hAnsi="Arial" w:cs="Arial"/>
          <w:sz w:val="20"/>
          <w:szCs w:val="20"/>
        </w:rPr>
        <w:t xml:space="preserve"> PZP</w:t>
      </w:r>
      <w:r w:rsidR="00107341" w:rsidRPr="002C4967">
        <w:rPr>
          <w:rFonts w:ascii="Arial" w:hAnsi="Arial" w:cs="Arial"/>
          <w:sz w:val="20"/>
          <w:szCs w:val="20"/>
          <w:vertAlign w:val="superscript"/>
        </w:rPr>
        <w:footnoteReference w:id="2"/>
      </w:r>
      <w:r w:rsidR="00107341" w:rsidRPr="002C4967">
        <w:rPr>
          <w:rFonts w:ascii="Arial" w:hAnsi="Arial" w:cs="Arial"/>
          <w:sz w:val="20"/>
          <w:szCs w:val="20"/>
        </w:rPr>
        <w:t xml:space="preserve"> (nazwa/firma podwykonawców):</w:t>
      </w:r>
      <w:r w:rsidR="00184EFC" w:rsidRPr="002C4967">
        <w:rPr>
          <w:rFonts w:ascii="Arial" w:hAnsi="Arial" w:cs="Arial"/>
          <w:sz w:val="20"/>
          <w:szCs w:val="20"/>
        </w:rPr>
        <w:t xml:space="preserve"> </w:t>
      </w:r>
    </w:p>
    <w:p w:rsidR="00184EFC" w:rsidRPr="002C4967" w:rsidRDefault="00184EFC" w:rsidP="00E9033A">
      <w:pPr>
        <w:pStyle w:val="Bezodstpw"/>
        <w:spacing w:line="276" w:lineRule="auto"/>
        <w:ind w:left="567"/>
        <w:rPr>
          <w:rFonts w:ascii="Arial" w:hAnsi="Arial" w:cs="Arial"/>
          <w:bCs/>
          <w:sz w:val="20"/>
          <w:szCs w:val="20"/>
        </w:rPr>
      </w:pPr>
      <w:r w:rsidRPr="002C4967">
        <w:rPr>
          <w:rFonts w:ascii="Arial" w:hAnsi="Arial" w:cs="Arial"/>
          <w:bCs/>
          <w:sz w:val="20"/>
          <w:szCs w:val="20"/>
        </w:rPr>
        <w:t>…………………………………</w:t>
      </w:r>
      <w:r w:rsidR="00200675" w:rsidRPr="002C4967">
        <w:rPr>
          <w:rFonts w:ascii="Arial" w:hAnsi="Arial" w:cs="Arial"/>
          <w:bCs/>
          <w:sz w:val="20"/>
          <w:szCs w:val="20"/>
        </w:rPr>
        <w:t>…………………………</w:t>
      </w:r>
      <w:r w:rsidR="006F2C9C" w:rsidRPr="002C4967">
        <w:rPr>
          <w:rFonts w:ascii="Arial" w:hAnsi="Arial" w:cs="Arial"/>
          <w:bCs/>
          <w:sz w:val="20"/>
          <w:szCs w:val="20"/>
        </w:rPr>
        <w:t>……………………….</w:t>
      </w:r>
      <w:r w:rsidR="00200675" w:rsidRPr="002C4967">
        <w:rPr>
          <w:rFonts w:ascii="Arial" w:hAnsi="Arial" w:cs="Arial"/>
          <w:bCs/>
          <w:sz w:val="20"/>
          <w:szCs w:val="20"/>
        </w:rPr>
        <w:t>………………………</w:t>
      </w:r>
      <w:r w:rsidR="00476D06" w:rsidRPr="002C4967">
        <w:rPr>
          <w:rFonts w:ascii="Arial" w:hAnsi="Arial" w:cs="Arial"/>
          <w:bCs/>
          <w:sz w:val="20"/>
          <w:szCs w:val="20"/>
        </w:rPr>
        <w:t>…………</w:t>
      </w:r>
    </w:p>
    <w:p w:rsidR="00CA1C76" w:rsidRPr="002C4967" w:rsidRDefault="00CA1C76" w:rsidP="00E9033A">
      <w:pPr>
        <w:pStyle w:val="Bezodstpw"/>
        <w:spacing w:line="276" w:lineRule="auto"/>
        <w:ind w:left="567"/>
        <w:rPr>
          <w:rFonts w:ascii="Arial" w:hAnsi="Arial" w:cs="Arial"/>
          <w:bCs/>
          <w:sz w:val="20"/>
          <w:szCs w:val="20"/>
        </w:rPr>
      </w:pPr>
      <w:r w:rsidRPr="002C4967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…………………………………………………………………………………….…………………………………</w:t>
      </w:r>
    </w:p>
    <w:p w:rsidR="006B1A09" w:rsidRPr="002C4967" w:rsidRDefault="006B1A09" w:rsidP="00E9033A">
      <w:pPr>
        <w:pStyle w:val="Bezodstpw"/>
        <w:spacing w:line="276" w:lineRule="auto"/>
        <w:ind w:left="284" w:hanging="284"/>
        <w:rPr>
          <w:rFonts w:ascii="Arial" w:hAnsi="Arial" w:cs="Arial"/>
          <w:bCs/>
          <w:sz w:val="20"/>
          <w:szCs w:val="20"/>
        </w:rPr>
      </w:pPr>
      <w:r w:rsidRPr="002C4967">
        <w:rPr>
          <w:rFonts w:ascii="Arial" w:hAnsi="Arial" w:cs="Arial"/>
          <w:bCs/>
          <w:sz w:val="20"/>
          <w:szCs w:val="20"/>
        </w:rPr>
        <w:t>3. Oświadczam, że sposób reprezentacji Wykonawców wspólnie ubiegających się o 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..………………………………………………</w:t>
      </w:r>
    </w:p>
    <w:p w:rsidR="00CA1C76" w:rsidRPr="002C4967" w:rsidRDefault="006B1A09" w:rsidP="00E9033A">
      <w:pPr>
        <w:pStyle w:val="Bezodstpw"/>
        <w:spacing w:line="276" w:lineRule="auto"/>
        <w:jc w:val="center"/>
        <w:rPr>
          <w:rFonts w:ascii="Arial" w:hAnsi="Arial" w:cs="Arial"/>
          <w:bCs/>
          <w:sz w:val="12"/>
          <w:szCs w:val="12"/>
        </w:rPr>
      </w:pPr>
      <w:r w:rsidRPr="002C4967">
        <w:rPr>
          <w:rFonts w:ascii="Arial" w:hAnsi="Arial" w:cs="Arial"/>
          <w:bCs/>
          <w:sz w:val="12"/>
          <w:szCs w:val="12"/>
        </w:rPr>
        <w:t>(</w:t>
      </w:r>
      <w:proofErr w:type="spellStart"/>
      <w:r w:rsidRPr="002C4967">
        <w:rPr>
          <w:rFonts w:ascii="Arial" w:hAnsi="Arial" w:cs="Arial"/>
          <w:bCs/>
          <w:sz w:val="12"/>
          <w:szCs w:val="12"/>
        </w:rPr>
        <w:t>wypełniają</w:t>
      </w:r>
      <w:proofErr w:type="spellEnd"/>
      <w:r w:rsidRPr="002C4967">
        <w:rPr>
          <w:rFonts w:ascii="Arial" w:hAnsi="Arial" w:cs="Arial"/>
          <w:bCs/>
          <w:sz w:val="12"/>
          <w:szCs w:val="12"/>
        </w:rPr>
        <w:t xml:space="preserve"> </w:t>
      </w:r>
      <w:proofErr w:type="spellStart"/>
      <w:r w:rsidRPr="002C4967">
        <w:rPr>
          <w:rFonts w:ascii="Arial" w:hAnsi="Arial" w:cs="Arial"/>
          <w:bCs/>
          <w:sz w:val="12"/>
          <w:szCs w:val="12"/>
        </w:rPr>
        <w:t>Wykonawcy</w:t>
      </w:r>
      <w:proofErr w:type="spellEnd"/>
      <w:r w:rsidRPr="002C4967">
        <w:rPr>
          <w:rFonts w:ascii="Arial" w:hAnsi="Arial" w:cs="Arial"/>
          <w:bCs/>
          <w:sz w:val="12"/>
          <w:szCs w:val="12"/>
        </w:rPr>
        <w:t xml:space="preserve"> </w:t>
      </w:r>
      <w:proofErr w:type="spellStart"/>
      <w:r w:rsidRPr="002C4967">
        <w:rPr>
          <w:rFonts w:ascii="Arial" w:hAnsi="Arial" w:cs="Arial"/>
          <w:bCs/>
          <w:sz w:val="12"/>
          <w:szCs w:val="12"/>
        </w:rPr>
        <w:t>składający</w:t>
      </w:r>
      <w:proofErr w:type="spellEnd"/>
      <w:r w:rsidRPr="002C4967">
        <w:rPr>
          <w:rFonts w:ascii="Arial" w:hAnsi="Arial" w:cs="Arial"/>
          <w:bCs/>
          <w:sz w:val="12"/>
          <w:szCs w:val="12"/>
        </w:rPr>
        <w:t xml:space="preserve"> </w:t>
      </w:r>
      <w:proofErr w:type="spellStart"/>
      <w:r w:rsidRPr="002C4967">
        <w:rPr>
          <w:rFonts w:ascii="Arial" w:hAnsi="Arial" w:cs="Arial"/>
          <w:bCs/>
          <w:sz w:val="12"/>
          <w:szCs w:val="12"/>
        </w:rPr>
        <w:t>ofertę</w:t>
      </w:r>
      <w:proofErr w:type="spellEnd"/>
      <w:r w:rsidRPr="002C4967">
        <w:rPr>
          <w:rFonts w:ascii="Arial" w:hAnsi="Arial" w:cs="Arial"/>
          <w:bCs/>
          <w:sz w:val="12"/>
          <w:szCs w:val="12"/>
        </w:rPr>
        <w:t xml:space="preserve"> wspólną)</w:t>
      </w:r>
    </w:p>
    <w:p w:rsidR="005B268A" w:rsidRPr="002C4967" w:rsidRDefault="006B1A09" w:rsidP="00E9033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2C4967">
        <w:rPr>
          <w:rFonts w:ascii="Arial" w:hAnsi="Arial" w:cs="Arial"/>
          <w:sz w:val="20"/>
          <w:szCs w:val="20"/>
        </w:rPr>
        <w:t xml:space="preserve">4. </w:t>
      </w:r>
      <w:proofErr w:type="spellStart"/>
      <w:r w:rsidR="009F79AC" w:rsidRPr="002C4967">
        <w:rPr>
          <w:rFonts w:ascii="Arial" w:hAnsi="Arial" w:cs="Arial"/>
          <w:sz w:val="20"/>
          <w:szCs w:val="20"/>
        </w:rPr>
        <w:t>Oświadczam</w:t>
      </w:r>
      <w:proofErr w:type="spellEnd"/>
      <w:r w:rsidR="00062834" w:rsidRPr="002C4967">
        <w:rPr>
          <w:rFonts w:ascii="Arial" w:hAnsi="Arial" w:cs="Arial"/>
          <w:sz w:val="20"/>
          <w:szCs w:val="20"/>
        </w:rPr>
        <w:t>(y)</w:t>
      </w:r>
      <w:r w:rsidR="009F79AC" w:rsidRPr="002C4967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9F79AC" w:rsidRPr="002C4967">
        <w:rPr>
          <w:rFonts w:ascii="Arial" w:hAnsi="Arial" w:cs="Arial"/>
          <w:sz w:val="20"/>
          <w:szCs w:val="20"/>
        </w:rPr>
        <w:t>że</w:t>
      </w:r>
      <w:proofErr w:type="spellEnd"/>
      <w:r w:rsidR="009F79AC" w:rsidRPr="002C4967">
        <w:rPr>
          <w:rFonts w:ascii="Arial" w:hAnsi="Arial" w:cs="Arial"/>
          <w:sz w:val="20"/>
          <w:szCs w:val="20"/>
        </w:rPr>
        <w:t>:</w:t>
      </w:r>
    </w:p>
    <w:p w:rsidR="00A11302" w:rsidRPr="002C4967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 w:rsidRPr="002C4967">
        <w:rPr>
          <w:rFonts w:ascii="Arial" w:hAnsi="Arial" w:cs="Arial"/>
          <w:sz w:val="20"/>
          <w:szCs w:val="20"/>
        </w:rPr>
        <w:t xml:space="preserve">1) </w:t>
      </w:r>
      <w:proofErr w:type="spellStart"/>
      <w:r w:rsidR="00062834" w:rsidRPr="002C4967">
        <w:rPr>
          <w:rFonts w:ascii="Arial" w:hAnsi="Arial" w:cs="Arial"/>
          <w:sz w:val="20"/>
          <w:szCs w:val="20"/>
        </w:rPr>
        <w:t>u</w:t>
      </w:r>
      <w:r w:rsidR="00A11302" w:rsidRPr="002C4967">
        <w:rPr>
          <w:rFonts w:ascii="Arial" w:hAnsi="Arial" w:cs="Arial"/>
          <w:sz w:val="20"/>
          <w:szCs w:val="20"/>
        </w:rPr>
        <w:t>zyskałem</w:t>
      </w:r>
      <w:proofErr w:type="spellEnd"/>
      <w:r w:rsidR="00062834" w:rsidRPr="002C4967">
        <w:rPr>
          <w:rFonts w:ascii="Arial" w:hAnsi="Arial" w:cs="Arial"/>
          <w:sz w:val="20"/>
          <w:szCs w:val="20"/>
        </w:rPr>
        <w:t>(</w:t>
      </w:r>
      <w:proofErr w:type="spellStart"/>
      <w:r w:rsidR="00062834" w:rsidRPr="002C4967">
        <w:rPr>
          <w:rFonts w:ascii="Arial" w:hAnsi="Arial" w:cs="Arial"/>
          <w:sz w:val="20"/>
          <w:szCs w:val="20"/>
        </w:rPr>
        <w:t>łam</w:t>
      </w:r>
      <w:proofErr w:type="spellEnd"/>
      <w:r w:rsidR="00062834" w:rsidRPr="002C4967">
        <w:rPr>
          <w:rFonts w:ascii="Arial" w:hAnsi="Arial" w:cs="Arial"/>
          <w:sz w:val="20"/>
          <w:szCs w:val="20"/>
        </w:rPr>
        <w:t>)</w:t>
      </w:r>
      <w:r w:rsidR="00A11302" w:rsidRPr="002C4967">
        <w:rPr>
          <w:rFonts w:ascii="Arial" w:hAnsi="Arial" w:cs="Arial"/>
          <w:sz w:val="20"/>
          <w:szCs w:val="20"/>
        </w:rPr>
        <w:t>(-</w:t>
      </w:r>
      <w:proofErr w:type="spellStart"/>
      <w:r w:rsidR="00A11302" w:rsidRPr="002C4967">
        <w:rPr>
          <w:rFonts w:ascii="Arial" w:hAnsi="Arial" w:cs="Arial"/>
          <w:sz w:val="20"/>
          <w:szCs w:val="20"/>
        </w:rPr>
        <w:t>liśmy</w:t>
      </w:r>
      <w:proofErr w:type="spellEnd"/>
      <w:r w:rsidR="00A11302" w:rsidRPr="002C4967">
        <w:rPr>
          <w:rFonts w:ascii="Arial" w:hAnsi="Arial" w:cs="Arial"/>
          <w:sz w:val="20"/>
          <w:szCs w:val="20"/>
        </w:rPr>
        <w:t xml:space="preserve">) </w:t>
      </w:r>
      <w:proofErr w:type="spellStart"/>
      <w:r w:rsidR="00A11302" w:rsidRPr="002C4967">
        <w:rPr>
          <w:rFonts w:ascii="Arial" w:hAnsi="Arial" w:cs="Arial"/>
          <w:sz w:val="20"/>
          <w:szCs w:val="20"/>
        </w:rPr>
        <w:t>konieczne</w:t>
      </w:r>
      <w:proofErr w:type="spellEnd"/>
      <w:r w:rsidR="00A11302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2C4967">
        <w:rPr>
          <w:rFonts w:ascii="Arial" w:hAnsi="Arial" w:cs="Arial"/>
          <w:sz w:val="20"/>
          <w:szCs w:val="20"/>
        </w:rPr>
        <w:t>informacje</w:t>
      </w:r>
      <w:proofErr w:type="spellEnd"/>
      <w:r w:rsidR="00A11302" w:rsidRPr="002C4967">
        <w:rPr>
          <w:rFonts w:ascii="Arial" w:hAnsi="Arial" w:cs="Arial"/>
          <w:sz w:val="20"/>
          <w:szCs w:val="20"/>
        </w:rPr>
        <w:t xml:space="preserve"> do </w:t>
      </w:r>
      <w:proofErr w:type="spellStart"/>
      <w:r w:rsidR="00A11302" w:rsidRPr="002C4967">
        <w:rPr>
          <w:rFonts w:ascii="Arial" w:hAnsi="Arial" w:cs="Arial"/>
          <w:sz w:val="20"/>
          <w:szCs w:val="20"/>
        </w:rPr>
        <w:t>przygotowania</w:t>
      </w:r>
      <w:proofErr w:type="spellEnd"/>
      <w:r w:rsidR="00A11302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2C4967">
        <w:rPr>
          <w:rFonts w:ascii="Arial" w:hAnsi="Arial" w:cs="Arial"/>
          <w:sz w:val="20"/>
          <w:szCs w:val="20"/>
        </w:rPr>
        <w:t>oferty</w:t>
      </w:r>
      <w:proofErr w:type="spellEnd"/>
      <w:r w:rsidR="00A11302" w:rsidRPr="002C4967">
        <w:rPr>
          <w:rFonts w:ascii="Arial" w:hAnsi="Arial" w:cs="Arial"/>
          <w:sz w:val="20"/>
          <w:szCs w:val="20"/>
        </w:rPr>
        <w:t>,</w:t>
      </w:r>
    </w:p>
    <w:p w:rsidR="006C7DF9" w:rsidRPr="002C4967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 w:rsidRPr="002C4967">
        <w:rPr>
          <w:rFonts w:ascii="Arial" w:hAnsi="Arial" w:cs="Arial"/>
          <w:sz w:val="20"/>
          <w:szCs w:val="20"/>
        </w:rPr>
        <w:t xml:space="preserve">2) </w:t>
      </w:r>
      <w:proofErr w:type="spellStart"/>
      <w:r w:rsidR="006C7DF9" w:rsidRPr="002C4967">
        <w:rPr>
          <w:rFonts w:ascii="Arial" w:hAnsi="Arial" w:cs="Arial"/>
          <w:sz w:val="20"/>
          <w:szCs w:val="20"/>
        </w:rPr>
        <w:t>zapoznałem</w:t>
      </w:r>
      <w:proofErr w:type="spellEnd"/>
      <w:r w:rsidR="006C7DF9" w:rsidRPr="002C4967">
        <w:rPr>
          <w:rFonts w:ascii="Arial" w:hAnsi="Arial" w:cs="Arial"/>
          <w:sz w:val="20"/>
          <w:szCs w:val="20"/>
        </w:rPr>
        <w:t>(</w:t>
      </w:r>
      <w:proofErr w:type="spellStart"/>
      <w:r w:rsidR="006C7DF9" w:rsidRPr="002C4967">
        <w:rPr>
          <w:rFonts w:ascii="Arial" w:hAnsi="Arial" w:cs="Arial"/>
          <w:sz w:val="20"/>
          <w:szCs w:val="20"/>
        </w:rPr>
        <w:t>łam</w:t>
      </w:r>
      <w:proofErr w:type="spellEnd"/>
      <w:r w:rsidR="006C7DF9" w:rsidRPr="002C4967">
        <w:rPr>
          <w:rFonts w:ascii="Arial" w:hAnsi="Arial" w:cs="Arial"/>
          <w:sz w:val="20"/>
          <w:szCs w:val="20"/>
        </w:rPr>
        <w:t>)(-</w:t>
      </w:r>
      <w:proofErr w:type="spellStart"/>
      <w:r w:rsidR="006C7DF9" w:rsidRPr="002C4967">
        <w:rPr>
          <w:rFonts w:ascii="Arial" w:hAnsi="Arial" w:cs="Arial"/>
          <w:sz w:val="20"/>
          <w:szCs w:val="20"/>
        </w:rPr>
        <w:t>liśmy</w:t>
      </w:r>
      <w:proofErr w:type="spellEnd"/>
      <w:r w:rsidR="006C7DF9" w:rsidRPr="002C4967">
        <w:rPr>
          <w:rFonts w:ascii="Arial" w:hAnsi="Arial" w:cs="Arial"/>
          <w:sz w:val="20"/>
          <w:szCs w:val="20"/>
        </w:rPr>
        <w:t xml:space="preserve">) </w:t>
      </w:r>
      <w:proofErr w:type="spellStart"/>
      <w:r w:rsidR="006C7DF9" w:rsidRPr="002C4967">
        <w:rPr>
          <w:rFonts w:ascii="Arial" w:hAnsi="Arial" w:cs="Arial"/>
          <w:sz w:val="20"/>
          <w:szCs w:val="20"/>
        </w:rPr>
        <w:t>się</w:t>
      </w:r>
      <w:proofErr w:type="spellEnd"/>
      <w:r w:rsidR="006C7DF9" w:rsidRPr="002C4967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6C7DF9" w:rsidRPr="002C4967">
        <w:rPr>
          <w:rFonts w:ascii="Arial" w:hAnsi="Arial" w:cs="Arial"/>
          <w:sz w:val="20"/>
          <w:szCs w:val="20"/>
        </w:rPr>
        <w:t>treścią</w:t>
      </w:r>
      <w:proofErr w:type="spellEnd"/>
      <w:r w:rsidR="006C7DF9" w:rsidRPr="002C4967">
        <w:rPr>
          <w:rFonts w:ascii="Arial" w:hAnsi="Arial" w:cs="Arial"/>
          <w:sz w:val="20"/>
          <w:szCs w:val="20"/>
        </w:rPr>
        <w:t xml:space="preserve"> SPECYFIKACJI WARUNKÓW ZAMÓWIENIA i </w:t>
      </w:r>
      <w:proofErr w:type="spellStart"/>
      <w:r w:rsidR="006C7DF9" w:rsidRPr="002C4967">
        <w:rPr>
          <w:rFonts w:ascii="Arial" w:hAnsi="Arial" w:cs="Arial"/>
          <w:sz w:val="20"/>
          <w:szCs w:val="20"/>
        </w:rPr>
        <w:t>nie</w:t>
      </w:r>
      <w:proofErr w:type="spellEnd"/>
      <w:r w:rsidR="006C7DF9" w:rsidRPr="002C4967">
        <w:rPr>
          <w:rFonts w:ascii="Arial" w:hAnsi="Arial" w:cs="Arial"/>
          <w:sz w:val="20"/>
          <w:szCs w:val="20"/>
        </w:rPr>
        <w:t xml:space="preserve"> wnoszę(-simy) do niej zastrzeżeń oraz zdobyłem(łam)(-liśmy) wszelkie informacje niezbędne do właściwego opracowania oferty oraz do należytego wykonania przedmiotu zamówienia,</w:t>
      </w:r>
    </w:p>
    <w:p w:rsidR="00A11302" w:rsidRPr="002C4967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 w:rsidRPr="002C4967">
        <w:rPr>
          <w:rFonts w:ascii="Arial" w:hAnsi="Arial" w:cs="Arial"/>
          <w:sz w:val="20"/>
          <w:szCs w:val="20"/>
        </w:rPr>
        <w:t xml:space="preserve">3) </w:t>
      </w:r>
      <w:r w:rsidR="00A11302" w:rsidRPr="002C4967">
        <w:rPr>
          <w:rFonts w:ascii="Arial" w:hAnsi="Arial" w:cs="Arial"/>
          <w:sz w:val="20"/>
          <w:szCs w:val="20"/>
        </w:rPr>
        <w:t xml:space="preserve">w </w:t>
      </w:r>
      <w:proofErr w:type="spellStart"/>
      <w:r w:rsidR="00A11302" w:rsidRPr="002C4967">
        <w:rPr>
          <w:rFonts w:ascii="Arial" w:hAnsi="Arial" w:cs="Arial"/>
          <w:sz w:val="20"/>
          <w:szCs w:val="20"/>
        </w:rPr>
        <w:t>cenie</w:t>
      </w:r>
      <w:proofErr w:type="spellEnd"/>
      <w:r w:rsidR="00A11302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2C4967">
        <w:rPr>
          <w:rFonts w:ascii="Arial" w:hAnsi="Arial" w:cs="Arial"/>
          <w:sz w:val="20"/>
          <w:szCs w:val="20"/>
        </w:rPr>
        <w:t>oferty</w:t>
      </w:r>
      <w:proofErr w:type="spellEnd"/>
      <w:r w:rsidR="00A11302" w:rsidRPr="002C4967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A11302" w:rsidRPr="002C4967">
        <w:rPr>
          <w:rFonts w:ascii="Arial" w:hAnsi="Arial" w:cs="Arial"/>
          <w:sz w:val="20"/>
          <w:szCs w:val="20"/>
        </w:rPr>
        <w:t>zostały</w:t>
      </w:r>
      <w:proofErr w:type="spellEnd"/>
      <w:r w:rsidR="00A11302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2C4967">
        <w:rPr>
          <w:rFonts w:ascii="Arial" w:hAnsi="Arial" w:cs="Arial"/>
          <w:sz w:val="20"/>
          <w:szCs w:val="20"/>
        </w:rPr>
        <w:t>uwzględnione</w:t>
      </w:r>
      <w:proofErr w:type="spellEnd"/>
      <w:r w:rsidR="00A11302" w:rsidRPr="002C4967">
        <w:rPr>
          <w:rFonts w:ascii="Arial" w:hAnsi="Arial" w:cs="Arial"/>
          <w:sz w:val="20"/>
          <w:szCs w:val="20"/>
        </w:rPr>
        <w:t xml:space="preserve"> wszystkie koszty wykonania i realizacji przyszłego świadczenia umownego,</w:t>
      </w:r>
    </w:p>
    <w:p w:rsidR="00A11302" w:rsidRPr="002C4967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 w:rsidRPr="002C4967">
        <w:rPr>
          <w:rFonts w:ascii="Arial" w:hAnsi="Arial" w:cs="Arial"/>
          <w:sz w:val="20"/>
          <w:szCs w:val="20"/>
        </w:rPr>
        <w:t xml:space="preserve">4) </w:t>
      </w:r>
      <w:proofErr w:type="spellStart"/>
      <w:r w:rsidR="00A11302" w:rsidRPr="002C4967">
        <w:rPr>
          <w:rFonts w:ascii="Arial" w:hAnsi="Arial" w:cs="Arial"/>
          <w:sz w:val="20"/>
          <w:szCs w:val="20"/>
        </w:rPr>
        <w:t>zamówienie</w:t>
      </w:r>
      <w:proofErr w:type="spellEnd"/>
      <w:r w:rsidR="00A11302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2C4967">
        <w:rPr>
          <w:rFonts w:ascii="Arial" w:hAnsi="Arial" w:cs="Arial"/>
          <w:sz w:val="20"/>
          <w:szCs w:val="20"/>
        </w:rPr>
        <w:t>przyjmuję</w:t>
      </w:r>
      <w:proofErr w:type="spellEnd"/>
      <w:r w:rsidR="00A11302" w:rsidRPr="002C4967">
        <w:rPr>
          <w:rFonts w:ascii="Arial" w:hAnsi="Arial" w:cs="Arial"/>
          <w:sz w:val="20"/>
          <w:szCs w:val="20"/>
        </w:rPr>
        <w:t xml:space="preserve">(-emy) do </w:t>
      </w:r>
      <w:proofErr w:type="spellStart"/>
      <w:r w:rsidR="00A11302" w:rsidRPr="002C4967">
        <w:rPr>
          <w:rFonts w:ascii="Arial" w:hAnsi="Arial" w:cs="Arial"/>
          <w:sz w:val="20"/>
          <w:szCs w:val="20"/>
        </w:rPr>
        <w:t>realizacji</w:t>
      </w:r>
      <w:proofErr w:type="spellEnd"/>
      <w:r w:rsidR="00A11302" w:rsidRPr="002C4967">
        <w:rPr>
          <w:rFonts w:ascii="Arial" w:hAnsi="Arial" w:cs="Arial"/>
          <w:sz w:val="20"/>
          <w:szCs w:val="20"/>
        </w:rPr>
        <w:t xml:space="preserve"> bez zastrzeżeń i </w:t>
      </w:r>
      <w:proofErr w:type="spellStart"/>
      <w:r w:rsidR="00A11302" w:rsidRPr="002C4967">
        <w:rPr>
          <w:rFonts w:ascii="Arial" w:hAnsi="Arial" w:cs="Arial"/>
          <w:sz w:val="20"/>
          <w:szCs w:val="20"/>
        </w:rPr>
        <w:t>wykonam</w:t>
      </w:r>
      <w:proofErr w:type="spellEnd"/>
      <w:r w:rsidR="00A11302" w:rsidRPr="002C4967">
        <w:rPr>
          <w:rFonts w:ascii="Arial" w:hAnsi="Arial" w:cs="Arial"/>
          <w:sz w:val="20"/>
          <w:szCs w:val="20"/>
        </w:rPr>
        <w:t xml:space="preserve">(-y) </w:t>
      </w:r>
      <w:proofErr w:type="spellStart"/>
      <w:r w:rsidR="00A11302" w:rsidRPr="002C4967">
        <w:rPr>
          <w:rFonts w:ascii="Arial" w:hAnsi="Arial" w:cs="Arial"/>
          <w:sz w:val="20"/>
          <w:szCs w:val="20"/>
        </w:rPr>
        <w:t>zakres</w:t>
      </w:r>
      <w:proofErr w:type="spellEnd"/>
      <w:r w:rsidR="00A11302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4938" w:rsidRPr="002C4967">
        <w:rPr>
          <w:rFonts w:ascii="Arial" w:hAnsi="Arial" w:cs="Arial"/>
          <w:sz w:val="20"/>
          <w:szCs w:val="20"/>
        </w:rPr>
        <w:t>dostaw</w:t>
      </w:r>
      <w:proofErr w:type="spellEnd"/>
      <w:r w:rsidR="00E34938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4938" w:rsidRPr="002C4967">
        <w:rPr>
          <w:rFonts w:ascii="Arial" w:hAnsi="Arial" w:cs="Arial"/>
          <w:sz w:val="20"/>
          <w:szCs w:val="20"/>
        </w:rPr>
        <w:t>wynikający</w:t>
      </w:r>
      <w:proofErr w:type="spellEnd"/>
      <w:r w:rsidR="00E34938" w:rsidRPr="002C4967">
        <w:rPr>
          <w:rFonts w:ascii="Arial" w:hAnsi="Arial" w:cs="Arial"/>
          <w:sz w:val="20"/>
          <w:szCs w:val="20"/>
        </w:rPr>
        <w:t xml:space="preserve"> </w:t>
      </w:r>
      <w:r w:rsidR="00A11302" w:rsidRPr="002C4967">
        <w:rPr>
          <w:rFonts w:ascii="Arial" w:hAnsi="Arial" w:cs="Arial"/>
          <w:sz w:val="20"/>
          <w:szCs w:val="20"/>
        </w:rPr>
        <w:t xml:space="preserve">z </w:t>
      </w:r>
      <w:proofErr w:type="spellStart"/>
      <w:r w:rsidR="00A11302" w:rsidRPr="002C4967">
        <w:rPr>
          <w:rFonts w:ascii="Arial" w:hAnsi="Arial" w:cs="Arial"/>
          <w:sz w:val="20"/>
          <w:szCs w:val="20"/>
        </w:rPr>
        <w:t>przedmiotu</w:t>
      </w:r>
      <w:proofErr w:type="spellEnd"/>
      <w:r w:rsidR="00A11302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2C4967">
        <w:rPr>
          <w:rFonts w:ascii="Arial" w:hAnsi="Arial" w:cs="Arial"/>
          <w:sz w:val="20"/>
          <w:szCs w:val="20"/>
        </w:rPr>
        <w:t>zamówienia</w:t>
      </w:r>
      <w:proofErr w:type="spellEnd"/>
      <w:r w:rsidR="00A11302" w:rsidRPr="002C4967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A11302" w:rsidRPr="002C4967">
        <w:rPr>
          <w:rFonts w:ascii="Arial" w:hAnsi="Arial" w:cs="Arial"/>
          <w:sz w:val="20"/>
          <w:szCs w:val="20"/>
        </w:rPr>
        <w:t>należytą</w:t>
      </w:r>
      <w:proofErr w:type="spellEnd"/>
      <w:r w:rsidR="00A11302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2C4967">
        <w:rPr>
          <w:rFonts w:ascii="Arial" w:hAnsi="Arial" w:cs="Arial"/>
          <w:sz w:val="20"/>
          <w:szCs w:val="20"/>
        </w:rPr>
        <w:t>starannością</w:t>
      </w:r>
      <w:proofErr w:type="spellEnd"/>
      <w:r w:rsidR="00E34938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2C4967">
        <w:rPr>
          <w:rFonts w:ascii="Arial" w:hAnsi="Arial" w:cs="Arial"/>
          <w:sz w:val="20"/>
          <w:szCs w:val="20"/>
        </w:rPr>
        <w:t>według</w:t>
      </w:r>
      <w:proofErr w:type="spellEnd"/>
      <w:r w:rsidR="00A11302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2C4967">
        <w:rPr>
          <w:rFonts w:ascii="Arial" w:hAnsi="Arial" w:cs="Arial"/>
          <w:sz w:val="20"/>
          <w:szCs w:val="20"/>
        </w:rPr>
        <w:t>obowiązujących</w:t>
      </w:r>
      <w:proofErr w:type="spellEnd"/>
      <w:r w:rsidR="00A11302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2C4967">
        <w:rPr>
          <w:rFonts w:ascii="Arial" w:hAnsi="Arial" w:cs="Arial"/>
          <w:sz w:val="20"/>
          <w:szCs w:val="20"/>
        </w:rPr>
        <w:t>przepisów</w:t>
      </w:r>
      <w:proofErr w:type="spellEnd"/>
      <w:r w:rsidR="00A11302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2C4967">
        <w:rPr>
          <w:rFonts w:ascii="Arial" w:hAnsi="Arial" w:cs="Arial"/>
          <w:sz w:val="20"/>
          <w:szCs w:val="20"/>
        </w:rPr>
        <w:t>prawnych</w:t>
      </w:r>
      <w:proofErr w:type="spellEnd"/>
      <w:r w:rsidR="00A11302" w:rsidRPr="002C4967">
        <w:rPr>
          <w:rFonts w:ascii="Arial" w:hAnsi="Arial" w:cs="Arial"/>
          <w:sz w:val="20"/>
          <w:szCs w:val="20"/>
        </w:rPr>
        <w:t xml:space="preserve"> za oferowaną cenę,</w:t>
      </w:r>
    </w:p>
    <w:p w:rsidR="00C97F55" w:rsidRPr="002C4967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 w:rsidRPr="002C4967">
        <w:rPr>
          <w:rFonts w:ascii="Arial" w:hAnsi="Arial" w:cs="Arial"/>
          <w:sz w:val="20"/>
          <w:szCs w:val="20"/>
          <w:lang w:eastAsia="pl-PL"/>
        </w:rPr>
        <w:t xml:space="preserve">5) </w:t>
      </w:r>
      <w:proofErr w:type="spellStart"/>
      <w:r w:rsidR="00C97F55" w:rsidRPr="002C4967">
        <w:rPr>
          <w:rFonts w:ascii="Arial" w:hAnsi="Arial" w:cs="Arial"/>
          <w:sz w:val="20"/>
          <w:szCs w:val="20"/>
          <w:lang w:eastAsia="pl-PL"/>
        </w:rPr>
        <w:t>uważam</w:t>
      </w:r>
      <w:proofErr w:type="spellEnd"/>
      <w:r w:rsidR="00C97F55" w:rsidRPr="002C4967">
        <w:rPr>
          <w:rFonts w:ascii="Arial" w:hAnsi="Arial" w:cs="Arial"/>
          <w:sz w:val="20"/>
          <w:szCs w:val="20"/>
          <w:lang w:eastAsia="pl-PL"/>
        </w:rPr>
        <w:t xml:space="preserve">(-y) </w:t>
      </w:r>
      <w:proofErr w:type="spellStart"/>
      <w:r w:rsidR="00C97F55" w:rsidRPr="002C4967">
        <w:rPr>
          <w:rFonts w:ascii="Arial" w:hAnsi="Arial" w:cs="Arial"/>
          <w:sz w:val="20"/>
          <w:szCs w:val="20"/>
          <w:lang w:eastAsia="pl-PL"/>
        </w:rPr>
        <w:t>się</w:t>
      </w:r>
      <w:proofErr w:type="spellEnd"/>
      <w:r w:rsidR="00C97F55" w:rsidRPr="002C4967">
        <w:rPr>
          <w:rFonts w:ascii="Arial" w:hAnsi="Arial" w:cs="Arial"/>
          <w:sz w:val="20"/>
          <w:szCs w:val="20"/>
          <w:lang w:eastAsia="pl-PL"/>
        </w:rPr>
        <w:t xml:space="preserve"> za </w:t>
      </w:r>
      <w:proofErr w:type="spellStart"/>
      <w:r w:rsidR="00C97F55" w:rsidRPr="002C4967">
        <w:rPr>
          <w:rFonts w:ascii="Arial" w:hAnsi="Arial" w:cs="Arial"/>
          <w:sz w:val="20"/>
          <w:szCs w:val="20"/>
          <w:lang w:eastAsia="pl-PL"/>
        </w:rPr>
        <w:t>związanego</w:t>
      </w:r>
      <w:proofErr w:type="spellEnd"/>
      <w:r w:rsidR="00C97F55" w:rsidRPr="002B44F6">
        <w:rPr>
          <w:rFonts w:ascii="Arial" w:hAnsi="Arial" w:cs="Arial"/>
          <w:sz w:val="20"/>
          <w:szCs w:val="20"/>
          <w:lang w:eastAsia="pl-PL"/>
        </w:rPr>
        <w:t>(-ą)(-ych) złożoną ofertą przez okres 30 dni</w:t>
      </w:r>
      <w:r w:rsidR="00C97F55" w:rsidRPr="002B44F6">
        <w:rPr>
          <w:rFonts w:ascii="Arial" w:hAnsi="Arial" w:cs="Arial"/>
          <w:bCs/>
          <w:sz w:val="20"/>
          <w:szCs w:val="20"/>
          <w:lang w:eastAsia="pl-PL"/>
        </w:rPr>
        <w:t>,</w:t>
      </w:r>
      <w:r w:rsidR="00C97F55" w:rsidRPr="002B44F6">
        <w:rPr>
          <w:rFonts w:ascii="Arial" w:hAnsi="Arial" w:cs="Arial"/>
          <w:sz w:val="20"/>
          <w:szCs w:val="20"/>
        </w:rPr>
        <w:t xml:space="preserve"> licząc od upływu terminu do składania ofert </w:t>
      </w:r>
      <w:proofErr w:type="spellStart"/>
      <w:r w:rsidR="00C97F55" w:rsidRPr="002B44F6">
        <w:rPr>
          <w:rFonts w:ascii="Arial" w:hAnsi="Arial" w:cs="Arial"/>
          <w:sz w:val="20"/>
          <w:szCs w:val="20"/>
        </w:rPr>
        <w:t>wraz</w:t>
      </w:r>
      <w:proofErr w:type="spellEnd"/>
      <w:r w:rsidR="00C97F55" w:rsidRPr="002B44F6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C97F55" w:rsidRPr="002B44F6">
        <w:rPr>
          <w:rFonts w:ascii="Arial" w:hAnsi="Arial" w:cs="Arial"/>
          <w:sz w:val="20"/>
          <w:szCs w:val="20"/>
        </w:rPr>
        <w:t>tym</w:t>
      </w:r>
      <w:proofErr w:type="spellEnd"/>
      <w:r w:rsidR="00C97F55" w:rsidRPr="002B44F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97F55" w:rsidRPr="002B44F6">
        <w:rPr>
          <w:rFonts w:ascii="Arial" w:hAnsi="Arial" w:cs="Arial"/>
          <w:sz w:val="20"/>
          <w:szCs w:val="20"/>
        </w:rPr>
        <w:t>dniem</w:t>
      </w:r>
      <w:proofErr w:type="spellEnd"/>
      <w:r w:rsidRPr="002B44F6">
        <w:rPr>
          <w:rFonts w:ascii="Arial" w:hAnsi="Arial" w:cs="Arial"/>
          <w:sz w:val="20"/>
          <w:szCs w:val="20"/>
        </w:rPr>
        <w:t xml:space="preserve"> tj. do </w:t>
      </w:r>
      <w:proofErr w:type="spellStart"/>
      <w:r w:rsidRPr="002B44F6">
        <w:rPr>
          <w:rFonts w:ascii="Arial" w:hAnsi="Arial" w:cs="Arial"/>
          <w:sz w:val="20"/>
          <w:szCs w:val="20"/>
        </w:rPr>
        <w:t>dnia</w:t>
      </w:r>
      <w:proofErr w:type="spellEnd"/>
      <w:r w:rsidRPr="002B44F6">
        <w:rPr>
          <w:rFonts w:ascii="Arial" w:hAnsi="Arial" w:cs="Arial"/>
          <w:sz w:val="20"/>
          <w:szCs w:val="20"/>
        </w:rPr>
        <w:t xml:space="preserve"> </w:t>
      </w:r>
      <w:r w:rsidR="006456F9">
        <w:rPr>
          <w:rFonts w:ascii="Arial" w:hAnsi="Arial" w:cs="Arial"/>
          <w:sz w:val="20"/>
          <w:szCs w:val="20"/>
        </w:rPr>
        <w:t>15</w:t>
      </w:r>
      <w:r w:rsidR="003E734D" w:rsidRPr="002B44F6">
        <w:rPr>
          <w:rFonts w:ascii="Arial" w:hAnsi="Arial" w:cs="Arial"/>
          <w:sz w:val="20"/>
          <w:szCs w:val="20"/>
        </w:rPr>
        <w:t>.</w:t>
      </w:r>
      <w:r w:rsidR="006456F9">
        <w:rPr>
          <w:rFonts w:ascii="Arial" w:hAnsi="Arial" w:cs="Arial"/>
          <w:sz w:val="20"/>
          <w:szCs w:val="20"/>
        </w:rPr>
        <w:t>03</w:t>
      </w:r>
      <w:r w:rsidR="006B7049" w:rsidRPr="002B44F6">
        <w:rPr>
          <w:rFonts w:ascii="Arial" w:hAnsi="Arial" w:cs="Arial"/>
          <w:sz w:val="20"/>
          <w:szCs w:val="20"/>
        </w:rPr>
        <w:t>.</w:t>
      </w:r>
      <w:r w:rsidR="003E734D" w:rsidRPr="002B44F6">
        <w:rPr>
          <w:rFonts w:ascii="Arial" w:hAnsi="Arial" w:cs="Arial"/>
          <w:sz w:val="20"/>
          <w:szCs w:val="20"/>
        </w:rPr>
        <w:t>202</w:t>
      </w:r>
      <w:r w:rsidR="006456F9">
        <w:rPr>
          <w:rFonts w:ascii="Arial" w:hAnsi="Arial" w:cs="Arial"/>
          <w:sz w:val="20"/>
          <w:szCs w:val="20"/>
        </w:rPr>
        <w:t>5</w:t>
      </w:r>
      <w:r w:rsidRPr="002B44F6">
        <w:rPr>
          <w:rFonts w:ascii="Arial" w:hAnsi="Arial" w:cs="Arial"/>
          <w:sz w:val="20"/>
          <w:szCs w:val="20"/>
        </w:rPr>
        <w:t xml:space="preserve"> r.</w:t>
      </w:r>
      <w:r w:rsidR="00C97F55" w:rsidRPr="002B44F6">
        <w:rPr>
          <w:rFonts w:ascii="Arial" w:hAnsi="Arial" w:cs="Arial"/>
          <w:sz w:val="20"/>
          <w:szCs w:val="20"/>
        </w:rPr>
        <w:t>,</w:t>
      </w:r>
    </w:p>
    <w:p w:rsidR="00A11302" w:rsidRPr="002C4967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 w:rsidRPr="002C4967">
        <w:rPr>
          <w:rFonts w:ascii="Arial" w:hAnsi="Arial" w:cs="Arial"/>
          <w:sz w:val="20"/>
          <w:szCs w:val="20"/>
        </w:rPr>
        <w:t xml:space="preserve">6) </w:t>
      </w:r>
      <w:proofErr w:type="spellStart"/>
      <w:r w:rsidR="00A11302" w:rsidRPr="002C4967">
        <w:rPr>
          <w:rFonts w:ascii="Arial" w:hAnsi="Arial" w:cs="Arial"/>
          <w:sz w:val="20"/>
          <w:szCs w:val="20"/>
        </w:rPr>
        <w:t>zawart</w:t>
      </w:r>
      <w:r w:rsidR="00E34938" w:rsidRPr="002C4967">
        <w:rPr>
          <w:rFonts w:ascii="Arial" w:hAnsi="Arial" w:cs="Arial"/>
          <w:sz w:val="20"/>
          <w:szCs w:val="20"/>
        </w:rPr>
        <w:t>e</w:t>
      </w:r>
      <w:proofErr w:type="spellEnd"/>
      <w:r w:rsidR="00A11302" w:rsidRPr="002C4967">
        <w:rPr>
          <w:rFonts w:ascii="Arial" w:hAnsi="Arial" w:cs="Arial"/>
          <w:sz w:val="20"/>
          <w:szCs w:val="20"/>
        </w:rPr>
        <w:t xml:space="preserve"> w </w:t>
      </w:r>
      <w:r w:rsidR="007A28D9" w:rsidRPr="002C4967">
        <w:rPr>
          <w:rFonts w:ascii="Arial" w:hAnsi="Arial" w:cs="Arial"/>
          <w:sz w:val="20"/>
          <w:szCs w:val="20"/>
        </w:rPr>
        <w:t xml:space="preserve">SPECYFIKACJI WARUNKÓW ZAMÓWIENIA </w:t>
      </w:r>
      <w:proofErr w:type="spellStart"/>
      <w:r w:rsidR="00E34938" w:rsidRPr="002C4967">
        <w:rPr>
          <w:rFonts w:ascii="Arial" w:hAnsi="Arial" w:cs="Arial"/>
          <w:sz w:val="20"/>
          <w:szCs w:val="20"/>
        </w:rPr>
        <w:t>Istotne</w:t>
      </w:r>
      <w:proofErr w:type="spellEnd"/>
      <w:r w:rsidR="00E34938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4938" w:rsidRPr="002C4967">
        <w:rPr>
          <w:rFonts w:ascii="Arial" w:hAnsi="Arial" w:cs="Arial"/>
          <w:sz w:val="20"/>
          <w:szCs w:val="20"/>
        </w:rPr>
        <w:t>postanowienia</w:t>
      </w:r>
      <w:proofErr w:type="spellEnd"/>
      <w:r w:rsidR="00E34938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4938" w:rsidRPr="002C4967">
        <w:rPr>
          <w:rFonts w:ascii="Arial" w:hAnsi="Arial" w:cs="Arial"/>
          <w:sz w:val="20"/>
          <w:szCs w:val="20"/>
        </w:rPr>
        <w:t>umowy</w:t>
      </w:r>
      <w:proofErr w:type="spellEnd"/>
      <w:r w:rsidR="00A11302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2C4967">
        <w:rPr>
          <w:rFonts w:ascii="Arial" w:hAnsi="Arial" w:cs="Arial"/>
          <w:sz w:val="20"/>
          <w:szCs w:val="20"/>
        </w:rPr>
        <w:t>został</w:t>
      </w:r>
      <w:r w:rsidR="00E34938" w:rsidRPr="002C4967">
        <w:rPr>
          <w:rFonts w:ascii="Arial" w:hAnsi="Arial" w:cs="Arial"/>
          <w:sz w:val="20"/>
          <w:szCs w:val="20"/>
        </w:rPr>
        <w:t>y</w:t>
      </w:r>
      <w:proofErr w:type="spellEnd"/>
      <w:r w:rsidR="00A11302" w:rsidRPr="002C4967">
        <w:rPr>
          <w:rFonts w:ascii="Arial" w:hAnsi="Arial" w:cs="Arial"/>
          <w:sz w:val="20"/>
          <w:szCs w:val="20"/>
        </w:rPr>
        <w:t xml:space="preserve"> przez</w:t>
      </w:r>
      <w:r w:rsidR="00C97F55" w:rsidRPr="002C4967">
        <w:rPr>
          <w:rFonts w:ascii="Arial" w:hAnsi="Arial" w:cs="Arial"/>
          <w:sz w:val="20"/>
          <w:szCs w:val="20"/>
        </w:rPr>
        <w:t>(e)</w:t>
      </w:r>
      <w:r w:rsidR="00A11302" w:rsidRPr="002C4967">
        <w:rPr>
          <w:rFonts w:ascii="Arial" w:hAnsi="Arial" w:cs="Arial"/>
          <w:sz w:val="20"/>
          <w:szCs w:val="20"/>
        </w:rPr>
        <w:t xml:space="preserve"> </w:t>
      </w:r>
      <w:r w:rsidR="00C97F55" w:rsidRPr="002C4967">
        <w:rPr>
          <w:rFonts w:ascii="Arial" w:hAnsi="Arial" w:cs="Arial"/>
          <w:sz w:val="20"/>
          <w:szCs w:val="20"/>
        </w:rPr>
        <w:t>nas (mnie)</w:t>
      </w:r>
      <w:r w:rsidR="00A11302" w:rsidRPr="002C4967">
        <w:rPr>
          <w:rFonts w:ascii="Arial" w:hAnsi="Arial" w:cs="Arial"/>
          <w:sz w:val="20"/>
          <w:szCs w:val="20"/>
        </w:rPr>
        <w:t xml:space="preserve"> zaakceptowany i w razie wybrania naszej</w:t>
      </w:r>
      <w:r w:rsidR="00C97F55" w:rsidRPr="002C4967">
        <w:rPr>
          <w:rFonts w:ascii="Arial" w:hAnsi="Arial" w:cs="Arial"/>
          <w:sz w:val="20"/>
          <w:szCs w:val="20"/>
        </w:rPr>
        <w:t>(mojej)</w:t>
      </w:r>
      <w:r w:rsidR="00A11302" w:rsidRPr="002C4967">
        <w:rPr>
          <w:rFonts w:ascii="Arial" w:hAnsi="Arial" w:cs="Arial"/>
          <w:sz w:val="20"/>
          <w:szCs w:val="20"/>
        </w:rPr>
        <w:t xml:space="preserve"> oferty zobowiązuj</w:t>
      </w:r>
      <w:r w:rsidR="00C97F55" w:rsidRPr="002C4967">
        <w:rPr>
          <w:rFonts w:ascii="Arial" w:hAnsi="Arial" w:cs="Arial"/>
          <w:sz w:val="20"/>
          <w:szCs w:val="20"/>
        </w:rPr>
        <w:t>emy(</w:t>
      </w:r>
      <w:r w:rsidR="00A11302" w:rsidRPr="002C4967">
        <w:rPr>
          <w:rFonts w:ascii="Arial" w:hAnsi="Arial" w:cs="Arial"/>
          <w:sz w:val="20"/>
          <w:szCs w:val="20"/>
        </w:rPr>
        <w:t>ę</w:t>
      </w:r>
      <w:r w:rsidR="00C97F55" w:rsidRPr="002C4967">
        <w:rPr>
          <w:rFonts w:ascii="Arial" w:hAnsi="Arial" w:cs="Arial"/>
          <w:sz w:val="20"/>
          <w:szCs w:val="20"/>
        </w:rPr>
        <w:t>)</w:t>
      </w:r>
      <w:r w:rsidR="00A11302" w:rsidRPr="002C4967">
        <w:rPr>
          <w:rFonts w:ascii="Arial" w:hAnsi="Arial" w:cs="Arial"/>
          <w:sz w:val="20"/>
          <w:szCs w:val="20"/>
        </w:rPr>
        <w:t xml:space="preserve"> się do jej podpisania w miejscu i terminie określonym przez Zamawiającego oraz do wniesienia zabezpieczenia należytego wykonania umowy,</w:t>
      </w:r>
    </w:p>
    <w:p w:rsidR="00AD6658" w:rsidRPr="002C4967" w:rsidRDefault="00E34938" w:rsidP="00AD6658">
      <w:pPr>
        <w:pStyle w:val="Bezodstpw"/>
        <w:spacing w:line="276" w:lineRule="auto"/>
        <w:ind w:left="567" w:hanging="283"/>
        <w:rPr>
          <w:rFonts w:ascii="Arial" w:hAnsi="Arial" w:cs="Arial"/>
          <w:bCs/>
          <w:sz w:val="20"/>
          <w:szCs w:val="20"/>
        </w:rPr>
      </w:pPr>
      <w:r w:rsidRPr="002C4967">
        <w:rPr>
          <w:rFonts w:ascii="Arial" w:hAnsi="Arial" w:cs="Arial"/>
          <w:bCs/>
          <w:sz w:val="20"/>
          <w:szCs w:val="20"/>
        </w:rPr>
        <w:t>7</w:t>
      </w:r>
      <w:r w:rsidR="002D6C8C" w:rsidRPr="002C4967">
        <w:rPr>
          <w:rFonts w:ascii="Arial" w:hAnsi="Arial" w:cs="Arial"/>
          <w:bCs/>
          <w:sz w:val="20"/>
          <w:szCs w:val="20"/>
        </w:rPr>
        <w:t xml:space="preserve">) </w:t>
      </w:r>
      <w:proofErr w:type="spellStart"/>
      <w:r w:rsidR="00A11302" w:rsidRPr="002C4967">
        <w:rPr>
          <w:rFonts w:ascii="Arial" w:hAnsi="Arial" w:cs="Arial"/>
          <w:bCs/>
          <w:sz w:val="20"/>
          <w:szCs w:val="20"/>
        </w:rPr>
        <w:t>wypełniłem</w:t>
      </w:r>
      <w:proofErr w:type="spellEnd"/>
      <w:r w:rsidR="00254109" w:rsidRPr="002C4967">
        <w:rPr>
          <w:rFonts w:ascii="Arial" w:hAnsi="Arial" w:cs="Arial"/>
          <w:bCs/>
          <w:sz w:val="20"/>
          <w:szCs w:val="20"/>
        </w:rPr>
        <w:t>(-am)(-</w:t>
      </w:r>
      <w:proofErr w:type="spellStart"/>
      <w:r w:rsidR="00254109" w:rsidRPr="002C4967">
        <w:rPr>
          <w:rFonts w:ascii="Arial" w:hAnsi="Arial" w:cs="Arial"/>
          <w:bCs/>
          <w:sz w:val="20"/>
          <w:szCs w:val="20"/>
        </w:rPr>
        <w:t>liśmy</w:t>
      </w:r>
      <w:proofErr w:type="spellEnd"/>
      <w:r w:rsidR="00254109" w:rsidRPr="002C4967">
        <w:rPr>
          <w:rFonts w:ascii="Arial" w:hAnsi="Arial" w:cs="Arial"/>
          <w:bCs/>
          <w:sz w:val="20"/>
          <w:szCs w:val="20"/>
        </w:rPr>
        <w:t xml:space="preserve">) </w:t>
      </w:r>
      <w:r w:rsidR="00A11302" w:rsidRPr="002C4967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A11302" w:rsidRPr="002C4967">
        <w:rPr>
          <w:rFonts w:ascii="Arial" w:hAnsi="Arial" w:cs="Arial"/>
          <w:bCs/>
          <w:sz w:val="20"/>
          <w:szCs w:val="20"/>
        </w:rPr>
        <w:t>obowiązki</w:t>
      </w:r>
      <w:proofErr w:type="spellEnd"/>
      <w:r w:rsidR="00A11302" w:rsidRPr="002C4967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A11302" w:rsidRPr="002C4967">
        <w:rPr>
          <w:rFonts w:ascii="Arial" w:hAnsi="Arial" w:cs="Arial"/>
          <w:bCs/>
          <w:sz w:val="20"/>
          <w:szCs w:val="20"/>
        </w:rPr>
        <w:t>informacyjne</w:t>
      </w:r>
      <w:proofErr w:type="spellEnd"/>
      <w:r w:rsidR="00A11302" w:rsidRPr="002C4967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A11302" w:rsidRPr="002C4967">
        <w:rPr>
          <w:rFonts w:ascii="Arial" w:hAnsi="Arial" w:cs="Arial"/>
          <w:bCs/>
          <w:sz w:val="20"/>
          <w:szCs w:val="20"/>
        </w:rPr>
        <w:t>przewidziane</w:t>
      </w:r>
      <w:proofErr w:type="spellEnd"/>
      <w:r w:rsidR="00A11302" w:rsidRPr="002C4967">
        <w:rPr>
          <w:rFonts w:ascii="Arial" w:hAnsi="Arial" w:cs="Arial"/>
          <w:bCs/>
          <w:sz w:val="20"/>
          <w:szCs w:val="20"/>
        </w:rPr>
        <w:t xml:space="preserve"> w art. 13 lub art. 14 RODO</w:t>
      </w:r>
      <w:r w:rsidR="00A11302" w:rsidRPr="002C4967">
        <w:rPr>
          <w:rStyle w:val="Odwoanieprzypisudolnego"/>
          <w:rFonts w:ascii="Arial" w:hAnsi="Arial" w:cs="Arial"/>
          <w:bCs/>
          <w:sz w:val="20"/>
          <w:szCs w:val="20"/>
        </w:rPr>
        <w:footnoteReference w:id="3"/>
      </w:r>
      <w:r w:rsidR="00A11302" w:rsidRPr="002C4967">
        <w:rPr>
          <w:rFonts w:ascii="Arial" w:hAnsi="Arial" w:cs="Arial"/>
          <w:bCs/>
          <w:sz w:val="20"/>
          <w:szCs w:val="20"/>
          <w:vertAlign w:val="superscript"/>
        </w:rPr>
        <w:t xml:space="preserve"> </w:t>
      </w:r>
      <w:r w:rsidR="00A11302" w:rsidRPr="002C4967">
        <w:rPr>
          <w:rFonts w:ascii="Arial" w:hAnsi="Arial" w:cs="Arial"/>
          <w:bCs/>
          <w:sz w:val="20"/>
          <w:szCs w:val="20"/>
        </w:rPr>
        <w:t xml:space="preserve"> wobec osób fizycznych, od których dane osobowe bezpośrednio lub pośrednio </w:t>
      </w:r>
      <w:proofErr w:type="spellStart"/>
      <w:r w:rsidR="00A11302" w:rsidRPr="002C4967">
        <w:rPr>
          <w:rFonts w:ascii="Arial" w:hAnsi="Arial" w:cs="Arial"/>
          <w:bCs/>
          <w:sz w:val="20"/>
          <w:szCs w:val="20"/>
        </w:rPr>
        <w:t>pozyskałem</w:t>
      </w:r>
      <w:proofErr w:type="spellEnd"/>
      <w:r w:rsidR="00254109" w:rsidRPr="002C4967">
        <w:rPr>
          <w:rFonts w:ascii="Arial" w:hAnsi="Arial" w:cs="Arial"/>
          <w:bCs/>
          <w:sz w:val="20"/>
          <w:szCs w:val="20"/>
        </w:rPr>
        <w:t>(-am)(-</w:t>
      </w:r>
      <w:proofErr w:type="spellStart"/>
      <w:r w:rsidR="00254109" w:rsidRPr="002C4967">
        <w:rPr>
          <w:rFonts w:ascii="Arial" w:hAnsi="Arial" w:cs="Arial"/>
          <w:bCs/>
          <w:sz w:val="20"/>
          <w:szCs w:val="20"/>
        </w:rPr>
        <w:t>liśmy</w:t>
      </w:r>
      <w:proofErr w:type="spellEnd"/>
      <w:r w:rsidR="00254109" w:rsidRPr="002C4967">
        <w:rPr>
          <w:rFonts w:ascii="Arial" w:hAnsi="Arial" w:cs="Arial"/>
          <w:bCs/>
          <w:sz w:val="20"/>
          <w:szCs w:val="20"/>
        </w:rPr>
        <w:t>)</w:t>
      </w:r>
      <w:r w:rsidR="00254109" w:rsidRPr="002C4967">
        <w:rPr>
          <w:rFonts w:ascii="Arial" w:hAnsi="Arial" w:cs="Arial"/>
          <w:bCs/>
          <w:sz w:val="20"/>
          <w:szCs w:val="20"/>
        </w:rPr>
        <w:br/>
      </w:r>
      <w:r w:rsidR="00A11302" w:rsidRPr="002C4967">
        <w:rPr>
          <w:rFonts w:ascii="Arial" w:hAnsi="Arial" w:cs="Arial"/>
          <w:bCs/>
          <w:sz w:val="20"/>
          <w:szCs w:val="20"/>
        </w:rPr>
        <w:t xml:space="preserve">w celu ubiegania się o udzielenie zamówienia </w:t>
      </w:r>
      <w:proofErr w:type="spellStart"/>
      <w:r w:rsidR="00A11302" w:rsidRPr="002C4967">
        <w:rPr>
          <w:rFonts w:ascii="Arial" w:hAnsi="Arial" w:cs="Arial"/>
          <w:bCs/>
          <w:sz w:val="20"/>
          <w:szCs w:val="20"/>
        </w:rPr>
        <w:t>publicznego</w:t>
      </w:r>
      <w:proofErr w:type="spellEnd"/>
      <w:r w:rsidR="00A11302" w:rsidRPr="002C4967">
        <w:rPr>
          <w:rFonts w:ascii="Arial" w:hAnsi="Arial" w:cs="Arial"/>
          <w:bCs/>
          <w:sz w:val="20"/>
          <w:szCs w:val="20"/>
        </w:rPr>
        <w:t xml:space="preserve"> w </w:t>
      </w:r>
      <w:proofErr w:type="spellStart"/>
      <w:r w:rsidR="00A11302" w:rsidRPr="002C4967">
        <w:rPr>
          <w:rFonts w:ascii="Arial" w:hAnsi="Arial" w:cs="Arial"/>
          <w:bCs/>
          <w:sz w:val="20"/>
          <w:szCs w:val="20"/>
        </w:rPr>
        <w:t>niniejszym</w:t>
      </w:r>
      <w:proofErr w:type="spellEnd"/>
      <w:r w:rsidR="00A11302" w:rsidRPr="002C4967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A11302" w:rsidRPr="002C4967">
        <w:rPr>
          <w:rFonts w:ascii="Arial" w:hAnsi="Arial" w:cs="Arial"/>
          <w:bCs/>
          <w:sz w:val="20"/>
          <w:szCs w:val="20"/>
        </w:rPr>
        <w:t>postępowaniu</w:t>
      </w:r>
      <w:proofErr w:type="spellEnd"/>
      <w:r w:rsidR="00AD6658" w:rsidRPr="002C4967">
        <w:rPr>
          <w:rStyle w:val="Odwoanieprzypisudolnego"/>
          <w:rFonts w:ascii="Arial" w:hAnsi="Arial" w:cs="Arial"/>
          <w:bCs/>
          <w:sz w:val="20"/>
          <w:szCs w:val="20"/>
        </w:rPr>
        <w:footnoteReference w:id="4"/>
      </w:r>
      <w:r w:rsidR="00A11302" w:rsidRPr="002C4967">
        <w:rPr>
          <w:rFonts w:ascii="Arial" w:hAnsi="Arial" w:cs="Arial"/>
          <w:bCs/>
          <w:sz w:val="20"/>
          <w:szCs w:val="20"/>
        </w:rPr>
        <w:t>.</w:t>
      </w:r>
    </w:p>
    <w:p w:rsidR="00535ED9" w:rsidRPr="002C4967" w:rsidRDefault="00FD6EDD" w:rsidP="00E9033A">
      <w:pPr>
        <w:pStyle w:val="Bezodstpw"/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F95F93" w:rsidRPr="002C4967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3E734D" w:rsidRPr="002C4967">
        <w:rPr>
          <w:rFonts w:ascii="Arial" w:hAnsi="Arial" w:cs="Arial"/>
          <w:sz w:val="20"/>
          <w:szCs w:val="20"/>
        </w:rPr>
        <w:t>o</w:t>
      </w:r>
      <w:r w:rsidR="00535ED9" w:rsidRPr="002C4967">
        <w:rPr>
          <w:rFonts w:ascii="Arial" w:hAnsi="Arial" w:cs="Arial"/>
          <w:sz w:val="20"/>
          <w:szCs w:val="20"/>
        </w:rPr>
        <w:t>świadczam</w:t>
      </w:r>
      <w:proofErr w:type="spellEnd"/>
      <w:r w:rsidR="003E734D" w:rsidRPr="002C4967">
        <w:rPr>
          <w:rFonts w:ascii="Arial" w:hAnsi="Arial" w:cs="Arial"/>
          <w:sz w:val="20"/>
          <w:szCs w:val="20"/>
        </w:rPr>
        <w:t>(y)</w:t>
      </w:r>
      <w:r w:rsidR="00535ED9" w:rsidRPr="002C4967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535ED9" w:rsidRPr="002C4967">
        <w:rPr>
          <w:rFonts w:ascii="Arial" w:hAnsi="Arial" w:cs="Arial"/>
          <w:sz w:val="20"/>
          <w:szCs w:val="20"/>
        </w:rPr>
        <w:t>że</w:t>
      </w:r>
      <w:proofErr w:type="spellEnd"/>
      <w:r w:rsidR="00535ED9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35ED9" w:rsidRPr="002C4967">
        <w:rPr>
          <w:rFonts w:ascii="Arial" w:hAnsi="Arial" w:cs="Arial"/>
          <w:sz w:val="20"/>
          <w:szCs w:val="20"/>
        </w:rPr>
        <w:t>zastrzegam</w:t>
      </w:r>
      <w:proofErr w:type="spellEnd"/>
      <w:r w:rsidR="00535ED9" w:rsidRPr="002C4967">
        <w:rPr>
          <w:rFonts w:ascii="Arial" w:hAnsi="Arial" w:cs="Arial"/>
          <w:sz w:val="20"/>
          <w:szCs w:val="20"/>
        </w:rPr>
        <w:t>(-y)/</w:t>
      </w:r>
      <w:proofErr w:type="spellStart"/>
      <w:r w:rsidR="00535ED9" w:rsidRPr="002C4967">
        <w:rPr>
          <w:rFonts w:ascii="Arial" w:hAnsi="Arial" w:cs="Arial"/>
          <w:sz w:val="20"/>
          <w:szCs w:val="20"/>
        </w:rPr>
        <w:t>nie</w:t>
      </w:r>
      <w:proofErr w:type="spellEnd"/>
      <w:r w:rsidR="00535ED9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35ED9" w:rsidRPr="002C4967">
        <w:rPr>
          <w:rFonts w:ascii="Arial" w:hAnsi="Arial" w:cs="Arial"/>
          <w:sz w:val="20"/>
          <w:szCs w:val="20"/>
        </w:rPr>
        <w:t>zastrzegam</w:t>
      </w:r>
      <w:proofErr w:type="spellEnd"/>
      <w:r w:rsidR="00535ED9" w:rsidRPr="002C4967">
        <w:rPr>
          <w:rFonts w:ascii="Arial" w:hAnsi="Arial" w:cs="Arial"/>
          <w:sz w:val="20"/>
          <w:szCs w:val="20"/>
        </w:rPr>
        <w:t>(-y)</w:t>
      </w:r>
      <w:r w:rsidR="00535ED9" w:rsidRPr="002C4967">
        <w:rPr>
          <w:rFonts w:ascii="Arial" w:hAnsi="Arial" w:cs="Arial"/>
          <w:sz w:val="20"/>
          <w:szCs w:val="20"/>
          <w:vertAlign w:val="superscript"/>
        </w:rPr>
        <w:footnoteReference w:id="5"/>
      </w:r>
      <w:r w:rsidR="00535ED9" w:rsidRPr="002C4967"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 w:rsidR="00F95F93" w:rsidRPr="002C4967">
        <w:rPr>
          <w:rFonts w:ascii="Arial" w:hAnsi="Arial" w:cs="Arial"/>
          <w:sz w:val="20"/>
          <w:szCs w:val="20"/>
        </w:rPr>
        <w:t>niżej</w:t>
      </w:r>
      <w:proofErr w:type="spellEnd"/>
      <w:r w:rsidR="00F95F93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2C4967">
        <w:rPr>
          <w:rFonts w:ascii="Arial" w:hAnsi="Arial" w:cs="Arial"/>
          <w:sz w:val="20"/>
          <w:szCs w:val="20"/>
        </w:rPr>
        <w:t>wymienione</w:t>
      </w:r>
      <w:proofErr w:type="spellEnd"/>
      <w:r w:rsidR="00F95F93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2C4967">
        <w:rPr>
          <w:rFonts w:ascii="Arial" w:hAnsi="Arial" w:cs="Arial"/>
          <w:sz w:val="20"/>
          <w:szCs w:val="20"/>
        </w:rPr>
        <w:t>dokumenty</w:t>
      </w:r>
      <w:proofErr w:type="spellEnd"/>
      <w:r w:rsidR="00F95F93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2C4967">
        <w:rPr>
          <w:rFonts w:ascii="Arial" w:hAnsi="Arial" w:cs="Arial"/>
          <w:sz w:val="20"/>
          <w:szCs w:val="20"/>
        </w:rPr>
        <w:t>składające</w:t>
      </w:r>
      <w:proofErr w:type="spellEnd"/>
      <w:r w:rsidR="00F95F93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2C4967">
        <w:rPr>
          <w:rFonts w:ascii="Arial" w:hAnsi="Arial" w:cs="Arial"/>
          <w:sz w:val="20"/>
          <w:szCs w:val="20"/>
        </w:rPr>
        <w:t>się</w:t>
      </w:r>
      <w:proofErr w:type="spellEnd"/>
      <w:r w:rsidR="00F95F93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2C4967">
        <w:rPr>
          <w:rFonts w:ascii="Arial" w:hAnsi="Arial" w:cs="Arial"/>
          <w:sz w:val="20"/>
          <w:szCs w:val="20"/>
        </w:rPr>
        <w:t>na</w:t>
      </w:r>
      <w:proofErr w:type="spellEnd"/>
      <w:r w:rsidR="00F95F93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2C4967">
        <w:rPr>
          <w:rFonts w:ascii="Arial" w:hAnsi="Arial" w:cs="Arial"/>
          <w:sz w:val="20"/>
          <w:szCs w:val="20"/>
        </w:rPr>
        <w:t>ofertę</w:t>
      </w:r>
      <w:proofErr w:type="spellEnd"/>
      <w:r w:rsidR="00F95F93" w:rsidRPr="002C4967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F95F93" w:rsidRPr="002C4967">
        <w:rPr>
          <w:rFonts w:ascii="Arial" w:hAnsi="Arial" w:cs="Arial"/>
          <w:sz w:val="20"/>
          <w:szCs w:val="20"/>
        </w:rPr>
        <w:t>stanowiące</w:t>
      </w:r>
      <w:proofErr w:type="spellEnd"/>
      <w:r w:rsidR="00F95F93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2C4967">
        <w:rPr>
          <w:rFonts w:ascii="Arial" w:hAnsi="Arial" w:cs="Arial"/>
          <w:sz w:val="20"/>
          <w:szCs w:val="20"/>
        </w:rPr>
        <w:t>tajemnicę</w:t>
      </w:r>
      <w:proofErr w:type="spellEnd"/>
      <w:r w:rsidR="00F95F93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2C4967">
        <w:rPr>
          <w:rFonts w:ascii="Arial" w:hAnsi="Arial" w:cs="Arial"/>
          <w:sz w:val="20"/>
          <w:szCs w:val="20"/>
        </w:rPr>
        <w:t>przedsiębiorstwa</w:t>
      </w:r>
      <w:proofErr w:type="spellEnd"/>
      <w:r w:rsidR="00F95F93" w:rsidRPr="002C4967">
        <w:rPr>
          <w:rFonts w:ascii="Arial" w:hAnsi="Arial" w:cs="Arial"/>
          <w:sz w:val="20"/>
          <w:szCs w:val="20"/>
        </w:rPr>
        <w:t xml:space="preserve">  w </w:t>
      </w:r>
      <w:proofErr w:type="spellStart"/>
      <w:r w:rsidR="00F95F93" w:rsidRPr="002C4967">
        <w:rPr>
          <w:rFonts w:ascii="Arial" w:hAnsi="Arial" w:cs="Arial"/>
          <w:sz w:val="20"/>
          <w:szCs w:val="20"/>
        </w:rPr>
        <w:t>rozumieniu</w:t>
      </w:r>
      <w:proofErr w:type="spellEnd"/>
      <w:r w:rsidR="00F95F93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2C4967">
        <w:rPr>
          <w:rFonts w:ascii="Arial" w:hAnsi="Arial" w:cs="Arial"/>
          <w:sz w:val="20"/>
          <w:szCs w:val="20"/>
        </w:rPr>
        <w:t>przepisów</w:t>
      </w:r>
      <w:proofErr w:type="spellEnd"/>
      <w:r w:rsidR="00F95F93" w:rsidRPr="002C4967">
        <w:rPr>
          <w:rFonts w:ascii="Arial" w:hAnsi="Arial" w:cs="Arial"/>
          <w:sz w:val="20"/>
          <w:szCs w:val="20"/>
        </w:rPr>
        <w:t xml:space="preserve"> o </w:t>
      </w:r>
      <w:proofErr w:type="spellStart"/>
      <w:r w:rsidR="00F95F93" w:rsidRPr="002C4967">
        <w:rPr>
          <w:rFonts w:ascii="Arial" w:hAnsi="Arial" w:cs="Arial"/>
          <w:sz w:val="20"/>
          <w:szCs w:val="20"/>
        </w:rPr>
        <w:t>zwalczaniu</w:t>
      </w:r>
      <w:proofErr w:type="spellEnd"/>
      <w:r w:rsidR="00F95F93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2C4967">
        <w:rPr>
          <w:rFonts w:ascii="Arial" w:hAnsi="Arial" w:cs="Arial"/>
          <w:sz w:val="20"/>
          <w:szCs w:val="20"/>
        </w:rPr>
        <w:t>nieuczciwej</w:t>
      </w:r>
      <w:proofErr w:type="spellEnd"/>
      <w:r w:rsidR="00F95F93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2C4967">
        <w:rPr>
          <w:rFonts w:ascii="Arial" w:hAnsi="Arial" w:cs="Arial"/>
          <w:sz w:val="20"/>
          <w:szCs w:val="20"/>
        </w:rPr>
        <w:t>konkurencji</w:t>
      </w:r>
      <w:proofErr w:type="spellEnd"/>
      <w:r w:rsidR="00F95F93" w:rsidRPr="002C4967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F95F93" w:rsidRPr="002C4967">
        <w:rPr>
          <w:rFonts w:ascii="Arial" w:hAnsi="Arial" w:cs="Arial"/>
          <w:sz w:val="20"/>
          <w:szCs w:val="20"/>
        </w:rPr>
        <w:t>nie</w:t>
      </w:r>
      <w:proofErr w:type="spellEnd"/>
      <w:r w:rsidR="00F95F93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2C4967">
        <w:rPr>
          <w:rFonts w:ascii="Arial" w:hAnsi="Arial" w:cs="Arial"/>
          <w:sz w:val="20"/>
          <w:szCs w:val="20"/>
        </w:rPr>
        <w:t>mogą</w:t>
      </w:r>
      <w:proofErr w:type="spellEnd"/>
      <w:r w:rsidR="00F95F93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2C4967">
        <w:rPr>
          <w:rFonts w:ascii="Arial" w:hAnsi="Arial" w:cs="Arial"/>
          <w:sz w:val="20"/>
          <w:szCs w:val="20"/>
        </w:rPr>
        <w:t>być</w:t>
      </w:r>
      <w:proofErr w:type="spellEnd"/>
      <w:r w:rsidR="00F95F93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2C4967">
        <w:rPr>
          <w:rFonts w:ascii="Arial" w:hAnsi="Arial" w:cs="Arial"/>
          <w:sz w:val="20"/>
          <w:szCs w:val="20"/>
        </w:rPr>
        <w:t>ogólnie</w:t>
      </w:r>
      <w:proofErr w:type="spellEnd"/>
      <w:r w:rsidR="00F95F93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2C4967">
        <w:rPr>
          <w:rFonts w:ascii="Arial" w:hAnsi="Arial" w:cs="Arial"/>
          <w:sz w:val="20"/>
          <w:szCs w:val="20"/>
        </w:rPr>
        <w:t>udostępnione</w:t>
      </w:r>
      <w:proofErr w:type="spellEnd"/>
      <w:r w:rsidR="00F95F93" w:rsidRPr="002C4967">
        <w:rPr>
          <w:rFonts w:ascii="Arial" w:hAnsi="Arial" w:cs="Arial"/>
          <w:sz w:val="20"/>
          <w:szCs w:val="20"/>
        </w:rPr>
        <w:t>/</w:t>
      </w:r>
      <w:proofErr w:type="spellStart"/>
      <w:r w:rsidR="00F95F93" w:rsidRPr="002C4967">
        <w:rPr>
          <w:rFonts w:ascii="Arial" w:hAnsi="Arial" w:cs="Arial"/>
          <w:sz w:val="20"/>
          <w:szCs w:val="20"/>
        </w:rPr>
        <w:t>udostępniane</w:t>
      </w:r>
      <w:proofErr w:type="spellEnd"/>
      <w:r w:rsidR="00F95F93" w:rsidRPr="002C4967">
        <w:rPr>
          <w:rFonts w:ascii="Arial" w:hAnsi="Arial" w:cs="Arial"/>
          <w:sz w:val="20"/>
          <w:szCs w:val="20"/>
        </w:rPr>
        <w:t xml:space="preserve"> (</w:t>
      </w:r>
      <w:proofErr w:type="spellStart"/>
      <w:r w:rsidR="00F95F93" w:rsidRPr="002C4967">
        <w:rPr>
          <w:rFonts w:ascii="Arial" w:hAnsi="Arial" w:cs="Arial"/>
          <w:sz w:val="20"/>
          <w:szCs w:val="20"/>
        </w:rPr>
        <w:t>wykonawca</w:t>
      </w:r>
      <w:proofErr w:type="spellEnd"/>
      <w:r w:rsidR="00F95F93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2C4967">
        <w:rPr>
          <w:rFonts w:ascii="Arial" w:hAnsi="Arial" w:cs="Arial"/>
          <w:sz w:val="20"/>
          <w:szCs w:val="20"/>
        </w:rPr>
        <w:t>zobowiązany</w:t>
      </w:r>
      <w:proofErr w:type="spellEnd"/>
      <w:r w:rsidR="00F95F93" w:rsidRPr="002C4967">
        <w:rPr>
          <w:rFonts w:ascii="Arial" w:hAnsi="Arial" w:cs="Arial"/>
          <w:sz w:val="20"/>
          <w:szCs w:val="20"/>
        </w:rPr>
        <w:t xml:space="preserve"> jest </w:t>
      </w:r>
      <w:proofErr w:type="spellStart"/>
      <w:r w:rsidR="00F95F93" w:rsidRPr="002C4967">
        <w:rPr>
          <w:rFonts w:ascii="Arial" w:hAnsi="Arial" w:cs="Arial"/>
          <w:sz w:val="20"/>
          <w:szCs w:val="20"/>
        </w:rPr>
        <w:t>wykazać</w:t>
      </w:r>
      <w:proofErr w:type="spellEnd"/>
      <w:r w:rsidR="00F95F93" w:rsidRPr="002C4967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F95F93" w:rsidRPr="002C4967">
        <w:rPr>
          <w:rFonts w:ascii="Arial" w:hAnsi="Arial" w:cs="Arial"/>
          <w:sz w:val="20"/>
          <w:szCs w:val="20"/>
        </w:rPr>
        <w:t>iż</w:t>
      </w:r>
      <w:proofErr w:type="spellEnd"/>
      <w:r w:rsidR="00F95F93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2C4967">
        <w:rPr>
          <w:rFonts w:ascii="Arial" w:hAnsi="Arial" w:cs="Arial"/>
          <w:sz w:val="20"/>
          <w:szCs w:val="20"/>
        </w:rPr>
        <w:t>zastrzeżone</w:t>
      </w:r>
      <w:proofErr w:type="spellEnd"/>
      <w:r w:rsidR="00F95F93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2C4967">
        <w:rPr>
          <w:rFonts w:ascii="Arial" w:hAnsi="Arial" w:cs="Arial"/>
          <w:sz w:val="20"/>
          <w:szCs w:val="20"/>
        </w:rPr>
        <w:t>informacje</w:t>
      </w:r>
      <w:proofErr w:type="spellEnd"/>
      <w:r w:rsidR="00F95F93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2C4967">
        <w:rPr>
          <w:rFonts w:ascii="Arial" w:hAnsi="Arial" w:cs="Arial"/>
          <w:sz w:val="20"/>
          <w:szCs w:val="20"/>
        </w:rPr>
        <w:t>stanowią</w:t>
      </w:r>
      <w:proofErr w:type="spellEnd"/>
      <w:r w:rsidR="00F95F93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2C4967">
        <w:rPr>
          <w:rFonts w:ascii="Arial" w:hAnsi="Arial" w:cs="Arial"/>
          <w:sz w:val="20"/>
          <w:szCs w:val="20"/>
        </w:rPr>
        <w:t>tajemnicę</w:t>
      </w:r>
      <w:proofErr w:type="spellEnd"/>
      <w:r w:rsidR="00F95F93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2C4967">
        <w:rPr>
          <w:rFonts w:ascii="Arial" w:hAnsi="Arial" w:cs="Arial"/>
          <w:sz w:val="20"/>
          <w:szCs w:val="20"/>
        </w:rPr>
        <w:t>przedsiębiorstwa</w:t>
      </w:r>
      <w:proofErr w:type="spellEnd"/>
      <w:r w:rsidR="00F95F93" w:rsidRPr="002C4967">
        <w:rPr>
          <w:rFonts w:ascii="Arial" w:hAnsi="Arial" w:cs="Arial"/>
          <w:sz w:val="20"/>
          <w:szCs w:val="20"/>
        </w:rPr>
        <w:t>) …………………………………………………</w:t>
      </w:r>
      <w:r w:rsidR="003E734D" w:rsidRPr="002C4967">
        <w:rPr>
          <w:rFonts w:ascii="Arial" w:hAnsi="Arial" w:cs="Arial"/>
          <w:sz w:val="20"/>
          <w:szCs w:val="20"/>
        </w:rPr>
        <w:t xml:space="preserve"> </w:t>
      </w:r>
      <w:r w:rsidR="00F95F93" w:rsidRPr="002C4967">
        <w:rPr>
          <w:rFonts w:ascii="Arial" w:hAnsi="Arial" w:cs="Arial"/>
          <w:sz w:val="20"/>
          <w:szCs w:val="20"/>
        </w:rPr>
        <w:t>…</w:t>
      </w:r>
      <w:r w:rsidR="00535ED9" w:rsidRPr="002C4967">
        <w:rPr>
          <w:rFonts w:ascii="Arial" w:hAnsi="Arial" w:cs="Arial"/>
          <w:sz w:val="20"/>
          <w:szCs w:val="20"/>
        </w:rPr>
        <w:t>……………………………………………………………………….………………</w:t>
      </w:r>
      <w:r w:rsidR="00F95F93" w:rsidRPr="002C4967">
        <w:rPr>
          <w:rFonts w:ascii="Arial" w:hAnsi="Arial" w:cs="Arial"/>
          <w:sz w:val="20"/>
          <w:szCs w:val="20"/>
        </w:rPr>
        <w:t>……………….</w:t>
      </w:r>
      <w:r w:rsidR="00535ED9" w:rsidRPr="002C4967">
        <w:rPr>
          <w:rFonts w:ascii="Arial" w:hAnsi="Arial" w:cs="Arial"/>
          <w:sz w:val="20"/>
          <w:szCs w:val="20"/>
        </w:rPr>
        <w:t>……………….. …………………………………………………………………………………………………………………………………………………………………</w:t>
      </w:r>
      <w:r w:rsidR="00F95F93" w:rsidRPr="002C4967">
        <w:rPr>
          <w:rFonts w:ascii="Arial" w:hAnsi="Arial" w:cs="Arial"/>
          <w:sz w:val="20"/>
          <w:szCs w:val="20"/>
        </w:rPr>
        <w:t>…………………………………………………………………………………..</w:t>
      </w:r>
      <w:r w:rsidR="00535ED9" w:rsidRPr="002C4967">
        <w:rPr>
          <w:rFonts w:ascii="Arial" w:hAnsi="Arial" w:cs="Arial"/>
          <w:sz w:val="20"/>
          <w:szCs w:val="20"/>
        </w:rPr>
        <w:t>…</w:t>
      </w:r>
    </w:p>
    <w:p w:rsidR="003E734D" w:rsidRPr="002C4967" w:rsidRDefault="00FD6EDD" w:rsidP="00E9033A">
      <w:pPr>
        <w:pStyle w:val="Bezodstpw"/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3E734D" w:rsidRPr="002C4967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3E734D" w:rsidRPr="002C4967">
        <w:rPr>
          <w:rFonts w:ascii="Arial" w:hAnsi="Arial" w:cs="Arial"/>
          <w:sz w:val="20"/>
          <w:szCs w:val="20"/>
        </w:rPr>
        <w:t>informuję</w:t>
      </w:r>
      <w:proofErr w:type="spellEnd"/>
      <w:r w:rsidR="003E734D" w:rsidRPr="002C4967">
        <w:rPr>
          <w:rFonts w:ascii="Arial" w:hAnsi="Arial" w:cs="Arial"/>
          <w:sz w:val="20"/>
          <w:szCs w:val="20"/>
        </w:rPr>
        <w:t xml:space="preserve">(my) </w:t>
      </w:r>
      <w:proofErr w:type="spellStart"/>
      <w:r w:rsidR="003E734D" w:rsidRPr="002C4967">
        <w:rPr>
          <w:rFonts w:ascii="Arial" w:hAnsi="Arial" w:cs="Arial"/>
          <w:sz w:val="20"/>
          <w:szCs w:val="20"/>
        </w:rPr>
        <w:t>że</w:t>
      </w:r>
      <w:proofErr w:type="spellEnd"/>
      <w:r w:rsidR="003E734D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E734D" w:rsidRPr="002C4967">
        <w:rPr>
          <w:rFonts w:ascii="Arial" w:hAnsi="Arial" w:cs="Arial"/>
          <w:sz w:val="20"/>
          <w:szCs w:val="20"/>
        </w:rPr>
        <w:t>w</w:t>
      </w:r>
      <w:r w:rsidR="00F73045" w:rsidRPr="002C4967">
        <w:rPr>
          <w:rFonts w:ascii="Arial" w:hAnsi="Arial" w:cs="Arial"/>
          <w:sz w:val="20"/>
          <w:szCs w:val="20"/>
        </w:rPr>
        <w:t>y</w:t>
      </w:r>
      <w:r w:rsidR="003E734D" w:rsidRPr="002C4967">
        <w:rPr>
          <w:rFonts w:ascii="Arial" w:hAnsi="Arial" w:cs="Arial"/>
          <w:sz w:val="20"/>
          <w:szCs w:val="20"/>
        </w:rPr>
        <w:t>bór</w:t>
      </w:r>
      <w:proofErr w:type="spellEnd"/>
      <w:r w:rsidR="003E734D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E734D" w:rsidRPr="002C4967">
        <w:rPr>
          <w:rFonts w:ascii="Arial" w:hAnsi="Arial" w:cs="Arial"/>
          <w:sz w:val="20"/>
          <w:szCs w:val="20"/>
        </w:rPr>
        <w:t>mojej</w:t>
      </w:r>
      <w:proofErr w:type="spellEnd"/>
      <w:r w:rsidR="003E734D" w:rsidRPr="002C4967">
        <w:rPr>
          <w:rFonts w:ascii="Arial" w:hAnsi="Arial" w:cs="Arial"/>
          <w:sz w:val="20"/>
          <w:szCs w:val="20"/>
        </w:rPr>
        <w:t xml:space="preserve"> (</w:t>
      </w:r>
      <w:proofErr w:type="spellStart"/>
      <w:r w:rsidR="003E734D" w:rsidRPr="002C4967">
        <w:rPr>
          <w:rFonts w:ascii="Arial" w:hAnsi="Arial" w:cs="Arial"/>
          <w:sz w:val="20"/>
          <w:szCs w:val="20"/>
        </w:rPr>
        <w:t>naszej</w:t>
      </w:r>
      <w:proofErr w:type="spellEnd"/>
      <w:r w:rsidR="003E734D" w:rsidRPr="002C4967">
        <w:rPr>
          <w:rFonts w:ascii="Arial" w:hAnsi="Arial" w:cs="Arial"/>
          <w:sz w:val="20"/>
          <w:szCs w:val="20"/>
        </w:rPr>
        <w:t xml:space="preserve">) </w:t>
      </w:r>
      <w:proofErr w:type="spellStart"/>
      <w:r w:rsidR="003E734D" w:rsidRPr="002C4967">
        <w:rPr>
          <w:rFonts w:ascii="Arial" w:hAnsi="Arial" w:cs="Arial"/>
          <w:sz w:val="20"/>
          <w:szCs w:val="20"/>
        </w:rPr>
        <w:t>oferty</w:t>
      </w:r>
      <w:proofErr w:type="spellEnd"/>
      <w:r w:rsidR="003E734D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E734D" w:rsidRPr="002C4967">
        <w:rPr>
          <w:rFonts w:ascii="Arial" w:hAnsi="Arial" w:cs="Arial"/>
          <w:sz w:val="20"/>
          <w:szCs w:val="20"/>
        </w:rPr>
        <w:t>będzie</w:t>
      </w:r>
      <w:proofErr w:type="spellEnd"/>
      <w:r w:rsidR="003E734D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E734D" w:rsidRPr="002C4967">
        <w:rPr>
          <w:rFonts w:ascii="Arial" w:hAnsi="Arial" w:cs="Arial"/>
          <w:sz w:val="20"/>
          <w:szCs w:val="20"/>
        </w:rPr>
        <w:t>prowadził</w:t>
      </w:r>
      <w:proofErr w:type="spellEnd"/>
      <w:r w:rsidR="00F73045" w:rsidRPr="002C4967">
        <w:rPr>
          <w:rFonts w:ascii="Arial" w:hAnsi="Arial" w:cs="Arial"/>
          <w:sz w:val="20"/>
          <w:szCs w:val="20"/>
        </w:rPr>
        <w:t>/</w:t>
      </w:r>
      <w:proofErr w:type="spellStart"/>
      <w:r w:rsidR="00F73045" w:rsidRPr="002C4967">
        <w:rPr>
          <w:rFonts w:ascii="Arial" w:hAnsi="Arial" w:cs="Arial"/>
          <w:sz w:val="20"/>
          <w:szCs w:val="20"/>
        </w:rPr>
        <w:t>nie</w:t>
      </w:r>
      <w:proofErr w:type="spellEnd"/>
      <w:r w:rsidR="00F73045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73045" w:rsidRPr="002C4967">
        <w:rPr>
          <w:rFonts w:ascii="Arial" w:hAnsi="Arial" w:cs="Arial"/>
          <w:sz w:val="20"/>
          <w:szCs w:val="20"/>
        </w:rPr>
        <w:t>będzie</w:t>
      </w:r>
      <w:proofErr w:type="spellEnd"/>
      <w:r w:rsidR="00F73045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73045" w:rsidRPr="002C4967">
        <w:rPr>
          <w:rFonts w:ascii="Arial" w:hAnsi="Arial" w:cs="Arial"/>
          <w:sz w:val="20"/>
          <w:szCs w:val="20"/>
        </w:rPr>
        <w:t>prowadził</w:t>
      </w:r>
      <w:proofErr w:type="spellEnd"/>
      <w:r w:rsidR="00F73045" w:rsidRPr="002C4967">
        <w:rPr>
          <w:rStyle w:val="Odwoanieprzypisudolnego"/>
          <w:rFonts w:ascii="Arial" w:hAnsi="Arial" w:cs="Arial"/>
          <w:sz w:val="20"/>
          <w:szCs w:val="20"/>
        </w:rPr>
        <w:footnoteReference w:id="6"/>
      </w:r>
      <w:r w:rsidR="00F73045" w:rsidRPr="002C4967">
        <w:rPr>
          <w:rFonts w:ascii="Arial" w:hAnsi="Arial" w:cs="Arial"/>
          <w:sz w:val="20"/>
          <w:szCs w:val="20"/>
        </w:rPr>
        <w:t xml:space="preserve"> </w:t>
      </w:r>
      <w:r w:rsidR="003E734D" w:rsidRPr="002C4967">
        <w:rPr>
          <w:rFonts w:ascii="Arial" w:hAnsi="Arial" w:cs="Arial"/>
          <w:sz w:val="20"/>
          <w:szCs w:val="20"/>
        </w:rPr>
        <w:t xml:space="preserve">do </w:t>
      </w:r>
      <w:proofErr w:type="spellStart"/>
      <w:r w:rsidR="003E734D" w:rsidRPr="002C4967">
        <w:rPr>
          <w:rFonts w:ascii="Arial" w:hAnsi="Arial" w:cs="Arial"/>
          <w:sz w:val="20"/>
          <w:szCs w:val="20"/>
        </w:rPr>
        <w:t>powstania</w:t>
      </w:r>
      <w:proofErr w:type="spellEnd"/>
      <w:r w:rsidR="003E734D" w:rsidRPr="002C4967">
        <w:rPr>
          <w:rFonts w:ascii="Arial" w:hAnsi="Arial" w:cs="Arial"/>
          <w:sz w:val="20"/>
          <w:szCs w:val="20"/>
        </w:rPr>
        <w:t xml:space="preserve"> u </w:t>
      </w:r>
      <w:proofErr w:type="spellStart"/>
      <w:r w:rsidR="003E734D" w:rsidRPr="002C4967">
        <w:rPr>
          <w:rFonts w:ascii="Arial" w:hAnsi="Arial" w:cs="Arial"/>
          <w:sz w:val="20"/>
          <w:szCs w:val="20"/>
        </w:rPr>
        <w:t>Zamawiającego</w:t>
      </w:r>
      <w:proofErr w:type="spellEnd"/>
      <w:r w:rsidR="003E734D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E734D" w:rsidRPr="002C4967">
        <w:rPr>
          <w:rFonts w:ascii="Arial" w:hAnsi="Arial" w:cs="Arial"/>
          <w:sz w:val="20"/>
          <w:szCs w:val="20"/>
        </w:rPr>
        <w:t>obowiązku</w:t>
      </w:r>
      <w:proofErr w:type="spellEnd"/>
      <w:r w:rsidR="003E734D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E734D" w:rsidRPr="002C4967">
        <w:rPr>
          <w:rFonts w:ascii="Arial" w:hAnsi="Arial" w:cs="Arial"/>
          <w:sz w:val="20"/>
          <w:szCs w:val="20"/>
        </w:rPr>
        <w:t>podatkowego</w:t>
      </w:r>
      <w:proofErr w:type="spellEnd"/>
      <w:r w:rsidR="006112BF" w:rsidRPr="002C4967">
        <w:rPr>
          <w:rFonts w:ascii="Arial" w:hAnsi="Arial" w:cs="Arial"/>
          <w:sz w:val="20"/>
          <w:szCs w:val="20"/>
        </w:rPr>
        <w:t>.</w:t>
      </w:r>
    </w:p>
    <w:p w:rsidR="006112BF" w:rsidRPr="002C4967" w:rsidRDefault="00FD6EDD" w:rsidP="00E9033A">
      <w:pPr>
        <w:pStyle w:val="Bezodstpw"/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6112BF" w:rsidRPr="002C4967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6112BF" w:rsidRPr="002C4967">
        <w:rPr>
          <w:rFonts w:ascii="Arial" w:hAnsi="Arial" w:cs="Arial"/>
          <w:sz w:val="20"/>
          <w:szCs w:val="20"/>
        </w:rPr>
        <w:t>informacje</w:t>
      </w:r>
      <w:proofErr w:type="spellEnd"/>
      <w:r w:rsidR="006112BF" w:rsidRPr="002C4967">
        <w:rPr>
          <w:rFonts w:ascii="Arial" w:hAnsi="Arial" w:cs="Arial"/>
          <w:sz w:val="20"/>
          <w:szCs w:val="20"/>
        </w:rPr>
        <w:t xml:space="preserve"> o </w:t>
      </w:r>
      <w:proofErr w:type="spellStart"/>
      <w:r w:rsidR="006112BF" w:rsidRPr="002C4967">
        <w:rPr>
          <w:rFonts w:ascii="Arial" w:hAnsi="Arial" w:cs="Arial"/>
          <w:sz w:val="20"/>
          <w:szCs w:val="20"/>
        </w:rPr>
        <w:t>obowiązku</w:t>
      </w:r>
      <w:proofErr w:type="spellEnd"/>
      <w:r w:rsidR="006112BF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112BF" w:rsidRPr="002C4967">
        <w:rPr>
          <w:rFonts w:ascii="Arial" w:hAnsi="Arial" w:cs="Arial"/>
          <w:sz w:val="20"/>
          <w:szCs w:val="20"/>
        </w:rPr>
        <w:t>podatkowym</w:t>
      </w:r>
      <w:proofErr w:type="spellEnd"/>
      <w:r w:rsidR="006112BF" w:rsidRPr="002C4967">
        <w:rPr>
          <w:rStyle w:val="Odwoanieprzypisudolnego"/>
          <w:rFonts w:ascii="Arial" w:hAnsi="Arial" w:cs="Arial"/>
          <w:sz w:val="20"/>
          <w:szCs w:val="20"/>
        </w:rPr>
        <w:footnoteReference w:id="7"/>
      </w:r>
      <w:r w:rsidR="006112BF" w:rsidRPr="002C4967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8"/>
        <w:gridCol w:w="4820"/>
      </w:tblGrid>
      <w:tr w:rsidR="003032DB" w:rsidRPr="002C4967" w:rsidTr="004E07FF">
        <w:tc>
          <w:tcPr>
            <w:tcW w:w="4943" w:type="dxa"/>
            <w:shd w:val="clear" w:color="auto" w:fill="auto"/>
          </w:tcPr>
          <w:p w:rsidR="006112BF" w:rsidRPr="002C4967" w:rsidRDefault="006112BF" w:rsidP="006112B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2C4967">
              <w:rPr>
                <w:rFonts w:ascii="Arial" w:hAnsi="Arial" w:cs="Arial"/>
                <w:sz w:val="20"/>
                <w:szCs w:val="20"/>
              </w:rPr>
              <w:t>Nazwa (</w:t>
            </w:r>
            <w:proofErr w:type="spellStart"/>
            <w:r w:rsidRPr="002C4967">
              <w:rPr>
                <w:rFonts w:ascii="Arial" w:hAnsi="Arial" w:cs="Arial"/>
                <w:sz w:val="20"/>
                <w:szCs w:val="20"/>
              </w:rPr>
              <w:t>rodzaj</w:t>
            </w:r>
            <w:proofErr w:type="spellEnd"/>
            <w:r w:rsidRPr="002C4967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2C4967">
              <w:rPr>
                <w:rFonts w:ascii="Arial" w:hAnsi="Arial" w:cs="Arial"/>
                <w:sz w:val="20"/>
                <w:szCs w:val="20"/>
              </w:rPr>
              <w:t>towaru</w:t>
            </w:r>
            <w:proofErr w:type="spellEnd"/>
            <w:r w:rsidRPr="002C496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C4967">
              <w:rPr>
                <w:rFonts w:ascii="Arial" w:hAnsi="Arial" w:cs="Arial"/>
                <w:sz w:val="20"/>
                <w:szCs w:val="20"/>
              </w:rPr>
              <w:t>lub</w:t>
            </w:r>
            <w:proofErr w:type="spellEnd"/>
            <w:r w:rsidRPr="002C496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C4967">
              <w:rPr>
                <w:rFonts w:ascii="Arial" w:hAnsi="Arial" w:cs="Arial"/>
                <w:sz w:val="20"/>
                <w:szCs w:val="20"/>
              </w:rPr>
              <w:t>usługi</w:t>
            </w:r>
            <w:proofErr w:type="spellEnd"/>
            <w:r w:rsidRPr="002C4967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2C4967">
              <w:rPr>
                <w:rFonts w:ascii="Arial" w:hAnsi="Arial" w:cs="Arial"/>
                <w:sz w:val="20"/>
                <w:szCs w:val="20"/>
              </w:rPr>
              <w:t>których</w:t>
            </w:r>
            <w:proofErr w:type="spellEnd"/>
            <w:r w:rsidRPr="002C496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C4967">
              <w:rPr>
                <w:rFonts w:ascii="Arial" w:hAnsi="Arial" w:cs="Arial"/>
                <w:sz w:val="20"/>
                <w:szCs w:val="20"/>
              </w:rPr>
              <w:t>dostawa</w:t>
            </w:r>
            <w:proofErr w:type="spellEnd"/>
            <w:r w:rsidRPr="002C496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C4967">
              <w:rPr>
                <w:rFonts w:ascii="Arial" w:hAnsi="Arial" w:cs="Arial"/>
                <w:sz w:val="20"/>
                <w:szCs w:val="20"/>
              </w:rPr>
              <w:t>lub</w:t>
            </w:r>
            <w:proofErr w:type="spellEnd"/>
            <w:r w:rsidRPr="002C496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C4967">
              <w:rPr>
                <w:rFonts w:ascii="Arial" w:hAnsi="Arial" w:cs="Arial"/>
                <w:sz w:val="20"/>
                <w:szCs w:val="20"/>
              </w:rPr>
              <w:t>świadczenie</w:t>
            </w:r>
            <w:proofErr w:type="spellEnd"/>
            <w:r w:rsidRPr="002C496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C4967">
              <w:rPr>
                <w:rFonts w:ascii="Arial" w:hAnsi="Arial" w:cs="Arial"/>
                <w:sz w:val="20"/>
                <w:szCs w:val="20"/>
              </w:rPr>
              <w:t>będą</w:t>
            </w:r>
            <w:proofErr w:type="spellEnd"/>
            <w:r w:rsidRPr="002C496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C4967">
              <w:rPr>
                <w:rFonts w:ascii="Arial" w:hAnsi="Arial" w:cs="Arial"/>
                <w:sz w:val="20"/>
                <w:szCs w:val="20"/>
              </w:rPr>
              <w:t>prowadziły</w:t>
            </w:r>
            <w:proofErr w:type="spellEnd"/>
            <w:r w:rsidRPr="002C4967">
              <w:rPr>
                <w:rFonts w:ascii="Arial" w:hAnsi="Arial" w:cs="Arial"/>
                <w:sz w:val="20"/>
                <w:szCs w:val="20"/>
              </w:rPr>
              <w:t xml:space="preserve"> do </w:t>
            </w:r>
            <w:proofErr w:type="spellStart"/>
            <w:r w:rsidRPr="002C4967">
              <w:rPr>
                <w:rFonts w:ascii="Arial" w:hAnsi="Arial" w:cs="Arial"/>
                <w:sz w:val="20"/>
                <w:szCs w:val="20"/>
              </w:rPr>
              <w:t>powstania</w:t>
            </w:r>
            <w:proofErr w:type="spellEnd"/>
            <w:r w:rsidRPr="002C496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C4967">
              <w:rPr>
                <w:rFonts w:ascii="Arial" w:hAnsi="Arial" w:cs="Arial"/>
                <w:sz w:val="20"/>
                <w:szCs w:val="20"/>
              </w:rPr>
              <w:t>obowiązku</w:t>
            </w:r>
            <w:proofErr w:type="spellEnd"/>
            <w:r w:rsidRPr="002C496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C4967">
              <w:rPr>
                <w:rFonts w:ascii="Arial" w:hAnsi="Arial" w:cs="Arial"/>
                <w:sz w:val="20"/>
                <w:szCs w:val="20"/>
              </w:rPr>
              <w:t>podatkowego</w:t>
            </w:r>
            <w:proofErr w:type="spellEnd"/>
          </w:p>
        </w:tc>
        <w:tc>
          <w:tcPr>
            <w:tcW w:w="4943" w:type="dxa"/>
            <w:shd w:val="clear" w:color="auto" w:fill="auto"/>
          </w:tcPr>
          <w:p w:rsidR="006112BF" w:rsidRPr="002C4967" w:rsidRDefault="006112BF" w:rsidP="004E07FF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2DB" w:rsidRPr="002C4967" w:rsidTr="004E07FF">
        <w:tc>
          <w:tcPr>
            <w:tcW w:w="4943" w:type="dxa"/>
            <w:shd w:val="clear" w:color="auto" w:fill="auto"/>
          </w:tcPr>
          <w:p w:rsidR="006112BF" w:rsidRPr="002C4967" w:rsidRDefault="006112BF" w:rsidP="006112B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C4967">
              <w:rPr>
                <w:rFonts w:ascii="Arial" w:hAnsi="Arial" w:cs="Arial"/>
                <w:sz w:val="20"/>
                <w:szCs w:val="20"/>
              </w:rPr>
              <w:t>wartość</w:t>
            </w:r>
            <w:proofErr w:type="spellEnd"/>
            <w:r w:rsidRPr="002C496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C4967">
              <w:rPr>
                <w:rFonts w:ascii="Arial" w:hAnsi="Arial" w:cs="Arial"/>
                <w:sz w:val="20"/>
                <w:szCs w:val="20"/>
              </w:rPr>
              <w:t>towaru</w:t>
            </w:r>
            <w:proofErr w:type="spellEnd"/>
            <w:r w:rsidRPr="002C496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C4967">
              <w:rPr>
                <w:rFonts w:ascii="Arial" w:hAnsi="Arial" w:cs="Arial"/>
                <w:sz w:val="20"/>
                <w:szCs w:val="20"/>
              </w:rPr>
              <w:t>lub</w:t>
            </w:r>
            <w:proofErr w:type="spellEnd"/>
            <w:r w:rsidRPr="002C496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C4967">
              <w:rPr>
                <w:rFonts w:ascii="Arial" w:hAnsi="Arial" w:cs="Arial"/>
                <w:sz w:val="20"/>
                <w:szCs w:val="20"/>
              </w:rPr>
              <w:t>usługi</w:t>
            </w:r>
            <w:proofErr w:type="spellEnd"/>
            <w:r w:rsidRPr="002C496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C4967">
              <w:rPr>
                <w:rFonts w:ascii="Arial" w:hAnsi="Arial" w:cs="Arial"/>
                <w:sz w:val="20"/>
                <w:szCs w:val="20"/>
              </w:rPr>
              <w:t>objętego</w:t>
            </w:r>
            <w:proofErr w:type="spellEnd"/>
            <w:r w:rsidRPr="002C496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C4967">
              <w:rPr>
                <w:rFonts w:ascii="Arial" w:hAnsi="Arial" w:cs="Arial"/>
                <w:sz w:val="20"/>
                <w:szCs w:val="20"/>
              </w:rPr>
              <w:t>obowiązkiem</w:t>
            </w:r>
            <w:proofErr w:type="spellEnd"/>
            <w:r w:rsidRPr="002C496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C4967">
              <w:rPr>
                <w:rFonts w:ascii="Arial" w:hAnsi="Arial" w:cs="Arial"/>
                <w:sz w:val="20"/>
                <w:szCs w:val="20"/>
              </w:rPr>
              <w:t>podatkowym</w:t>
            </w:r>
            <w:proofErr w:type="spellEnd"/>
            <w:r w:rsidRPr="002C496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C4967">
              <w:rPr>
                <w:rFonts w:ascii="Arial" w:hAnsi="Arial" w:cs="Arial"/>
                <w:sz w:val="20"/>
                <w:szCs w:val="20"/>
              </w:rPr>
              <w:t>Zamawiającego</w:t>
            </w:r>
            <w:proofErr w:type="spellEnd"/>
            <w:r w:rsidRPr="002C4967">
              <w:rPr>
                <w:rFonts w:ascii="Arial" w:hAnsi="Arial" w:cs="Arial"/>
                <w:sz w:val="20"/>
                <w:szCs w:val="20"/>
              </w:rPr>
              <w:t xml:space="preserve">, bez </w:t>
            </w:r>
            <w:proofErr w:type="spellStart"/>
            <w:r w:rsidRPr="002C4967">
              <w:rPr>
                <w:rFonts w:ascii="Arial" w:hAnsi="Arial" w:cs="Arial"/>
                <w:sz w:val="20"/>
                <w:szCs w:val="20"/>
              </w:rPr>
              <w:t>kwoty</w:t>
            </w:r>
            <w:proofErr w:type="spellEnd"/>
            <w:r w:rsidRPr="002C496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C4967">
              <w:rPr>
                <w:rFonts w:ascii="Arial" w:hAnsi="Arial" w:cs="Arial"/>
                <w:sz w:val="20"/>
                <w:szCs w:val="20"/>
              </w:rPr>
              <w:t>podatku</w:t>
            </w:r>
            <w:proofErr w:type="spellEnd"/>
          </w:p>
        </w:tc>
        <w:tc>
          <w:tcPr>
            <w:tcW w:w="4943" w:type="dxa"/>
            <w:shd w:val="clear" w:color="auto" w:fill="auto"/>
          </w:tcPr>
          <w:p w:rsidR="006112BF" w:rsidRPr="002C4967" w:rsidRDefault="006112BF" w:rsidP="004E07FF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12BF" w:rsidRPr="002C4967" w:rsidTr="004E07FF">
        <w:tc>
          <w:tcPr>
            <w:tcW w:w="4943" w:type="dxa"/>
            <w:shd w:val="clear" w:color="auto" w:fill="auto"/>
          </w:tcPr>
          <w:p w:rsidR="006112BF" w:rsidRPr="002C4967" w:rsidRDefault="006112BF" w:rsidP="004E07FF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C4967">
              <w:rPr>
                <w:rFonts w:ascii="Arial" w:hAnsi="Arial" w:cs="Arial"/>
                <w:sz w:val="20"/>
                <w:szCs w:val="20"/>
              </w:rPr>
              <w:t>stawka</w:t>
            </w:r>
            <w:proofErr w:type="spellEnd"/>
            <w:r w:rsidRPr="002C496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C4967">
              <w:rPr>
                <w:rFonts w:ascii="Arial" w:hAnsi="Arial" w:cs="Arial"/>
                <w:sz w:val="20"/>
                <w:szCs w:val="20"/>
              </w:rPr>
              <w:t>podatku</w:t>
            </w:r>
            <w:proofErr w:type="spellEnd"/>
            <w:r w:rsidRPr="002C496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C4967">
              <w:rPr>
                <w:rFonts w:ascii="Arial" w:hAnsi="Arial" w:cs="Arial"/>
                <w:sz w:val="20"/>
                <w:szCs w:val="20"/>
              </w:rPr>
              <w:t>od</w:t>
            </w:r>
            <w:proofErr w:type="spellEnd"/>
            <w:r w:rsidRPr="002C496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C4967">
              <w:rPr>
                <w:rFonts w:ascii="Arial" w:hAnsi="Arial" w:cs="Arial"/>
                <w:sz w:val="20"/>
                <w:szCs w:val="20"/>
              </w:rPr>
              <w:t>towarów</w:t>
            </w:r>
            <w:proofErr w:type="spellEnd"/>
            <w:r w:rsidRPr="002C4967"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 w:rsidRPr="002C4967">
              <w:rPr>
                <w:rFonts w:ascii="Arial" w:hAnsi="Arial" w:cs="Arial"/>
                <w:sz w:val="20"/>
                <w:szCs w:val="20"/>
              </w:rPr>
              <w:t>usług</w:t>
            </w:r>
            <w:proofErr w:type="spellEnd"/>
            <w:r w:rsidRPr="002C4967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2C4967">
              <w:rPr>
                <w:rFonts w:ascii="Arial" w:hAnsi="Arial" w:cs="Arial"/>
                <w:sz w:val="20"/>
                <w:szCs w:val="20"/>
              </w:rPr>
              <w:t>która</w:t>
            </w:r>
            <w:proofErr w:type="spellEnd"/>
            <w:r w:rsidRPr="002C496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C4967">
              <w:rPr>
                <w:rFonts w:ascii="Arial" w:hAnsi="Arial" w:cs="Arial"/>
                <w:sz w:val="20"/>
                <w:szCs w:val="20"/>
              </w:rPr>
              <w:t>zgodnie</w:t>
            </w:r>
            <w:proofErr w:type="spellEnd"/>
            <w:r w:rsidRPr="002C4967"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 w:rsidRPr="002C4967">
              <w:rPr>
                <w:rFonts w:ascii="Arial" w:hAnsi="Arial" w:cs="Arial"/>
                <w:sz w:val="20"/>
                <w:szCs w:val="20"/>
              </w:rPr>
              <w:t>wiedzą</w:t>
            </w:r>
            <w:proofErr w:type="spellEnd"/>
            <w:r w:rsidRPr="002C496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C4967">
              <w:rPr>
                <w:rFonts w:ascii="Arial" w:hAnsi="Arial" w:cs="Arial"/>
                <w:sz w:val="20"/>
                <w:szCs w:val="20"/>
              </w:rPr>
              <w:t>Wykonawcy</w:t>
            </w:r>
            <w:proofErr w:type="spellEnd"/>
            <w:r w:rsidRPr="002C4967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2C4967">
              <w:rPr>
                <w:rFonts w:ascii="Arial" w:hAnsi="Arial" w:cs="Arial"/>
                <w:sz w:val="20"/>
                <w:szCs w:val="20"/>
              </w:rPr>
              <w:t>będzie</w:t>
            </w:r>
            <w:proofErr w:type="spellEnd"/>
            <w:r w:rsidRPr="002C496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C4967">
              <w:rPr>
                <w:rFonts w:ascii="Arial" w:hAnsi="Arial" w:cs="Arial"/>
                <w:sz w:val="20"/>
                <w:szCs w:val="20"/>
              </w:rPr>
              <w:t>miała</w:t>
            </w:r>
            <w:proofErr w:type="spellEnd"/>
            <w:r w:rsidRPr="002C496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C4967">
              <w:rPr>
                <w:rFonts w:ascii="Arial" w:hAnsi="Arial" w:cs="Arial"/>
                <w:sz w:val="20"/>
                <w:szCs w:val="20"/>
              </w:rPr>
              <w:t>zastosowanie</w:t>
            </w:r>
            <w:proofErr w:type="spellEnd"/>
          </w:p>
        </w:tc>
        <w:tc>
          <w:tcPr>
            <w:tcW w:w="4943" w:type="dxa"/>
            <w:shd w:val="clear" w:color="auto" w:fill="auto"/>
          </w:tcPr>
          <w:p w:rsidR="006112BF" w:rsidRPr="002C4967" w:rsidRDefault="006112BF" w:rsidP="004E07FF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35ED9" w:rsidRPr="002C4967" w:rsidRDefault="00FD6EDD" w:rsidP="00E9033A">
      <w:pPr>
        <w:pStyle w:val="Bezodstpw"/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8</w:t>
      </w:r>
      <w:r w:rsidR="00F95F93" w:rsidRPr="002C4967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F73045" w:rsidRPr="002C4967">
        <w:rPr>
          <w:rFonts w:ascii="Arial" w:hAnsi="Arial" w:cs="Arial"/>
          <w:sz w:val="20"/>
          <w:szCs w:val="20"/>
        </w:rPr>
        <w:t>o</w:t>
      </w:r>
      <w:r w:rsidR="00535ED9" w:rsidRPr="002C4967">
        <w:rPr>
          <w:rFonts w:ascii="Arial" w:hAnsi="Arial" w:cs="Arial"/>
          <w:sz w:val="20"/>
          <w:szCs w:val="20"/>
        </w:rPr>
        <w:t>świadczam</w:t>
      </w:r>
      <w:proofErr w:type="spellEnd"/>
      <w:r w:rsidR="00535ED9" w:rsidRPr="002C4967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535ED9" w:rsidRPr="002C4967">
        <w:rPr>
          <w:rFonts w:ascii="Arial" w:hAnsi="Arial" w:cs="Arial"/>
          <w:sz w:val="20"/>
          <w:szCs w:val="20"/>
        </w:rPr>
        <w:t>że</w:t>
      </w:r>
      <w:proofErr w:type="spellEnd"/>
      <w:r w:rsidR="00535ED9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35ED9" w:rsidRPr="002C4967">
        <w:rPr>
          <w:rFonts w:ascii="Arial" w:hAnsi="Arial" w:cs="Arial"/>
          <w:bCs/>
          <w:sz w:val="20"/>
          <w:szCs w:val="20"/>
        </w:rPr>
        <w:t>jestem</w:t>
      </w:r>
      <w:proofErr w:type="spellEnd"/>
      <w:r w:rsidR="00535ED9" w:rsidRPr="002C4967">
        <w:rPr>
          <w:rFonts w:ascii="Arial" w:hAnsi="Arial" w:cs="Arial"/>
          <w:bCs/>
          <w:sz w:val="20"/>
          <w:szCs w:val="20"/>
        </w:rPr>
        <w:t>(-</w:t>
      </w:r>
      <w:proofErr w:type="spellStart"/>
      <w:r w:rsidR="00535ED9" w:rsidRPr="002C4967">
        <w:rPr>
          <w:rFonts w:ascii="Arial" w:hAnsi="Arial" w:cs="Arial"/>
          <w:bCs/>
          <w:sz w:val="20"/>
          <w:szCs w:val="20"/>
        </w:rPr>
        <w:t>śmy</w:t>
      </w:r>
      <w:proofErr w:type="spellEnd"/>
      <w:r w:rsidR="00535ED9" w:rsidRPr="002C4967">
        <w:rPr>
          <w:rFonts w:ascii="Arial" w:hAnsi="Arial" w:cs="Arial"/>
          <w:bCs/>
          <w:sz w:val="20"/>
          <w:szCs w:val="20"/>
        </w:rPr>
        <w:t>)</w:t>
      </w:r>
      <w:r w:rsidR="00F95F93" w:rsidRPr="002C4967">
        <w:rPr>
          <w:rFonts w:ascii="Arial" w:hAnsi="Arial" w:cs="Arial"/>
          <w:sz w:val="20"/>
          <w:szCs w:val="20"/>
        </w:rPr>
        <w:t xml:space="preserve">    </w:t>
      </w:r>
      <w:proofErr w:type="spellStart"/>
      <w:r w:rsidR="00F95F93" w:rsidRPr="002C4967">
        <w:rPr>
          <w:rFonts w:ascii="Arial" w:hAnsi="Arial" w:cs="Arial"/>
          <w:sz w:val="20"/>
          <w:szCs w:val="20"/>
        </w:rPr>
        <w:t>mikro</w:t>
      </w:r>
      <w:proofErr w:type="spellEnd"/>
      <w:r w:rsidR="00F95F93" w:rsidRPr="002C4967">
        <w:rPr>
          <w:rFonts w:ascii="Arial" w:hAnsi="Arial" w:cs="Arial"/>
          <w:sz w:val="20"/>
          <w:szCs w:val="20"/>
        </w:rPr>
        <w:t xml:space="preserve"> / </w:t>
      </w:r>
      <w:r w:rsidR="00535ED9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35ED9" w:rsidRPr="002C4967">
        <w:rPr>
          <w:rFonts w:ascii="Arial" w:hAnsi="Arial" w:cs="Arial"/>
          <w:sz w:val="20"/>
          <w:szCs w:val="20"/>
        </w:rPr>
        <w:t>małym</w:t>
      </w:r>
      <w:proofErr w:type="spellEnd"/>
      <w:r w:rsidR="00535ED9" w:rsidRPr="002C4967">
        <w:rPr>
          <w:rFonts w:ascii="Arial" w:hAnsi="Arial" w:cs="Arial"/>
          <w:sz w:val="20"/>
          <w:szCs w:val="20"/>
        </w:rPr>
        <w:t xml:space="preserve"> / </w:t>
      </w:r>
      <w:proofErr w:type="spellStart"/>
      <w:r w:rsidR="00535ED9" w:rsidRPr="002C4967">
        <w:rPr>
          <w:rFonts w:ascii="Arial" w:hAnsi="Arial" w:cs="Arial"/>
          <w:sz w:val="20"/>
          <w:szCs w:val="20"/>
        </w:rPr>
        <w:t>średnim</w:t>
      </w:r>
      <w:proofErr w:type="spellEnd"/>
      <w:r w:rsidR="00535ED9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35ED9" w:rsidRPr="002C4967">
        <w:rPr>
          <w:rFonts w:ascii="Arial" w:hAnsi="Arial" w:cs="Arial"/>
          <w:sz w:val="20"/>
          <w:szCs w:val="20"/>
        </w:rPr>
        <w:t>przedsiębiorstwem</w:t>
      </w:r>
      <w:proofErr w:type="spellEnd"/>
      <w:r w:rsidR="00F73045" w:rsidRPr="002C4967">
        <w:rPr>
          <w:rStyle w:val="Odwoanieprzypisudolnego"/>
          <w:rFonts w:ascii="Arial" w:hAnsi="Arial" w:cs="Arial"/>
          <w:sz w:val="20"/>
          <w:szCs w:val="20"/>
        </w:rPr>
        <w:footnoteReference w:id="8"/>
      </w:r>
    </w:p>
    <w:p w:rsidR="00535ED9" w:rsidRPr="002C4967" w:rsidRDefault="00535ED9" w:rsidP="00E9033A">
      <w:pPr>
        <w:pStyle w:val="Bezodstpw"/>
        <w:spacing w:line="276" w:lineRule="auto"/>
        <w:rPr>
          <w:rFonts w:ascii="Arial" w:hAnsi="Arial" w:cs="Arial"/>
          <w:i/>
          <w:sz w:val="16"/>
          <w:szCs w:val="16"/>
        </w:rPr>
      </w:pPr>
      <w:r w:rsidRPr="002C4967">
        <w:rPr>
          <w:rFonts w:ascii="Arial" w:hAnsi="Arial" w:cs="Arial"/>
          <w:i/>
          <w:sz w:val="16"/>
          <w:szCs w:val="16"/>
        </w:rPr>
        <w:t xml:space="preserve">Zgodnie z art. 7 ust. 1 pkt 2 i pkt 3 ustawy z dnia 6 marca 2018 r.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prawo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przedsiębiorców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(</w:t>
      </w:r>
      <w:bookmarkStart w:id="8" w:name="_Hlk33182752"/>
      <w:r w:rsidRPr="002C4967">
        <w:rPr>
          <w:rFonts w:ascii="Arial" w:hAnsi="Arial" w:cs="Arial"/>
          <w:i/>
          <w:sz w:val="16"/>
          <w:szCs w:val="16"/>
        </w:rPr>
        <w:t>Dz. U. z 20</w:t>
      </w:r>
      <w:r w:rsidR="00AE5652" w:rsidRPr="002C4967">
        <w:rPr>
          <w:rFonts w:ascii="Arial" w:hAnsi="Arial" w:cs="Arial"/>
          <w:i/>
          <w:sz w:val="16"/>
          <w:szCs w:val="16"/>
        </w:rPr>
        <w:t>21</w:t>
      </w:r>
      <w:r w:rsidRPr="002C4967">
        <w:rPr>
          <w:rFonts w:ascii="Arial" w:hAnsi="Arial" w:cs="Arial"/>
          <w:i/>
          <w:sz w:val="16"/>
          <w:szCs w:val="16"/>
        </w:rPr>
        <w:t xml:space="preserve"> r. </w:t>
      </w:r>
      <w:r w:rsidR="004C44F5" w:rsidRPr="002C4967">
        <w:rPr>
          <w:rFonts w:ascii="Arial" w:hAnsi="Arial" w:cs="Arial"/>
          <w:i/>
          <w:sz w:val="16"/>
          <w:szCs w:val="16"/>
        </w:rPr>
        <w:br/>
      </w:r>
      <w:r w:rsidRPr="002C4967">
        <w:rPr>
          <w:rFonts w:ascii="Arial" w:hAnsi="Arial" w:cs="Arial"/>
          <w:i/>
          <w:sz w:val="16"/>
          <w:szCs w:val="16"/>
        </w:rPr>
        <w:t xml:space="preserve">poz. </w:t>
      </w:r>
      <w:r w:rsidR="00AE5652" w:rsidRPr="002C4967">
        <w:rPr>
          <w:rFonts w:ascii="Arial" w:hAnsi="Arial" w:cs="Arial"/>
          <w:i/>
          <w:sz w:val="16"/>
          <w:szCs w:val="16"/>
        </w:rPr>
        <w:t>162</w:t>
      </w:r>
      <w:bookmarkEnd w:id="8"/>
      <w:r w:rsidRPr="002C4967">
        <w:rPr>
          <w:rFonts w:ascii="Arial" w:hAnsi="Arial" w:cs="Arial"/>
          <w:i/>
          <w:sz w:val="16"/>
          <w:szCs w:val="16"/>
        </w:rPr>
        <w:t>):</w:t>
      </w:r>
    </w:p>
    <w:p w:rsidR="00AE5652" w:rsidRPr="002C4967" w:rsidRDefault="00AE5652" w:rsidP="00E9033A">
      <w:pPr>
        <w:pStyle w:val="Bezodstpw"/>
        <w:spacing w:line="276" w:lineRule="auto"/>
        <w:ind w:left="567" w:hanging="283"/>
        <w:rPr>
          <w:rFonts w:ascii="Arial" w:hAnsi="Arial" w:cs="Arial"/>
          <w:i/>
          <w:sz w:val="16"/>
          <w:szCs w:val="16"/>
        </w:rPr>
      </w:pPr>
      <w:r w:rsidRPr="002C4967">
        <w:rPr>
          <w:rFonts w:ascii="Arial" w:hAnsi="Arial" w:cs="Arial"/>
          <w:i/>
          <w:sz w:val="16"/>
          <w:szCs w:val="16"/>
          <w:u w:val="single"/>
        </w:rPr>
        <w:t xml:space="preserve">Za </w:t>
      </w:r>
      <w:proofErr w:type="spellStart"/>
      <w:r w:rsidRPr="002C4967">
        <w:rPr>
          <w:rFonts w:ascii="Arial" w:hAnsi="Arial" w:cs="Arial"/>
          <w:i/>
          <w:sz w:val="16"/>
          <w:szCs w:val="16"/>
          <w:u w:val="single"/>
        </w:rPr>
        <w:t>mikroprzedsiębiorcę</w:t>
      </w:r>
      <w:proofErr w:type="spellEnd"/>
      <w:r w:rsidRPr="002C4967">
        <w:rPr>
          <w:rFonts w:ascii="Arial" w:hAnsi="Arial" w:cs="Arial"/>
          <w:i/>
          <w:sz w:val="16"/>
          <w:szCs w:val="16"/>
          <w:u w:val="single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uważa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się</w:t>
      </w:r>
      <w:proofErr w:type="spellEnd"/>
      <w:r w:rsidRPr="002C4967">
        <w:rPr>
          <w:rFonts w:ascii="Arial" w:hAnsi="Arial" w:cs="Arial"/>
          <w:i/>
          <w:sz w:val="16"/>
          <w:szCs w:val="16"/>
          <w:u w:val="single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przedsiębiorcę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,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który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w co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najmniej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jednym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roku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z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dwóch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ostatnich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lat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obrotowych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spełniał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łącznie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następujące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warunki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>:</w:t>
      </w:r>
    </w:p>
    <w:p w:rsidR="00AE5652" w:rsidRPr="002C4967" w:rsidRDefault="00AE5652" w:rsidP="00E9033A">
      <w:pPr>
        <w:pStyle w:val="Bezodstpw"/>
        <w:spacing w:line="276" w:lineRule="auto"/>
        <w:ind w:left="851" w:hanging="284"/>
        <w:rPr>
          <w:rFonts w:ascii="Arial" w:hAnsi="Arial" w:cs="Arial"/>
          <w:i/>
          <w:sz w:val="16"/>
          <w:szCs w:val="16"/>
        </w:rPr>
      </w:pPr>
      <w:r w:rsidRPr="002C4967">
        <w:rPr>
          <w:rFonts w:ascii="Arial" w:hAnsi="Arial" w:cs="Arial"/>
          <w:i/>
          <w:sz w:val="16"/>
          <w:szCs w:val="16"/>
        </w:rPr>
        <w:t xml:space="preserve">1)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zatrudniał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średniorocznie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mniej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niż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10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pracowników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oraz</w:t>
      </w:r>
      <w:proofErr w:type="spellEnd"/>
    </w:p>
    <w:p w:rsidR="00AE5652" w:rsidRPr="002C4967" w:rsidRDefault="00AE5652" w:rsidP="00E9033A">
      <w:pPr>
        <w:pStyle w:val="Bezodstpw"/>
        <w:spacing w:line="276" w:lineRule="auto"/>
        <w:ind w:left="851" w:hanging="284"/>
        <w:rPr>
          <w:rFonts w:ascii="Arial" w:hAnsi="Arial" w:cs="Arial"/>
          <w:i/>
          <w:sz w:val="16"/>
          <w:szCs w:val="16"/>
        </w:rPr>
      </w:pPr>
      <w:r w:rsidRPr="002C4967">
        <w:rPr>
          <w:rFonts w:ascii="Arial" w:hAnsi="Arial" w:cs="Arial"/>
          <w:i/>
          <w:sz w:val="16"/>
          <w:szCs w:val="16"/>
        </w:rPr>
        <w:t xml:space="preserve">2)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osiągnął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roczny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obrót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netto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ze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sprzedaży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towarów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,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wyrobów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i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usług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oraz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z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operacji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finansowych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nieprzekraczający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równowartości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w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złotych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2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milionów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euro,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lub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sumy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aktywów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jego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bilansu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sporządzonego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na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koniec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jednego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z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tych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lat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nie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przekroczyły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równowartości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w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złotych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2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milionów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euro </w:t>
      </w:r>
    </w:p>
    <w:p w:rsidR="00535ED9" w:rsidRPr="002C4967" w:rsidRDefault="00535ED9" w:rsidP="00E9033A">
      <w:pPr>
        <w:pStyle w:val="Bezodstpw"/>
        <w:spacing w:line="276" w:lineRule="auto"/>
        <w:ind w:left="567" w:hanging="283"/>
        <w:rPr>
          <w:rFonts w:ascii="Arial" w:hAnsi="Arial" w:cs="Arial"/>
          <w:i/>
          <w:sz w:val="16"/>
          <w:szCs w:val="16"/>
        </w:rPr>
      </w:pPr>
      <w:r w:rsidRPr="002C4967">
        <w:rPr>
          <w:rFonts w:ascii="Arial" w:hAnsi="Arial" w:cs="Arial"/>
          <w:i/>
          <w:sz w:val="16"/>
          <w:szCs w:val="16"/>
          <w:u w:val="single"/>
        </w:rPr>
        <w:t xml:space="preserve">Za </w:t>
      </w:r>
      <w:proofErr w:type="spellStart"/>
      <w:r w:rsidRPr="002C4967">
        <w:rPr>
          <w:rFonts w:ascii="Arial" w:hAnsi="Arial" w:cs="Arial"/>
          <w:i/>
          <w:sz w:val="16"/>
          <w:szCs w:val="16"/>
          <w:u w:val="single"/>
        </w:rPr>
        <w:t>małego</w:t>
      </w:r>
      <w:proofErr w:type="spellEnd"/>
      <w:r w:rsidRPr="002C4967">
        <w:rPr>
          <w:rFonts w:ascii="Arial" w:hAnsi="Arial" w:cs="Arial"/>
          <w:i/>
          <w:sz w:val="16"/>
          <w:szCs w:val="16"/>
          <w:u w:val="single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  <w:u w:val="single"/>
        </w:rPr>
        <w:t>przedsiębiorcę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uważa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się przedsiębiorcę, który w co najmniej jednym z dwóch ostatnich lat obrotowych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spełnia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łącznie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następujące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warunki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>:</w:t>
      </w:r>
    </w:p>
    <w:p w:rsidR="00535ED9" w:rsidRPr="002C4967" w:rsidRDefault="00535ED9" w:rsidP="00E9033A">
      <w:pPr>
        <w:pStyle w:val="Bezodstpw"/>
        <w:spacing w:line="276" w:lineRule="auto"/>
        <w:ind w:left="851" w:hanging="284"/>
        <w:rPr>
          <w:rFonts w:ascii="Arial" w:hAnsi="Arial" w:cs="Arial"/>
          <w:i/>
          <w:sz w:val="16"/>
          <w:szCs w:val="16"/>
        </w:rPr>
      </w:pPr>
      <w:r w:rsidRPr="002C4967">
        <w:rPr>
          <w:rFonts w:ascii="Arial" w:hAnsi="Arial" w:cs="Arial"/>
          <w:i/>
          <w:sz w:val="16"/>
          <w:szCs w:val="16"/>
        </w:rPr>
        <w:t xml:space="preserve">1) zatrudniał średniorocznie mniej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niż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50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pracowników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oraz</w:t>
      </w:r>
      <w:proofErr w:type="spellEnd"/>
    </w:p>
    <w:p w:rsidR="00535ED9" w:rsidRPr="002C4967" w:rsidRDefault="00535ED9" w:rsidP="00E9033A">
      <w:pPr>
        <w:pStyle w:val="Bezodstpw"/>
        <w:spacing w:line="276" w:lineRule="auto"/>
        <w:ind w:left="851" w:hanging="284"/>
        <w:rPr>
          <w:rFonts w:ascii="Arial" w:hAnsi="Arial" w:cs="Arial"/>
          <w:i/>
          <w:sz w:val="16"/>
          <w:szCs w:val="16"/>
        </w:rPr>
      </w:pPr>
      <w:r w:rsidRPr="002C4967">
        <w:rPr>
          <w:rFonts w:ascii="Arial" w:hAnsi="Arial" w:cs="Arial"/>
          <w:i/>
          <w:sz w:val="16"/>
          <w:szCs w:val="16"/>
        </w:rPr>
        <w:t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 -</w:t>
      </w:r>
    </w:p>
    <w:p w:rsidR="00535ED9" w:rsidRPr="002C4967" w:rsidRDefault="00535ED9" w:rsidP="00E9033A">
      <w:pPr>
        <w:pStyle w:val="Bezodstpw"/>
        <w:spacing w:line="276" w:lineRule="auto"/>
        <w:ind w:left="567"/>
        <w:rPr>
          <w:rFonts w:ascii="Arial" w:hAnsi="Arial" w:cs="Arial"/>
          <w:i/>
          <w:sz w:val="16"/>
          <w:szCs w:val="16"/>
        </w:rPr>
      </w:pPr>
      <w:r w:rsidRPr="002C4967">
        <w:rPr>
          <w:rFonts w:ascii="Arial" w:hAnsi="Arial" w:cs="Arial"/>
          <w:i/>
          <w:sz w:val="16"/>
          <w:szCs w:val="16"/>
        </w:rPr>
        <w:t xml:space="preserve">i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który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nie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jest mikroprzedsiębiorcą.</w:t>
      </w:r>
    </w:p>
    <w:p w:rsidR="00535ED9" w:rsidRPr="002C4967" w:rsidRDefault="00535ED9" w:rsidP="00E9033A">
      <w:pPr>
        <w:pStyle w:val="Bezodstpw"/>
        <w:spacing w:line="276" w:lineRule="auto"/>
        <w:ind w:left="567" w:hanging="283"/>
        <w:rPr>
          <w:rFonts w:ascii="Arial" w:hAnsi="Arial" w:cs="Arial"/>
          <w:i/>
          <w:sz w:val="16"/>
          <w:szCs w:val="16"/>
        </w:rPr>
      </w:pPr>
      <w:r w:rsidRPr="002C4967">
        <w:rPr>
          <w:rFonts w:ascii="Arial" w:hAnsi="Arial" w:cs="Arial"/>
          <w:i/>
          <w:sz w:val="16"/>
          <w:szCs w:val="16"/>
          <w:u w:val="single"/>
        </w:rPr>
        <w:t>Za średniego przedsiębiorcę</w:t>
      </w:r>
      <w:r w:rsidRPr="002C4967">
        <w:rPr>
          <w:rFonts w:ascii="Arial" w:hAnsi="Arial" w:cs="Arial"/>
          <w:i/>
          <w:sz w:val="16"/>
          <w:szCs w:val="16"/>
        </w:rPr>
        <w:t xml:space="preserve"> uważa się przedsiębiorcę, który w co najmniej jednym z dwóch ostatnich lat obrotowych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spełniał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łącznie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następujące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warunki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>:</w:t>
      </w:r>
    </w:p>
    <w:p w:rsidR="00535ED9" w:rsidRPr="002C4967" w:rsidRDefault="00535ED9" w:rsidP="00E9033A">
      <w:pPr>
        <w:pStyle w:val="Bezodstpw"/>
        <w:spacing w:line="276" w:lineRule="auto"/>
        <w:ind w:left="851" w:hanging="284"/>
        <w:rPr>
          <w:rFonts w:ascii="Arial" w:hAnsi="Arial" w:cs="Arial"/>
          <w:i/>
          <w:sz w:val="16"/>
          <w:szCs w:val="16"/>
        </w:rPr>
      </w:pPr>
      <w:r w:rsidRPr="002C4967">
        <w:rPr>
          <w:rFonts w:ascii="Arial" w:hAnsi="Arial" w:cs="Arial"/>
          <w:i/>
          <w:sz w:val="16"/>
          <w:szCs w:val="16"/>
        </w:rPr>
        <w:t xml:space="preserve">1) zatrudniał średniorocznie mniej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niż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250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pracowników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oraz</w:t>
      </w:r>
      <w:proofErr w:type="spellEnd"/>
    </w:p>
    <w:p w:rsidR="00535ED9" w:rsidRPr="002C4967" w:rsidRDefault="00535ED9" w:rsidP="00E9033A">
      <w:pPr>
        <w:pStyle w:val="Bezodstpw"/>
        <w:spacing w:line="276" w:lineRule="auto"/>
        <w:ind w:left="851" w:hanging="284"/>
        <w:rPr>
          <w:rFonts w:ascii="Arial" w:hAnsi="Arial" w:cs="Arial"/>
          <w:i/>
          <w:sz w:val="16"/>
          <w:szCs w:val="16"/>
        </w:rPr>
      </w:pPr>
      <w:r w:rsidRPr="002C4967">
        <w:rPr>
          <w:rFonts w:ascii="Arial" w:hAnsi="Arial" w:cs="Arial"/>
          <w:i/>
          <w:sz w:val="16"/>
          <w:szCs w:val="16"/>
        </w:rPr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 –</w:t>
      </w:r>
    </w:p>
    <w:p w:rsidR="00535ED9" w:rsidRPr="002C4967" w:rsidRDefault="00535ED9" w:rsidP="00E9033A">
      <w:pPr>
        <w:pStyle w:val="Bezodstpw"/>
        <w:spacing w:line="276" w:lineRule="auto"/>
        <w:ind w:left="567"/>
        <w:rPr>
          <w:rFonts w:ascii="Arial" w:hAnsi="Arial" w:cs="Arial"/>
          <w:i/>
          <w:sz w:val="16"/>
          <w:szCs w:val="16"/>
        </w:rPr>
      </w:pPr>
      <w:r w:rsidRPr="002C4967">
        <w:rPr>
          <w:rFonts w:ascii="Arial" w:hAnsi="Arial" w:cs="Arial"/>
          <w:i/>
          <w:sz w:val="16"/>
          <w:szCs w:val="16"/>
        </w:rPr>
        <w:t xml:space="preserve">i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który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nie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jest mikroprzedsiębiorcą ani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małym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4967">
        <w:rPr>
          <w:rFonts w:ascii="Arial" w:hAnsi="Arial" w:cs="Arial"/>
          <w:i/>
          <w:sz w:val="16"/>
          <w:szCs w:val="16"/>
        </w:rPr>
        <w:t>przedsiębiorcą</w:t>
      </w:r>
      <w:proofErr w:type="spellEnd"/>
      <w:r w:rsidRPr="002C4967">
        <w:rPr>
          <w:rFonts w:ascii="Arial" w:hAnsi="Arial" w:cs="Arial"/>
          <w:i/>
          <w:sz w:val="16"/>
          <w:szCs w:val="16"/>
        </w:rPr>
        <w:t>.</w:t>
      </w:r>
    </w:p>
    <w:p w:rsidR="00AE5652" w:rsidRPr="002C4967" w:rsidRDefault="00FD6EDD" w:rsidP="00E9033A">
      <w:pPr>
        <w:pStyle w:val="Bezodstpw"/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</w:t>
      </w:r>
      <w:r w:rsidR="00AE5652" w:rsidRPr="002C4967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924BC9" w:rsidRPr="002C4967">
        <w:rPr>
          <w:rFonts w:ascii="Arial" w:hAnsi="Arial" w:cs="Arial"/>
          <w:sz w:val="20"/>
          <w:szCs w:val="20"/>
        </w:rPr>
        <w:t>Ofertę</w:t>
      </w:r>
      <w:proofErr w:type="spellEnd"/>
      <w:r w:rsidR="00924BC9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C4D1E" w:rsidRPr="002C4967">
        <w:rPr>
          <w:rFonts w:ascii="Arial" w:hAnsi="Arial" w:cs="Arial"/>
          <w:sz w:val="20"/>
          <w:szCs w:val="20"/>
        </w:rPr>
        <w:t>wraz</w:t>
      </w:r>
      <w:proofErr w:type="spellEnd"/>
      <w:r w:rsidR="006C4D1E" w:rsidRPr="002C4967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6C4D1E" w:rsidRPr="002C4967">
        <w:rPr>
          <w:rFonts w:ascii="Arial" w:hAnsi="Arial" w:cs="Arial"/>
          <w:sz w:val="20"/>
          <w:szCs w:val="20"/>
        </w:rPr>
        <w:t>załącznikami</w:t>
      </w:r>
      <w:proofErr w:type="spellEnd"/>
      <w:r w:rsidR="006C4D1E" w:rsidRPr="002C4967">
        <w:rPr>
          <w:rFonts w:ascii="Arial" w:hAnsi="Arial" w:cs="Arial"/>
          <w:sz w:val="20"/>
          <w:szCs w:val="20"/>
        </w:rPr>
        <w:t xml:space="preserve"> </w:t>
      </w:r>
      <w:r w:rsidR="00924BC9" w:rsidRPr="002C4967">
        <w:rPr>
          <w:rFonts w:ascii="Arial" w:hAnsi="Arial" w:cs="Arial"/>
          <w:sz w:val="20"/>
          <w:szCs w:val="20"/>
        </w:rPr>
        <w:t xml:space="preserve">składam na kolejno ponumerowanych stronach. </w:t>
      </w:r>
      <w:r w:rsidR="006C4D1E" w:rsidRPr="002C4967">
        <w:rPr>
          <w:rFonts w:ascii="Arial" w:hAnsi="Arial" w:cs="Arial"/>
          <w:sz w:val="20"/>
          <w:szCs w:val="20"/>
        </w:rPr>
        <w:t xml:space="preserve">Oferta wraz z załącznikami </w:t>
      </w:r>
      <w:r w:rsidR="00605340" w:rsidRPr="002C4967">
        <w:rPr>
          <w:rFonts w:ascii="Arial" w:hAnsi="Arial" w:cs="Arial"/>
          <w:sz w:val="20"/>
          <w:szCs w:val="20"/>
        </w:rPr>
        <w:t>składa</w:t>
      </w:r>
      <w:r w:rsidR="006C4D1E" w:rsidRPr="002C4967">
        <w:rPr>
          <w:rFonts w:ascii="Arial" w:hAnsi="Arial" w:cs="Arial"/>
          <w:sz w:val="20"/>
          <w:szCs w:val="20"/>
        </w:rPr>
        <w:t xml:space="preserve"> </w:t>
      </w:r>
      <w:r w:rsidR="00924BC9" w:rsidRPr="002C4967">
        <w:rPr>
          <w:rFonts w:ascii="Arial" w:hAnsi="Arial" w:cs="Arial"/>
          <w:sz w:val="20"/>
          <w:szCs w:val="20"/>
        </w:rPr>
        <w:t xml:space="preserve"> się z ………. </w:t>
      </w:r>
      <w:proofErr w:type="spellStart"/>
      <w:r w:rsidR="00A11442" w:rsidRPr="002C4967">
        <w:rPr>
          <w:rFonts w:ascii="Arial" w:hAnsi="Arial" w:cs="Arial"/>
          <w:sz w:val="20"/>
          <w:szCs w:val="20"/>
        </w:rPr>
        <w:t>s</w:t>
      </w:r>
      <w:r w:rsidR="00924BC9" w:rsidRPr="002C4967">
        <w:rPr>
          <w:rFonts w:ascii="Arial" w:hAnsi="Arial" w:cs="Arial"/>
          <w:sz w:val="20"/>
          <w:szCs w:val="20"/>
        </w:rPr>
        <w:t>tron</w:t>
      </w:r>
      <w:proofErr w:type="spellEnd"/>
      <w:r w:rsidR="00924BC9" w:rsidRPr="002C4967">
        <w:rPr>
          <w:rFonts w:ascii="Arial" w:hAnsi="Arial" w:cs="Arial"/>
          <w:sz w:val="20"/>
          <w:szCs w:val="20"/>
        </w:rPr>
        <w:t>.</w:t>
      </w:r>
    </w:p>
    <w:p w:rsidR="00924BC9" w:rsidRPr="002C4967" w:rsidRDefault="00FD6EDD" w:rsidP="00E9033A">
      <w:pPr>
        <w:pStyle w:val="Bezodstpw"/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</w:t>
      </w:r>
      <w:r w:rsidR="00AE5652" w:rsidRPr="002C4967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924BC9" w:rsidRPr="002C4967">
        <w:rPr>
          <w:rFonts w:ascii="Arial" w:hAnsi="Arial" w:cs="Arial"/>
          <w:sz w:val="20"/>
          <w:szCs w:val="20"/>
        </w:rPr>
        <w:t>Załącznikami</w:t>
      </w:r>
      <w:proofErr w:type="spellEnd"/>
      <w:r w:rsidR="00924BC9" w:rsidRPr="002C4967">
        <w:rPr>
          <w:rFonts w:ascii="Arial" w:hAnsi="Arial" w:cs="Arial"/>
          <w:sz w:val="20"/>
          <w:szCs w:val="20"/>
        </w:rPr>
        <w:t xml:space="preserve"> do </w:t>
      </w:r>
      <w:proofErr w:type="spellStart"/>
      <w:r w:rsidR="00924BC9" w:rsidRPr="002C4967">
        <w:rPr>
          <w:rFonts w:ascii="Arial" w:hAnsi="Arial" w:cs="Arial"/>
          <w:sz w:val="20"/>
          <w:szCs w:val="20"/>
        </w:rPr>
        <w:t>niniejszego</w:t>
      </w:r>
      <w:proofErr w:type="spellEnd"/>
      <w:r w:rsidR="00924BC9" w:rsidRPr="002C49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24BC9" w:rsidRPr="002C4967">
        <w:rPr>
          <w:rFonts w:ascii="Arial" w:hAnsi="Arial" w:cs="Arial"/>
          <w:sz w:val="20"/>
          <w:szCs w:val="20"/>
        </w:rPr>
        <w:t>formularza</w:t>
      </w:r>
      <w:proofErr w:type="spellEnd"/>
      <w:r w:rsidR="00924BC9" w:rsidRPr="002C4967">
        <w:rPr>
          <w:rFonts w:ascii="Arial" w:hAnsi="Arial" w:cs="Arial"/>
          <w:sz w:val="20"/>
          <w:szCs w:val="20"/>
        </w:rPr>
        <w:t xml:space="preserve"> stanowiącymi integralną część oferty są oświadczenia, dokumenty i załączniki </w:t>
      </w:r>
      <w:r w:rsidR="0080249B" w:rsidRPr="002C4967">
        <w:rPr>
          <w:rFonts w:ascii="Arial" w:hAnsi="Arial" w:cs="Arial"/>
          <w:sz w:val="20"/>
          <w:szCs w:val="20"/>
        </w:rPr>
        <w:t>wymienione poniżej</w:t>
      </w:r>
      <w:r w:rsidR="00924BC9" w:rsidRPr="002C4967">
        <w:rPr>
          <w:rFonts w:ascii="Arial" w:hAnsi="Arial" w:cs="Arial"/>
          <w:sz w:val="20"/>
          <w:szCs w:val="20"/>
        </w:rPr>
        <w:t>:</w:t>
      </w:r>
    </w:p>
    <w:p w:rsidR="00924BC9" w:rsidRPr="002C4967" w:rsidRDefault="00AE5652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 w:rsidRPr="002C4967">
        <w:rPr>
          <w:rFonts w:ascii="Arial" w:hAnsi="Arial" w:cs="Arial"/>
          <w:sz w:val="20"/>
          <w:szCs w:val="20"/>
        </w:rPr>
        <w:t xml:space="preserve">1) </w:t>
      </w:r>
      <w:proofErr w:type="spellStart"/>
      <w:r w:rsidRPr="002C4967">
        <w:rPr>
          <w:rFonts w:ascii="Arial" w:hAnsi="Arial"/>
          <w:sz w:val="20"/>
          <w:szCs w:val="20"/>
        </w:rPr>
        <w:t>Oświadczenie</w:t>
      </w:r>
      <w:proofErr w:type="spellEnd"/>
      <w:r w:rsidRPr="002C4967">
        <w:rPr>
          <w:rFonts w:ascii="Arial" w:hAnsi="Arial"/>
          <w:sz w:val="20"/>
          <w:szCs w:val="20"/>
        </w:rPr>
        <w:t>/</w:t>
      </w:r>
      <w:proofErr w:type="spellStart"/>
      <w:r w:rsidRPr="002C4967">
        <w:rPr>
          <w:rFonts w:ascii="Arial" w:hAnsi="Arial"/>
          <w:sz w:val="20"/>
          <w:szCs w:val="20"/>
        </w:rPr>
        <w:t>ośwaidczenia</w:t>
      </w:r>
      <w:proofErr w:type="spellEnd"/>
      <w:r w:rsidRPr="002C4967">
        <w:rPr>
          <w:rFonts w:ascii="Arial" w:hAnsi="Arial"/>
          <w:sz w:val="20"/>
          <w:szCs w:val="20"/>
        </w:rPr>
        <w:t xml:space="preserve"> </w:t>
      </w:r>
      <w:proofErr w:type="spellStart"/>
      <w:r w:rsidRPr="002C4967">
        <w:rPr>
          <w:rFonts w:ascii="Arial" w:hAnsi="Arial"/>
          <w:sz w:val="20"/>
          <w:szCs w:val="20"/>
        </w:rPr>
        <w:t>Wykonawcy</w:t>
      </w:r>
      <w:proofErr w:type="spellEnd"/>
      <w:r w:rsidRPr="002C4967">
        <w:rPr>
          <w:rFonts w:ascii="Arial" w:hAnsi="Arial"/>
          <w:sz w:val="20"/>
          <w:szCs w:val="20"/>
        </w:rPr>
        <w:t xml:space="preserve"> </w:t>
      </w:r>
      <w:proofErr w:type="spellStart"/>
      <w:r w:rsidRPr="002C4967">
        <w:rPr>
          <w:rFonts w:ascii="Arial" w:hAnsi="Arial"/>
          <w:sz w:val="20"/>
          <w:szCs w:val="20"/>
        </w:rPr>
        <w:t>składane</w:t>
      </w:r>
      <w:proofErr w:type="spellEnd"/>
      <w:r w:rsidRPr="002C4967">
        <w:rPr>
          <w:rFonts w:ascii="Arial" w:hAnsi="Arial"/>
          <w:sz w:val="20"/>
          <w:szCs w:val="20"/>
        </w:rPr>
        <w:t xml:space="preserve"> </w:t>
      </w:r>
      <w:proofErr w:type="spellStart"/>
      <w:r w:rsidRPr="002C4967">
        <w:rPr>
          <w:rFonts w:ascii="Arial" w:hAnsi="Arial"/>
          <w:sz w:val="20"/>
          <w:szCs w:val="20"/>
        </w:rPr>
        <w:t>na</w:t>
      </w:r>
      <w:proofErr w:type="spellEnd"/>
      <w:r w:rsidRPr="002C4967">
        <w:rPr>
          <w:rFonts w:ascii="Arial" w:hAnsi="Arial"/>
          <w:sz w:val="20"/>
          <w:szCs w:val="20"/>
        </w:rPr>
        <w:t xml:space="preserve"> </w:t>
      </w:r>
      <w:proofErr w:type="spellStart"/>
      <w:r w:rsidRPr="002C4967">
        <w:rPr>
          <w:rFonts w:ascii="Arial" w:hAnsi="Arial"/>
          <w:sz w:val="20"/>
          <w:szCs w:val="20"/>
        </w:rPr>
        <w:t>podstawie</w:t>
      </w:r>
      <w:proofErr w:type="spellEnd"/>
      <w:r w:rsidRPr="002C4967">
        <w:rPr>
          <w:rFonts w:ascii="Arial" w:hAnsi="Arial"/>
          <w:sz w:val="20"/>
          <w:szCs w:val="20"/>
        </w:rPr>
        <w:t xml:space="preserve"> art. 125 </w:t>
      </w:r>
      <w:proofErr w:type="spellStart"/>
      <w:r w:rsidRPr="002C4967">
        <w:rPr>
          <w:rFonts w:ascii="Arial" w:hAnsi="Arial"/>
          <w:sz w:val="20"/>
          <w:szCs w:val="20"/>
        </w:rPr>
        <w:t>ust</w:t>
      </w:r>
      <w:proofErr w:type="spellEnd"/>
      <w:r w:rsidRPr="002C4967">
        <w:rPr>
          <w:rFonts w:ascii="Arial" w:hAnsi="Arial"/>
          <w:sz w:val="20"/>
          <w:szCs w:val="20"/>
        </w:rPr>
        <w:t xml:space="preserve">. 1 </w:t>
      </w:r>
      <w:proofErr w:type="spellStart"/>
      <w:r w:rsidRPr="002C4967">
        <w:rPr>
          <w:rFonts w:ascii="Arial" w:hAnsi="Arial"/>
          <w:sz w:val="20"/>
          <w:szCs w:val="20"/>
        </w:rPr>
        <w:t>ustawy</w:t>
      </w:r>
      <w:proofErr w:type="spellEnd"/>
      <w:r w:rsidRPr="002C4967">
        <w:rPr>
          <w:rFonts w:ascii="Arial" w:hAnsi="Arial"/>
          <w:sz w:val="20"/>
          <w:szCs w:val="20"/>
        </w:rPr>
        <w:t xml:space="preserve"> PZP </w:t>
      </w:r>
      <w:proofErr w:type="spellStart"/>
      <w:r w:rsidRPr="002C4967">
        <w:rPr>
          <w:rFonts w:ascii="Arial" w:hAnsi="Arial"/>
          <w:sz w:val="20"/>
          <w:szCs w:val="20"/>
        </w:rPr>
        <w:t>dotyczące</w:t>
      </w:r>
      <w:proofErr w:type="spellEnd"/>
      <w:r w:rsidRPr="002C4967">
        <w:rPr>
          <w:rFonts w:ascii="Arial" w:hAnsi="Arial"/>
          <w:sz w:val="20"/>
          <w:szCs w:val="20"/>
        </w:rPr>
        <w:t xml:space="preserve"> </w:t>
      </w:r>
      <w:proofErr w:type="spellStart"/>
      <w:r w:rsidRPr="002C4967">
        <w:rPr>
          <w:rFonts w:ascii="Arial" w:hAnsi="Arial"/>
          <w:sz w:val="20"/>
          <w:szCs w:val="20"/>
        </w:rPr>
        <w:t>spełnienia</w:t>
      </w:r>
      <w:proofErr w:type="spellEnd"/>
      <w:r w:rsidRPr="002C4967">
        <w:rPr>
          <w:rFonts w:ascii="Arial" w:hAnsi="Arial"/>
          <w:sz w:val="20"/>
          <w:szCs w:val="20"/>
        </w:rPr>
        <w:t xml:space="preserve"> </w:t>
      </w:r>
      <w:proofErr w:type="spellStart"/>
      <w:r w:rsidRPr="002C4967">
        <w:rPr>
          <w:rFonts w:ascii="Arial" w:hAnsi="Arial"/>
          <w:sz w:val="20"/>
          <w:szCs w:val="20"/>
        </w:rPr>
        <w:t>warunków</w:t>
      </w:r>
      <w:proofErr w:type="spellEnd"/>
      <w:r w:rsidRPr="002C4967">
        <w:rPr>
          <w:rFonts w:ascii="Arial" w:hAnsi="Arial"/>
          <w:sz w:val="20"/>
          <w:szCs w:val="20"/>
        </w:rPr>
        <w:t xml:space="preserve"> </w:t>
      </w:r>
      <w:proofErr w:type="spellStart"/>
      <w:r w:rsidRPr="002C4967">
        <w:rPr>
          <w:rFonts w:ascii="Arial" w:hAnsi="Arial"/>
          <w:sz w:val="20"/>
          <w:szCs w:val="20"/>
        </w:rPr>
        <w:t>udziału</w:t>
      </w:r>
      <w:proofErr w:type="spellEnd"/>
      <w:r w:rsidRPr="002C4967">
        <w:rPr>
          <w:rFonts w:ascii="Arial" w:hAnsi="Arial"/>
          <w:sz w:val="20"/>
          <w:szCs w:val="20"/>
        </w:rPr>
        <w:t xml:space="preserve"> w </w:t>
      </w:r>
      <w:proofErr w:type="spellStart"/>
      <w:r w:rsidRPr="002C4967">
        <w:rPr>
          <w:rFonts w:ascii="Arial" w:hAnsi="Arial"/>
          <w:sz w:val="20"/>
          <w:szCs w:val="20"/>
        </w:rPr>
        <w:t>postępowaniu</w:t>
      </w:r>
      <w:proofErr w:type="spellEnd"/>
      <w:r w:rsidRPr="002C4967">
        <w:rPr>
          <w:rFonts w:ascii="Arial" w:hAnsi="Arial"/>
          <w:sz w:val="20"/>
          <w:szCs w:val="20"/>
        </w:rPr>
        <w:t xml:space="preserve"> </w:t>
      </w:r>
      <w:proofErr w:type="spellStart"/>
      <w:r w:rsidRPr="002C4967">
        <w:rPr>
          <w:rFonts w:ascii="Arial" w:hAnsi="Arial"/>
          <w:sz w:val="20"/>
          <w:szCs w:val="20"/>
        </w:rPr>
        <w:t>oraz</w:t>
      </w:r>
      <w:proofErr w:type="spellEnd"/>
      <w:r w:rsidRPr="002C4967">
        <w:rPr>
          <w:rFonts w:ascii="Arial" w:hAnsi="Arial"/>
          <w:sz w:val="20"/>
          <w:szCs w:val="20"/>
        </w:rPr>
        <w:t xml:space="preserve"> o </w:t>
      </w:r>
      <w:proofErr w:type="spellStart"/>
      <w:r w:rsidRPr="002C4967">
        <w:rPr>
          <w:rFonts w:ascii="Arial" w:hAnsi="Arial"/>
          <w:sz w:val="20"/>
          <w:szCs w:val="20"/>
        </w:rPr>
        <w:t>braku</w:t>
      </w:r>
      <w:proofErr w:type="spellEnd"/>
      <w:r w:rsidRPr="002C4967">
        <w:rPr>
          <w:rFonts w:ascii="Arial" w:hAnsi="Arial"/>
          <w:sz w:val="20"/>
          <w:szCs w:val="20"/>
        </w:rPr>
        <w:t xml:space="preserve"> </w:t>
      </w:r>
      <w:proofErr w:type="spellStart"/>
      <w:r w:rsidRPr="002C4967">
        <w:rPr>
          <w:rFonts w:ascii="Arial" w:hAnsi="Arial"/>
          <w:sz w:val="20"/>
          <w:szCs w:val="20"/>
        </w:rPr>
        <w:t>podstaw</w:t>
      </w:r>
      <w:proofErr w:type="spellEnd"/>
      <w:r w:rsidRPr="002C4967">
        <w:rPr>
          <w:rFonts w:ascii="Arial" w:hAnsi="Arial"/>
          <w:sz w:val="20"/>
          <w:szCs w:val="20"/>
        </w:rPr>
        <w:t xml:space="preserve"> do </w:t>
      </w:r>
      <w:proofErr w:type="spellStart"/>
      <w:r w:rsidRPr="002C4967">
        <w:rPr>
          <w:rFonts w:ascii="Arial" w:hAnsi="Arial"/>
          <w:sz w:val="20"/>
          <w:szCs w:val="20"/>
        </w:rPr>
        <w:t>wykluczenia</w:t>
      </w:r>
      <w:proofErr w:type="spellEnd"/>
      <w:r w:rsidRPr="002C4967">
        <w:rPr>
          <w:rFonts w:ascii="Arial" w:hAnsi="Arial"/>
          <w:sz w:val="20"/>
          <w:szCs w:val="20"/>
        </w:rPr>
        <w:t xml:space="preserve"> z </w:t>
      </w:r>
      <w:proofErr w:type="spellStart"/>
      <w:r w:rsidRPr="002C4967">
        <w:rPr>
          <w:rFonts w:ascii="Arial" w:hAnsi="Arial"/>
          <w:sz w:val="20"/>
          <w:szCs w:val="20"/>
        </w:rPr>
        <w:t>postępowania</w:t>
      </w:r>
      <w:proofErr w:type="spellEnd"/>
    </w:p>
    <w:p w:rsidR="002A1A70" w:rsidRPr="002C4967" w:rsidRDefault="002A1A70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</w:p>
    <w:p w:rsidR="00924BC9" w:rsidRPr="002C4967" w:rsidRDefault="00AE5652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 w:rsidRPr="002C4967">
        <w:rPr>
          <w:rFonts w:ascii="Arial" w:hAnsi="Arial" w:cs="Arial"/>
          <w:sz w:val="20"/>
          <w:szCs w:val="20"/>
        </w:rPr>
        <w:t xml:space="preserve">2) </w:t>
      </w:r>
      <w:r w:rsidR="00924BC9" w:rsidRPr="002C4967">
        <w:rPr>
          <w:rFonts w:ascii="Arial" w:hAnsi="Arial" w:cs="Arial"/>
          <w:sz w:val="20"/>
          <w:szCs w:val="20"/>
        </w:rPr>
        <w:t>………………………………………………………………………….</w:t>
      </w:r>
    </w:p>
    <w:p w:rsidR="002A1A70" w:rsidRPr="002C4967" w:rsidRDefault="002A1A70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</w:p>
    <w:p w:rsidR="002D392D" w:rsidRPr="002C4967" w:rsidRDefault="002D392D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</w:p>
    <w:p w:rsidR="002A1A70" w:rsidRPr="002C4967" w:rsidRDefault="002A1A70" w:rsidP="00E9033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CC37D9" w:rsidRPr="002C4967" w:rsidRDefault="00CC37D9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eastAsia="pl-PL"/>
        </w:rPr>
      </w:pPr>
    </w:p>
    <w:p w:rsidR="00543C23" w:rsidRPr="00BE0678" w:rsidRDefault="00543C23" w:rsidP="00543C23">
      <w:pPr>
        <w:spacing w:line="360" w:lineRule="auto"/>
        <w:ind w:left="4254" w:firstLine="709"/>
        <w:jc w:val="both"/>
        <w:rPr>
          <w:rFonts w:ascii="Arial" w:hAnsi="Arial" w:cs="Arial"/>
          <w:sz w:val="21"/>
          <w:szCs w:val="21"/>
        </w:rPr>
      </w:pPr>
      <w:bookmarkStart w:id="9" w:name="_Hlk63672798"/>
      <w:r w:rsidRPr="00BE0678">
        <w:rPr>
          <w:rFonts w:ascii="Arial" w:hAnsi="Arial" w:cs="Arial"/>
          <w:sz w:val="21"/>
          <w:szCs w:val="21"/>
        </w:rPr>
        <w:t>…………………………………….</w:t>
      </w:r>
    </w:p>
    <w:p w:rsidR="00543C23" w:rsidRPr="00BE0678" w:rsidRDefault="00543C23" w:rsidP="00543C23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BE0678">
        <w:rPr>
          <w:rFonts w:ascii="Arial" w:hAnsi="Arial" w:cs="Arial"/>
          <w:sz w:val="21"/>
          <w:szCs w:val="21"/>
        </w:rPr>
        <w:tab/>
      </w:r>
      <w:r w:rsidRPr="00BE0678">
        <w:rPr>
          <w:rFonts w:ascii="Arial" w:hAnsi="Arial" w:cs="Arial"/>
          <w:sz w:val="21"/>
          <w:szCs w:val="21"/>
        </w:rPr>
        <w:tab/>
      </w:r>
      <w:r w:rsidRPr="00BE0678">
        <w:rPr>
          <w:rFonts w:ascii="Arial" w:hAnsi="Arial" w:cs="Arial"/>
          <w:sz w:val="21"/>
          <w:szCs w:val="21"/>
        </w:rPr>
        <w:tab/>
      </w:r>
      <w:r w:rsidRPr="00BE0678">
        <w:rPr>
          <w:rFonts w:ascii="Arial" w:hAnsi="Arial" w:cs="Arial"/>
          <w:sz w:val="21"/>
          <w:szCs w:val="21"/>
        </w:rPr>
        <w:tab/>
      </w:r>
      <w:r w:rsidRPr="00BE0678">
        <w:rPr>
          <w:rFonts w:ascii="Arial" w:hAnsi="Arial" w:cs="Arial"/>
          <w:sz w:val="21"/>
          <w:szCs w:val="21"/>
        </w:rPr>
        <w:tab/>
      </w:r>
      <w:r w:rsidRPr="00BE0678">
        <w:rPr>
          <w:rFonts w:ascii="Arial" w:hAnsi="Arial" w:cs="Arial"/>
          <w:sz w:val="21"/>
          <w:szCs w:val="21"/>
        </w:rPr>
        <w:tab/>
      </w:r>
      <w:r w:rsidRPr="00BE0678">
        <w:rPr>
          <w:rFonts w:ascii="Arial" w:hAnsi="Arial" w:cs="Arial"/>
          <w:i/>
          <w:sz w:val="21"/>
          <w:szCs w:val="21"/>
        </w:rPr>
        <w:tab/>
      </w:r>
      <w:r w:rsidRPr="00BE0678">
        <w:rPr>
          <w:rFonts w:ascii="Arial" w:hAnsi="Arial" w:cs="Arial"/>
          <w:i/>
          <w:sz w:val="16"/>
          <w:szCs w:val="16"/>
        </w:rPr>
        <w:t>Data; kwalifikowany podpis elektroniczny lub podpis</w:t>
      </w:r>
    </w:p>
    <w:p w:rsidR="00DD76E6" w:rsidRPr="00543C23" w:rsidRDefault="00543C23" w:rsidP="00543C23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BE0678">
        <w:rPr>
          <w:rFonts w:ascii="Arial" w:hAnsi="Arial" w:cs="Arial"/>
          <w:i/>
          <w:sz w:val="16"/>
          <w:szCs w:val="16"/>
        </w:rPr>
        <w:t>zaufany lub podpis osobisty</w:t>
      </w:r>
      <w:r w:rsidR="0080249B" w:rsidRPr="002C4967">
        <w:rPr>
          <w:rFonts w:ascii="Arial" w:hAnsi="Arial" w:cs="Arial"/>
          <w:sz w:val="20"/>
          <w:szCs w:val="20"/>
        </w:rPr>
        <w:t xml:space="preserve"> </w:t>
      </w:r>
      <w:bookmarkEnd w:id="9"/>
    </w:p>
    <w:sectPr w:rsidR="00DD76E6" w:rsidRPr="00543C23" w:rsidSect="00BE238F">
      <w:pgSz w:w="11906" w:h="16838"/>
      <w:pgMar w:top="1440" w:right="1080" w:bottom="1134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A44" w:rsidRDefault="00974A44" w:rsidP="00597E0F">
      <w:pPr>
        <w:spacing w:after="0" w:line="240" w:lineRule="auto"/>
      </w:pPr>
      <w:r>
        <w:separator/>
      </w:r>
    </w:p>
  </w:endnote>
  <w:endnote w:type="continuationSeparator" w:id="0">
    <w:p w:rsidR="00974A44" w:rsidRDefault="00974A44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A44" w:rsidRDefault="00974A44" w:rsidP="00597E0F">
      <w:pPr>
        <w:spacing w:after="0" w:line="240" w:lineRule="auto"/>
      </w:pPr>
      <w:r>
        <w:separator/>
      </w:r>
    </w:p>
  </w:footnote>
  <w:footnote w:type="continuationSeparator" w:id="0">
    <w:p w:rsidR="00974A44" w:rsidRDefault="00974A44" w:rsidP="00597E0F">
      <w:pPr>
        <w:spacing w:after="0" w:line="240" w:lineRule="auto"/>
      </w:pPr>
      <w:r>
        <w:continuationSeparator/>
      </w:r>
    </w:p>
  </w:footnote>
  <w:footnote w:id="1">
    <w:p w:rsidR="00AA64DC" w:rsidRPr="00891B08" w:rsidRDefault="00AA64DC" w:rsidP="002A1A70">
      <w:pPr>
        <w:pStyle w:val="Tekstprzypisudolnego"/>
        <w:jc w:val="both"/>
        <w:rPr>
          <w:sz w:val="12"/>
          <w:szCs w:val="12"/>
        </w:rPr>
      </w:pPr>
      <w:r w:rsidRPr="00891B08">
        <w:rPr>
          <w:rStyle w:val="Odwoanieprzypisudolnego"/>
          <w:sz w:val="12"/>
          <w:szCs w:val="12"/>
        </w:rPr>
        <w:footnoteRef/>
      </w:r>
      <w:r w:rsidRPr="00891B08">
        <w:rPr>
          <w:sz w:val="12"/>
          <w:szCs w:val="12"/>
        </w:rP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2">
    <w:p w:rsidR="00AA64DC" w:rsidRPr="00891B08" w:rsidRDefault="00AA64DC" w:rsidP="00107341">
      <w:pPr>
        <w:pStyle w:val="Tekstprzypisudolnego"/>
        <w:jc w:val="both"/>
        <w:rPr>
          <w:sz w:val="12"/>
          <w:szCs w:val="12"/>
        </w:rPr>
      </w:pPr>
      <w:r w:rsidRPr="00891B08">
        <w:rPr>
          <w:rStyle w:val="Odwoanieprzypisudolnego"/>
          <w:sz w:val="12"/>
          <w:szCs w:val="12"/>
        </w:rPr>
        <w:footnoteRef/>
      </w:r>
      <w:r w:rsidRPr="00891B08">
        <w:rPr>
          <w:sz w:val="12"/>
          <w:szCs w:val="12"/>
        </w:rPr>
        <w:t xml:space="preserve"> niniejszy punkt wypełnia Wykonawca, w przypadku podwykonawców, na których zasoby powołuje się na zasadach określonych w art. </w:t>
      </w:r>
      <w:r w:rsidR="00CA1C76">
        <w:rPr>
          <w:sz w:val="12"/>
          <w:szCs w:val="12"/>
        </w:rPr>
        <w:t>118 ustawy PZP</w:t>
      </w:r>
      <w:r w:rsidRPr="00891B08">
        <w:rPr>
          <w:sz w:val="12"/>
          <w:szCs w:val="12"/>
        </w:rPr>
        <w:t xml:space="preserve">, w celu wykazania spełniania warunków udziału </w:t>
      </w:r>
      <w:r>
        <w:rPr>
          <w:sz w:val="12"/>
          <w:szCs w:val="12"/>
        </w:rPr>
        <w:br/>
        <w:t xml:space="preserve">   </w:t>
      </w:r>
      <w:r w:rsidRPr="00891B08">
        <w:rPr>
          <w:sz w:val="12"/>
          <w:szCs w:val="12"/>
        </w:rPr>
        <w:t xml:space="preserve">w postępowaniu, o których mowa w art. </w:t>
      </w:r>
      <w:r w:rsidR="00CA1C76">
        <w:rPr>
          <w:sz w:val="12"/>
          <w:szCs w:val="12"/>
        </w:rPr>
        <w:t>112</w:t>
      </w:r>
      <w:r w:rsidRPr="00891B08">
        <w:rPr>
          <w:sz w:val="12"/>
          <w:szCs w:val="12"/>
        </w:rPr>
        <w:t xml:space="preserve"> ust.</w:t>
      </w:r>
      <w:r>
        <w:rPr>
          <w:sz w:val="12"/>
          <w:szCs w:val="12"/>
        </w:rPr>
        <w:t xml:space="preserve"> </w:t>
      </w:r>
      <w:r w:rsidR="00CA1C76">
        <w:rPr>
          <w:sz w:val="12"/>
          <w:szCs w:val="12"/>
        </w:rPr>
        <w:t>2</w:t>
      </w:r>
      <w:r w:rsidRPr="00891B08">
        <w:rPr>
          <w:sz w:val="12"/>
          <w:szCs w:val="12"/>
        </w:rPr>
        <w:t xml:space="preserve"> </w:t>
      </w:r>
      <w:r w:rsidR="00CA1C76">
        <w:rPr>
          <w:sz w:val="12"/>
          <w:szCs w:val="12"/>
        </w:rPr>
        <w:t>u</w:t>
      </w:r>
      <w:r w:rsidRPr="00891B08">
        <w:rPr>
          <w:sz w:val="12"/>
          <w:szCs w:val="12"/>
        </w:rPr>
        <w:t>stawy</w:t>
      </w:r>
      <w:r w:rsidR="00CA1C76">
        <w:rPr>
          <w:sz w:val="12"/>
          <w:szCs w:val="12"/>
        </w:rPr>
        <w:t xml:space="preserve"> PZP</w:t>
      </w:r>
      <w:r w:rsidRPr="00891B08">
        <w:rPr>
          <w:sz w:val="12"/>
          <w:szCs w:val="12"/>
        </w:rPr>
        <w:t>.</w:t>
      </w:r>
    </w:p>
  </w:footnote>
  <w:footnote w:id="3">
    <w:p w:rsidR="00AA64DC" w:rsidRPr="00891B08" w:rsidRDefault="00AA64DC" w:rsidP="00A11302">
      <w:pPr>
        <w:pStyle w:val="Tekstprzypisudolnego"/>
        <w:jc w:val="both"/>
        <w:rPr>
          <w:sz w:val="12"/>
          <w:szCs w:val="12"/>
        </w:rPr>
      </w:pPr>
      <w:r w:rsidRPr="00891B08">
        <w:rPr>
          <w:rStyle w:val="Odwoanieprzypisudolnego"/>
          <w:sz w:val="12"/>
          <w:szCs w:val="12"/>
        </w:rPr>
        <w:footnoteRef/>
      </w:r>
      <w:r w:rsidRPr="00891B08">
        <w:rPr>
          <w:sz w:val="12"/>
          <w:szCs w:val="12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4">
    <w:p w:rsidR="00AD6658" w:rsidRPr="00891B08" w:rsidRDefault="00AD6658" w:rsidP="00AD6658">
      <w:pPr>
        <w:pStyle w:val="Tekstprzypisudolnego"/>
        <w:jc w:val="both"/>
        <w:rPr>
          <w:sz w:val="12"/>
          <w:szCs w:val="12"/>
        </w:rPr>
      </w:pPr>
      <w:r w:rsidRPr="00891B08">
        <w:rPr>
          <w:rStyle w:val="Odwoanieprzypisudolnego"/>
          <w:sz w:val="12"/>
          <w:szCs w:val="12"/>
        </w:rPr>
        <w:footnoteRef/>
      </w:r>
      <w:r w:rsidRPr="00891B08">
        <w:rPr>
          <w:sz w:val="12"/>
          <w:szCs w:val="12"/>
        </w:rPr>
        <w:t xml:space="preserve"> w przypadku gdy </w:t>
      </w:r>
      <w:r>
        <w:rPr>
          <w:sz w:val="12"/>
          <w:szCs w:val="12"/>
        </w:rPr>
        <w:t>W</w:t>
      </w:r>
      <w:r w:rsidRPr="00891B08">
        <w:rPr>
          <w:sz w:val="12"/>
          <w:szCs w:val="12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AD6658" w:rsidRPr="00891B08" w:rsidRDefault="00AD6658" w:rsidP="00AD6658">
      <w:pPr>
        <w:pStyle w:val="Tekstprzypisudolnego"/>
        <w:jc w:val="both"/>
        <w:rPr>
          <w:sz w:val="12"/>
          <w:szCs w:val="12"/>
        </w:rPr>
      </w:pPr>
    </w:p>
  </w:footnote>
  <w:footnote w:id="5">
    <w:p w:rsidR="00AA64DC" w:rsidRPr="0080249B" w:rsidRDefault="00F73045" w:rsidP="00535ED9">
      <w:pPr>
        <w:spacing w:after="0" w:line="240" w:lineRule="auto"/>
        <w:rPr>
          <w:sz w:val="12"/>
          <w:szCs w:val="12"/>
        </w:rPr>
      </w:pPr>
      <w:r>
        <w:rPr>
          <w:sz w:val="12"/>
          <w:szCs w:val="12"/>
          <w:vertAlign w:val="superscript"/>
        </w:rPr>
        <w:t>6</w:t>
      </w:r>
      <w:r w:rsidR="00AA64DC" w:rsidRPr="0080249B">
        <w:rPr>
          <w:sz w:val="12"/>
          <w:szCs w:val="12"/>
        </w:rPr>
        <w:t xml:space="preserve"> niepotrzebne skreślić</w:t>
      </w:r>
    </w:p>
  </w:footnote>
  <w:footnote w:id="6">
    <w:p w:rsidR="00F73045" w:rsidRPr="00F73045" w:rsidRDefault="00F73045">
      <w:pPr>
        <w:pStyle w:val="Tekstprzypisudolnego"/>
        <w:rPr>
          <w:sz w:val="12"/>
          <w:szCs w:val="12"/>
        </w:rPr>
      </w:pPr>
      <w:r w:rsidRPr="00F73045">
        <w:rPr>
          <w:rStyle w:val="Odwoanieprzypisudolnego"/>
          <w:sz w:val="12"/>
          <w:szCs w:val="12"/>
        </w:rPr>
        <w:footnoteRef/>
      </w:r>
      <w:r w:rsidRPr="00F73045">
        <w:rPr>
          <w:sz w:val="12"/>
          <w:szCs w:val="12"/>
        </w:rPr>
        <w:t xml:space="preserve"> </w:t>
      </w:r>
      <w:r w:rsidRPr="0080249B">
        <w:rPr>
          <w:sz w:val="12"/>
          <w:szCs w:val="12"/>
        </w:rPr>
        <w:t>niepotrzebne skreślić</w:t>
      </w:r>
    </w:p>
  </w:footnote>
  <w:footnote w:id="7">
    <w:p w:rsidR="006112BF" w:rsidRPr="006112BF" w:rsidRDefault="006112BF">
      <w:pPr>
        <w:pStyle w:val="Tekstprzypisudolnego"/>
        <w:rPr>
          <w:sz w:val="12"/>
          <w:szCs w:val="12"/>
        </w:rPr>
      </w:pPr>
      <w:r w:rsidRPr="006112BF">
        <w:rPr>
          <w:rStyle w:val="Odwoanieprzypisudolnego"/>
          <w:sz w:val="12"/>
          <w:szCs w:val="12"/>
        </w:rPr>
        <w:footnoteRef/>
      </w:r>
      <w:r w:rsidRPr="006112BF">
        <w:rPr>
          <w:sz w:val="12"/>
          <w:szCs w:val="12"/>
        </w:rPr>
        <w:t xml:space="preserve"> </w:t>
      </w:r>
      <w:r>
        <w:rPr>
          <w:sz w:val="12"/>
          <w:szCs w:val="12"/>
        </w:rPr>
        <w:t>Wypełnić tylko w przypadku powstania obowiązku podatkowego u Zamawiającego</w:t>
      </w:r>
    </w:p>
  </w:footnote>
  <w:footnote w:id="8">
    <w:p w:rsidR="00F73045" w:rsidRPr="00F73045" w:rsidRDefault="00F73045">
      <w:pPr>
        <w:pStyle w:val="Tekstprzypisudolnego"/>
        <w:rPr>
          <w:sz w:val="12"/>
          <w:szCs w:val="12"/>
        </w:rPr>
      </w:pPr>
      <w:r w:rsidRPr="00F73045">
        <w:rPr>
          <w:rStyle w:val="Odwoanieprzypisudolnego"/>
          <w:sz w:val="12"/>
          <w:szCs w:val="12"/>
        </w:rPr>
        <w:footnoteRef/>
      </w:r>
      <w:r w:rsidRPr="00F73045">
        <w:rPr>
          <w:sz w:val="12"/>
          <w:szCs w:val="12"/>
        </w:rPr>
        <w:t xml:space="preserve"> </w:t>
      </w:r>
      <w:r w:rsidRPr="0080249B">
        <w:rPr>
          <w:sz w:val="12"/>
          <w:szCs w:val="12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F7C601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03"/>
        </w:tabs>
        <w:ind w:left="1003" w:hanging="360"/>
      </w:pPr>
      <w:rPr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363"/>
        </w:tabs>
        <w:ind w:left="1363" w:hanging="360"/>
      </w:pPr>
      <w:rPr>
        <w:b w:val="0"/>
        <w:bCs w:val="0"/>
        <w:color w:val="00000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723"/>
        </w:tabs>
        <w:ind w:left="1723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2083"/>
        </w:tabs>
        <w:ind w:left="2083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443"/>
        </w:tabs>
        <w:ind w:left="2443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803"/>
        </w:tabs>
        <w:ind w:left="2803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3163"/>
        </w:tabs>
        <w:ind w:left="3163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523"/>
        </w:tabs>
        <w:ind w:left="3523" w:hanging="360"/>
      </w:pPr>
      <w:rPr>
        <w:b w:val="0"/>
        <w:bCs w:val="0"/>
        <w:sz w:val="20"/>
        <w:szCs w:val="20"/>
      </w:rPr>
    </w:lvl>
  </w:abstractNum>
  <w:abstractNum w:abstractNumId="1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0000003"/>
    <w:multiLevelType w:val="multilevel"/>
    <w:tmpl w:val="35FC94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00000008"/>
    <w:multiLevelType w:val="multilevel"/>
    <w:tmpl w:val="F926CC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E"/>
    <w:multiLevelType w:val="multilevel"/>
    <w:tmpl w:val="0000000E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>
    <w:nsid w:val="003526F8"/>
    <w:multiLevelType w:val="hybridMultilevel"/>
    <w:tmpl w:val="6BFC01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>
    <w:nsid w:val="0E2D0DAF"/>
    <w:multiLevelType w:val="multilevel"/>
    <w:tmpl w:val="5EDA507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1601698C"/>
    <w:multiLevelType w:val="hybridMultilevel"/>
    <w:tmpl w:val="EC504F34"/>
    <w:lvl w:ilvl="0" w:tplc="04150011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>
    <w:nsid w:val="18535720"/>
    <w:multiLevelType w:val="hybridMultilevel"/>
    <w:tmpl w:val="7DAEFBD6"/>
    <w:lvl w:ilvl="0" w:tplc="04150017">
      <w:start w:val="1"/>
      <w:numFmt w:val="lowerLetter"/>
      <w:lvlText w:val="%1)"/>
      <w:lvlJc w:val="left"/>
      <w:pPr>
        <w:ind w:left="934" w:hanging="360"/>
      </w:pPr>
      <w:rPr>
        <w:rFonts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654" w:hanging="360"/>
      </w:pPr>
    </w:lvl>
    <w:lvl w:ilvl="2" w:tplc="0415001B" w:tentative="1">
      <w:start w:val="1"/>
      <w:numFmt w:val="lowerRoman"/>
      <w:lvlText w:val="%3."/>
      <w:lvlJc w:val="right"/>
      <w:pPr>
        <w:ind w:left="2374" w:hanging="180"/>
      </w:pPr>
    </w:lvl>
    <w:lvl w:ilvl="3" w:tplc="0415000F" w:tentative="1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43">
    <w:nsid w:val="18C6257F"/>
    <w:multiLevelType w:val="hybridMultilevel"/>
    <w:tmpl w:val="6FFEBAF8"/>
    <w:lvl w:ilvl="0" w:tplc="3C481494">
      <w:start w:val="1"/>
      <w:numFmt w:val="bullet"/>
      <w:lvlText w:val=""/>
      <w:lvlJc w:val="left"/>
      <w:pPr>
        <w:ind w:left="934" w:hanging="360"/>
      </w:pPr>
      <w:rPr>
        <w:rFonts w:ascii="Symbol" w:hAnsi="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44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>
    <w:nsid w:val="1E4C7328"/>
    <w:multiLevelType w:val="hybridMultilevel"/>
    <w:tmpl w:val="9F868978"/>
    <w:lvl w:ilvl="0" w:tplc="04150017">
      <w:start w:val="1"/>
      <w:numFmt w:val="lowerLetter"/>
      <w:lvlText w:val="%1)"/>
      <w:lvlJc w:val="left"/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>
    <w:nsid w:val="255869AC"/>
    <w:multiLevelType w:val="hybridMultilevel"/>
    <w:tmpl w:val="8E00FC72"/>
    <w:lvl w:ilvl="0" w:tplc="3C48149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7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8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0">
    <w:nsid w:val="27FA60D4"/>
    <w:multiLevelType w:val="hybridMultilevel"/>
    <w:tmpl w:val="D8F25B8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6E8265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1DD4982C">
      <w:start w:val="1"/>
      <w:numFmt w:val="lowerLetter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1">
    <w:nsid w:val="2B0B0086"/>
    <w:multiLevelType w:val="hybridMultilevel"/>
    <w:tmpl w:val="47283FDC"/>
    <w:lvl w:ilvl="0" w:tplc="04150017">
      <w:start w:val="1"/>
      <w:numFmt w:val="lowerLetter"/>
      <w:lvlText w:val="%1)"/>
      <w:lvlJc w:val="left"/>
      <w:pPr>
        <w:ind w:left="2868" w:hanging="360"/>
      </w:pPr>
    </w:lvl>
    <w:lvl w:ilvl="1" w:tplc="04150019" w:tentative="1">
      <w:start w:val="1"/>
      <w:numFmt w:val="lowerLetter"/>
      <w:lvlText w:val="%2."/>
      <w:lvlJc w:val="left"/>
      <w:pPr>
        <w:ind w:left="3588" w:hanging="360"/>
      </w:pPr>
    </w:lvl>
    <w:lvl w:ilvl="2" w:tplc="0415001B" w:tentative="1">
      <w:start w:val="1"/>
      <w:numFmt w:val="lowerRoman"/>
      <w:lvlText w:val="%3."/>
      <w:lvlJc w:val="right"/>
      <w:pPr>
        <w:ind w:left="4308" w:hanging="180"/>
      </w:pPr>
    </w:lvl>
    <w:lvl w:ilvl="3" w:tplc="0415000F" w:tentative="1">
      <w:start w:val="1"/>
      <w:numFmt w:val="decimal"/>
      <w:lvlText w:val="%4."/>
      <w:lvlJc w:val="left"/>
      <w:pPr>
        <w:ind w:left="5028" w:hanging="360"/>
      </w:pPr>
    </w:lvl>
    <w:lvl w:ilvl="4" w:tplc="04150019" w:tentative="1">
      <w:start w:val="1"/>
      <w:numFmt w:val="lowerLetter"/>
      <w:lvlText w:val="%5."/>
      <w:lvlJc w:val="left"/>
      <w:pPr>
        <w:ind w:left="5748" w:hanging="360"/>
      </w:pPr>
    </w:lvl>
    <w:lvl w:ilvl="5" w:tplc="0415001B" w:tentative="1">
      <w:start w:val="1"/>
      <w:numFmt w:val="lowerRoman"/>
      <w:lvlText w:val="%6."/>
      <w:lvlJc w:val="right"/>
      <w:pPr>
        <w:ind w:left="6468" w:hanging="180"/>
      </w:pPr>
    </w:lvl>
    <w:lvl w:ilvl="6" w:tplc="0415000F" w:tentative="1">
      <w:start w:val="1"/>
      <w:numFmt w:val="decimal"/>
      <w:lvlText w:val="%7."/>
      <w:lvlJc w:val="left"/>
      <w:pPr>
        <w:ind w:left="7188" w:hanging="360"/>
      </w:pPr>
    </w:lvl>
    <w:lvl w:ilvl="7" w:tplc="04150019" w:tentative="1">
      <w:start w:val="1"/>
      <w:numFmt w:val="lowerLetter"/>
      <w:lvlText w:val="%8."/>
      <w:lvlJc w:val="left"/>
      <w:pPr>
        <w:ind w:left="7908" w:hanging="360"/>
      </w:pPr>
    </w:lvl>
    <w:lvl w:ilvl="8" w:tplc="0415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52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CED4BFC"/>
    <w:multiLevelType w:val="hybridMultilevel"/>
    <w:tmpl w:val="E6B4440A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C6D2F6BC">
      <w:start w:val="1"/>
      <w:numFmt w:val="decimal"/>
      <w:lvlText w:val="%2."/>
      <w:lvlJc w:val="left"/>
      <w:pPr>
        <w:ind w:left="1080" w:hanging="360"/>
      </w:pPr>
      <w:rPr>
        <w:b w:val="0"/>
        <w:bCs w:val="0"/>
        <w:color w:val="000000"/>
        <w:sz w:val="22"/>
        <w:szCs w:val="22"/>
      </w:rPr>
    </w:lvl>
    <w:lvl w:ilvl="2" w:tplc="F4C8617C">
      <w:start w:val="1"/>
      <w:numFmt w:val="decimal"/>
      <w:lvlText w:val="%3)"/>
      <w:lvlJc w:val="left"/>
      <w:pPr>
        <w:ind w:left="1800" w:hanging="180"/>
      </w:pPr>
      <w:rPr>
        <w:b w:val="0"/>
        <w:color w:val="00000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6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>
    <w:nsid w:val="36E4021D"/>
    <w:multiLevelType w:val="multilevel"/>
    <w:tmpl w:val="2B9EC8C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536" w:hanging="432"/>
      </w:pPr>
      <w:rPr>
        <w:rFonts w:hint="default"/>
        <w:b w:val="0"/>
        <w:color w:val="000000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9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>
    <w:nsid w:val="4C6D24EA"/>
    <w:multiLevelType w:val="multilevel"/>
    <w:tmpl w:val="D5F811A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685" w:hanging="432"/>
      </w:pPr>
      <w:rPr>
        <w:rFonts w:hint="default"/>
        <w:b w:val="0"/>
        <w:color w:val="000000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3">
    <w:nsid w:val="4E0852F3"/>
    <w:multiLevelType w:val="hybridMultilevel"/>
    <w:tmpl w:val="FF040036"/>
    <w:lvl w:ilvl="0" w:tplc="04150017">
      <w:start w:val="1"/>
      <w:numFmt w:val="lowerLetter"/>
      <w:lvlText w:val="%1)"/>
      <w:lvlJc w:val="left"/>
      <w:pPr>
        <w:ind w:left="1902" w:hanging="360"/>
      </w:pPr>
    </w:lvl>
    <w:lvl w:ilvl="1" w:tplc="04150019" w:tentative="1">
      <w:start w:val="1"/>
      <w:numFmt w:val="lowerLetter"/>
      <w:lvlText w:val="%2."/>
      <w:lvlJc w:val="left"/>
      <w:pPr>
        <w:ind w:left="2622" w:hanging="360"/>
      </w:pPr>
    </w:lvl>
    <w:lvl w:ilvl="2" w:tplc="0415001B" w:tentative="1">
      <w:start w:val="1"/>
      <w:numFmt w:val="lowerRoman"/>
      <w:lvlText w:val="%3."/>
      <w:lvlJc w:val="right"/>
      <w:pPr>
        <w:ind w:left="3342" w:hanging="180"/>
      </w:pPr>
    </w:lvl>
    <w:lvl w:ilvl="3" w:tplc="0415000F" w:tentative="1">
      <w:start w:val="1"/>
      <w:numFmt w:val="decimal"/>
      <w:lvlText w:val="%4."/>
      <w:lvlJc w:val="left"/>
      <w:pPr>
        <w:ind w:left="4062" w:hanging="360"/>
      </w:pPr>
    </w:lvl>
    <w:lvl w:ilvl="4" w:tplc="04150019" w:tentative="1">
      <w:start w:val="1"/>
      <w:numFmt w:val="lowerLetter"/>
      <w:lvlText w:val="%5."/>
      <w:lvlJc w:val="left"/>
      <w:pPr>
        <w:ind w:left="4782" w:hanging="360"/>
      </w:pPr>
    </w:lvl>
    <w:lvl w:ilvl="5" w:tplc="0415001B" w:tentative="1">
      <w:start w:val="1"/>
      <w:numFmt w:val="lowerRoman"/>
      <w:lvlText w:val="%6."/>
      <w:lvlJc w:val="right"/>
      <w:pPr>
        <w:ind w:left="5502" w:hanging="180"/>
      </w:pPr>
    </w:lvl>
    <w:lvl w:ilvl="6" w:tplc="0415000F" w:tentative="1">
      <w:start w:val="1"/>
      <w:numFmt w:val="decimal"/>
      <w:lvlText w:val="%7."/>
      <w:lvlJc w:val="left"/>
      <w:pPr>
        <w:ind w:left="6222" w:hanging="360"/>
      </w:pPr>
    </w:lvl>
    <w:lvl w:ilvl="7" w:tplc="04150019" w:tentative="1">
      <w:start w:val="1"/>
      <w:numFmt w:val="lowerLetter"/>
      <w:lvlText w:val="%8."/>
      <w:lvlJc w:val="left"/>
      <w:pPr>
        <w:ind w:left="6942" w:hanging="360"/>
      </w:pPr>
    </w:lvl>
    <w:lvl w:ilvl="8" w:tplc="0415001B" w:tentative="1">
      <w:start w:val="1"/>
      <w:numFmt w:val="lowerRoman"/>
      <w:lvlText w:val="%9."/>
      <w:lvlJc w:val="right"/>
      <w:pPr>
        <w:ind w:left="7662" w:hanging="180"/>
      </w:pPr>
    </w:lvl>
  </w:abstractNum>
  <w:abstractNum w:abstractNumId="64">
    <w:nsid w:val="4EB70AC8"/>
    <w:multiLevelType w:val="hybridMultilevel"/>
    <w:tmpl w:val="528E95DC"/>
    <w:lvl w:ilvl="0" w:tplc="8EB2BB9C">
      <w:start w:val="1"/>
      <w:numFmt w:val="lowerLetter"/>
      <w:lvlText w:val="%1)"/>
      <w:lvlJc w:val="left"/>
      <w:pPr>
        <w:ind w:left="1776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5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6">
    <w:nsid w:val="51AE36FE"/>
    <w:multiLevelType w:val="hybridMultilevel"/>
    <w:tmpl w:val="D7823D5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67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9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1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2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172" w:hanging="360"/>
      </w:pPr>
    </w:lvl>
    <w:lvl w:ilvl="1" w:tplc="04150019" w:tentative="1">
      <w:start w:val="1"/>
      <w:numFmt w:val="lowerLetter"/>
      <w:lvlText w:val="%2."/>
      <w:lvlJc w:val="left"/>
      <w:pPr>
        <w:ind w:left="1892" w:hanging="360"/>
      </w:pPr>
    </w:lvl>
    <w:lvl w:ilvl="2" w:tplc="0415001B" w:tentative="1">
      <w:start w:val="1"/>
      <w:numFmt w:val="lowerRoman"/>
      <w:lvlText w:val="%3."/>
      <w:lvlJc w:val="right"/>
      <w:pPr>
        <w:ind w:left="2612" w:hanging="180"/>
      </w:pPr>
    </w:lvl>
    <w:lvl w:ilvl="3" w:tplc="0415000F" w:tentative="1">
      <w:start w:val="1"/>
      <w:numFmt w:val="decimal"/>
      <w:lvlText w:val="%4."/>
      <w:lvlJc w:val="left"/>
      <w:pPr>
        <w:ind w:left="3332" w:hanging="360"/>
      </w:pPr>
    </w:lvl>
    <w:lvl w:ilvl="4" w:tplc="04150019" w:tentative="1">
      <w:start w:val="1"/>
      <w:numFmt w:val="lowerLetter"/>
      <w:lvlText w:val="%5."/>
      <w:lvlJc w:val="left"/>
      <w:pPr>
        <w:ind w:left="4052" w:hanging="360"/>
      </w:pPr>
    </w:lvl>
    <w:lvl w:ilvl="5" w:tplc="0415001B" w:tentative="1">
      <w:start w:val="1"/>
      <w:numFmt w:val="lowerRoman"/>
      <w:lvlText w:val="%6."/>
      <w:lvlJc w:val="right"/>
      <w:pPr>
        <w:ind w:left="4772" w:hanging="180"/>
      </w:pPr>
    </w:lvl>
    <w:lvl w:ilvl="6" w:tplc="0415000F" w:tentative="1">
      <w:start w:val="1"/>
      <w:numFmt w:val="decimal"/>
      <w:lvlText w:val="%7."/>
      <w:lvlJc w:val="left"/>
      <w:pPr>
        <w:ind w:left="5492" w:hanging="360"/>
      </w:pPr>
    </w:lvl>
    <w:lvl w:ilvl="7" w:tplc="04150019" w:tentative="1">
      <w:start w:val="1"/>
      <w:numFmt w:val="lowerLetter"/>
      <w:lvlText w:val="%8."/>
      <w:lvlJc w:val="left"/>
      <w:pPr>
        <w:ind w:left="6212" w:hanging="360"/>
      </w:pPr>
    </w:lvl>
    <w:lvl w:ilvl="8" w:tplc="0415001B" w:tentative="1">
      <w:start w:val="1"/>
      <w:numFmt w:val="lowerRoman"/>
      <w:lvlText w:val="%9."/>
      <w:lvlJc w:val="right"/>
      <w:pPr>
        <w:ind w:left="6932" w:hanging="180"/>
      </w:pPr>
    </w:lvl>
  </w:abstractNum>
  <w:abstractNum w:abstractNumId="74">
    <w:nsid w:val="5E3445F6"/>
    <w:multiLevelType w:val="hybridMultilevel"/>
    <w:tmpl w:val="395CC5E4"/>
    <w:lvl w:ilvl="0" w:tplc="6B146AAA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5F631BCE"/>
    <w:multiLevelType w:val="hybridMultilevel"/>
    <w:tmpl w:val="540E071C"/>
    <w:lvl w:ilvl="0" w:tplc="02BC59C8">
      <w:start w:val="1"/>
      <w:numFmt w:val="lowerLetter"/>
      <w:lvlText w:val="%1)"/>
      <w:lvlJc w:val="left"/>
      <w:pPr>
        <w:ind w:left="927" w:hanging="360"/>
      </w:pPr>
      <w:rPr>
        <w:b w:val="0"/>
        <w:bCs w:val="0"/>
      </w:rPr>
    </w:lvl>
    <w:lvl w:ilvl="1" w:tplc="0415000F">
      <w:start w:val="1"/>
      <w:numFmt w:val="decimal"/>
      <w:lvlText w:val="%2."/>
      <w:lvlJc w:val="left"/>
      <w:pPr>
        <w:ind w:left="1647" w:hanging="360"/>
      </w:pPr>
    </w:lvl>
    <w:lvl w:ilvl="2" w:tplc="F4C8617C">
      <w:start w:val="1"/>
      <w:numFmt w:val="decimal"/>
      <w:lvlText w:val="%3)"/>
      <w:lvlJc w:val="left"/>
      <w:pPr>
        <w:ind w:left="2367" w:hanging="180"/>
      </w:pPr>
      <w:rPr>
        <w:b w:val="0"/>
        <w:color w:val="000000"/>
      </w:rPr>
    </w:lvl>
    <w:lvl w:ilvl="3" w:tplc="04150017">
      <w:start w:val="1"/>
      <w:numFmt w:val="lowerLetter"/>
      <w:lvlText w:val="%4)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6">
    <w:nsid w:val="61041F57"/>
    <w:multiLevelType w:val="hybridMultilevel"/>
    <w:tmpl w:val="13561D62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7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>
    <w:nsid w:val="630E4B72"/>
    <w:multiLevelType w:val="hybridMultilevel"/>
    <w:tmpl w:val="71786FDC"/>
    <w:lvl w:ilvl="0" w:tplc="E83E1D30">
      <w:start w:val="1"/>
      <w:numFmt w:val="decimal"/>
      <w:lvlText w:val="%1)"/>
      <w:lvlJc w:val="left"/>
      <w:pPr>
        <w:ind w:left="1571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9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80">
    <w:nsid w:val="64DC1A6D"/>
    <w:multiLevelType w:val="hybridMultilevel"/>
    <w:tmpl w:val="9F868978"/>
    <w:lvl w:ilvl="0" w:tplc="04150017">
      <w:start w:val="1"/>
      <w:numFmt w:val="lowerLetter"/>
      <w:lvlText w:val="%1)"/>
      <w:lvlJc w:val="left"/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1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2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3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4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5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>
    <w:nsid w:val="731C371E"/>
    <w:multiLevelType w:val="hybridMultilevel"/>
    <w:tmpl w:val="D9A633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8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>
    <w:nsid w:val="79C3781F"/>
    <w:multiLevelType w:val="hybridMultilevel"/>
    <w:tmpl w:val="204E9CBE"/>
    <w:lvl w:ilvl="0" w:tplc="ABE60FB6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D253D8D"/>
    <w:multiLevelType w:val="multilevel"/>
    <w:tmpl w:val="FC7CE194"/>
    <w:lvl w:ilvl="0">
      <w:start w:val="1"/>
      <w:numFmt w:val="decimal"/>
      <w:lvlText w:val="%1)"/>
      <w:lvlJc w:val="left"/>
      <w:pPr>
        <w:ind w:left="1088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5413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952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2456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96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7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8" w:hanging="1440"/>
      </w:pPr>
      <w:rPr>
        <w:rFonts w:hint="default"/>
      </w:rPr>
    </w:lvl>
  </w:abstractNum>
  <w:num w:numId="1">
    <w:abstractNumId w:val="72"/>
  </w:num>
  <w:num w:numId="2">
    <w:abstractNumId w:val="39"/>
  </w:num>
  <w:num w:numId="3">
    <w:abstractNumId w:val="65"/>
  </w:num>
  <w:num w:numId="4">
    <w:abstractNumId w:val="52"/>
  </w:num>
  <w:num w:numId="5">
    <w:abstractNumId w:val="48"/>
  </w:num>
  <w:num w:numId="6">
    <w:abstractNumId w:val="82"/>
  </w:num>
  <w:num w:numId="7">
    <w:abstractNumId w:val="19"/>
  </w:num>
  <w:num w:numId="8">
    <w:abstractNumId w:val="55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7"/>
  </w:num>
  <w:num w:numId="15">
    <w:abstractNumId w:val="9"/>
  </w:num>
  <w:num w:numId="16">
    <w:abstractNumId w:val="10"/>
  </w:num>
  <w:num w:numId="17">
    <w:abstractNumId w:val="11"/>
  </w:num>
  <w:num w:numId="18">
    <w:abstractNumId w:val="12"/>
  </w:num>
  <w:num w:numId="19">
    <w:abstractNumId w:val="16"/>
  </w:num>
  <w:num w:numId="20">
    <w:abstractNumId w:val="17"/>
  </w:num>
  <w:num w:numId="21">
    <w:abstractNumId w:val="18"/>
  </w:num>
  <w:num w:numId="22">
    <w:abstractNumId w:val="20"/>
  </w:num>
  <w:num w:numId="23">
    <w:abstractNumId w:val="21"/>
  </w:num>
  <w:num w:numId="24">
    <w:abstractNumId w:val="22"/>
  </w:num>
  <w:num w:numId="25">
    <w:abstractNumId w:val="23"/>
  </w:num>
  <w:num w:numId="26">
    <w:abstractNumId w:val="24"/>
  </w:num>
  <w:num w:numId="27">
    <w:abstractNumId w:val="25"/>
  </w:num>
  <w:num w:numId="28">
    <w:abstractNumId w:val="54"/>
  </w:num>
  <w:num w:numId="29">
    <w:abstractNumId w:val="59"/>
  </w:num>
  <w:num w:numId="30">
    <w:abstractNumId w:val="61"/>
  </w:num>
  <w:num w:numId="31">
    <w:abstractNumId w:val="49"/>
  </w:num>
  <w:num w:numId="32">
    <w:abstractNumId w:val="73"/>
  </w:num>
  <w:num w:numId="33">
    <w:abstractNumId w:val="47"/>
  </w:num>
  <w:num w:numId="34">
    <w:abstractNumId w:val="87"/>
  </w:num>
  <w:num w:numId="35">
    <w:abstractNumId w:val="57"/>
  </w:num>
  <w:num w:numId="36">
    <w:abstractNumId w:val="40"/>
  </w:num>
  <w:num w:numId="37">
    <w:abstractNumId w:val="81"/>
  </w:num>
  <w:num w:numId="38">
    <w:abstractNumId w:val="70"/>
  </w:num>
  <w:num w:numId="39">
    <w:abstractNumId w:val="36"/>
  </w:num>
  <w:num w:numId="40">
    <w:abstractNumId w:val="89"/>
  </w:num>
  <w:num w:numId="41">
    <w:abstractNumId w:val="83"/>
  </w:num>
  <w:num w:numId="42">
    <w:abstractNumId w:val="44"/>
  </w:num>
  <w:num w:numId="43">
    <w:abstractNumId w:val="37"/>
  </w:num>
  <w:num w:numId="44">
    <w:abstractNumId w:val="77"/>
  </w:num>
  <w:num w:numId="45">
    <w:abstractNumId w:val="68"/>
  </w:num>
  <w:num w:numId="46">
    <w:abstractNumId w:val="56"/>
  </w:num>
  <w:num w:numId="47">
    <w:abstractNumId w:val="85"/>
  </w:num>
  <w:num w:numId="48">
    <w:abstractNumId w:val="58"/>
  </w:num>
  <w:num w:numId="49">
    <w:abstractNumId w:val="38"/>
  </w:num>
  <w:num w:numId="50">
    <w:abstractNumId w:val="53"/>
  </w:num>
  <w:num w:numId="51">
    <w:abstractNumId w:val="91"/>
  </w:num>
  <w:num w:numId="52">
    <w:abstractNumId w:val="64"/>
  </w:num>
  <w:num w:numId="53">
    <w:abstractNumId w:val="69"/>
  </w:num>
  <w:num w:numId="54">
    <w:abstractNumId w:val="51"/>
  </w:num>
  <w:num w:numId="55">
    <w:abstractNumId w:val="79"/>
  </w:num>
  <w:num w:numId="56">
    <w:abstractNumId w:val="78"/>
  </w:num>
  <w:num w:numId="57">
    <w:abstractNumId w:val="35"/>
  </w:num>
  <w:num w:numId="58">
    <w:abstractNumId w:val="88"/>
  </w:num>
  <w:num w:numId="59">
    <w:abstractNumId w:val="63"/>
  </w:num>
  <w:num w:numId="60">
    <w:abstractNumId w:val="74"/>
  </w:num>
  <w:num w:numId="61">
    <w:abstractNumId w:val="93"/>
  </w:num>
  <w:num w:numId="62">
    <w:abstractNumId w:val="62"/>
  </w:num>
  <w:num w:numId="63">
    <w:abstractNumId w:val="46"/>
  </w:num>
  <w:num w:numId="64">
    <w:abstractNumId w:val="76"/>
  </w:num>
  <w:num w:numId="65">
    <w:abstractNumId w:val="75"/>
  </w:num>
  <w:num w:numId="66">
    <w:abstractNumId w:val="41"/>
  </w:num>
  <w:num w:numId="67">
    <w:abstractNumId w:val="42"/>
  </w:num>
  <w:num w:numId="68">
    <w:abstractNumId w:val="43"/>
  </w:num>
  <w:num w:numId="69">
    <w:abstractNumId w:val="66"/>
  </w:num>
  <w:num w:numId="70">
    <w:abstractNumId w:val="71"/>
  </w:num>
  <w:num w:numId="71">
    <w:abstractNumId w:val="86"/>
  </w:num>
  <w:num w:numId="72">
    <w:abstractNumId w:val="50"/>
  </w:num>
  <w:num w:numId="73">
    <w:abstractNumId w:val="90"/>
  </w:num>
  <w:num w:numId="74">
    <w:abstractNumId w:val="45"/>
  </w:num>
  <w:num w:numId="75">
    <w:abstractNumId w:val="80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061"/>
    <w:rsid w:val="00000BAA"/>
    <w:rsid w:val="00001E11"/>
    <w:rsid w:val="00002DB2"/>
    <w:rsid w:val="00002DFA"/>
    <w:rsid w:val="00003322"/>
    <w:rsid w:val="00003789"/>
    <w:rsid w:val="000047AE"/>
    <w:rsid w:val="00004A76"/>
    <w:rsid w:val="00004AC3"/>
    <w:rsid w:val="0000522F"/>
    <w:rsid w:val="00006DD8"/>
    <w:rsid w:val="00006F78"/>
    <w:rsid w:val="00007072"/>
    <w:rsid w:val="000074A5"/>
    <w:rsid w:val="00010029"/>
    <w:rsid w:val="00011CBC"/>
    <w:rsid w:val="00012562"/>
    <w:rsid w:val="00012F24"/>
    <w:rsid w:val="000131F7"/>
    <w:rsid w:val="000134BA"/>
    <w:rsid w:val="000140E0"/>
    <w:rsid w:val="000149A2"/>
    <w:rsid w:val="00015414"/>
    <w:rsid w:val="000161E8"/>
    <w:rsid w:val="000168D1"/>
    <w:rsid w:val="00016961"/>
    <w:rsid w:val="00016C45"/>
    <w:rsid w:val="00017D5C"/>
    <w:rsid w:val="000202FD"/>
    <w:rsid w:val="00020AF2"/>
    <w:rsid w:val="000217D1"/>
    <w:rsid w:val="000219B8"/>
    <w:rsid w:val="00021B34"/>
    <w:rsid w:val="00021DC9"/>
    <w:rsid w:val="00022E15"/>
    <w:rsid w:val="00023546"/>
    <w:rsid w:val="000237D5"/>
    <w:rsid w:val="00023DAA"/>
    <w:rsid w:val="00024209"/>
    <w:rsid w:val="000255F4"/>
    <w:rsid w:val="00025982"/>
    <w:rsid w:val="00025D28"/>
    <w:rsid w:val="0002614C"/>
    <w:rsid w:val="000265F3"/>
    <w:rsid w:val="00026A26"/>
    <w:rsid w:val="00026B79"/>
    <w:rsid w:val="00026B89"/>
    <w:rsid w:val="00026C0B"/>
    <w:rsid w:val="0002770C"/>
    <w:rsid w:val="00027ECA"/>
    <w:rsid w:val="00027FBA"/>
    <w:rsid w:val="00027FC3"/>
    <w:rsid w:val="0003096A"/>
    <w:rsid w:val="00030E45"/>
    <w:rsid w:val="000316EC"/>
    <w:rsid w:val="00031919"/>
    <w:rsid w:val="0003221A"/>
    <w:rsid w:val="00032BEC"/>
    <w:rsid w:val="00033649"/>
    <w:rsid w:val="0003376C"/>
    <w:rsid w:val="000348E7"/>
    <w:rsid w:val="00034C8E"/>
    <w:rsid w:val="000350C2"/>
    <w:rsid w:val="00035C38"/>
    <w:rsid w:val="00036ECB"/>
    <w:rsid w:val="000375BE"/>
    <w:rsid w:val="000378FD"/>
    <w:rsid w:val="0004051F"/>
    <w:rsid w:val="000405AA"/>
    <w:rsid w:val="00040ADE"/>
    <w:rsid w:val="00041010"/>
    <w:rsid w:val="00041379"/>
    <w:rsid w:val="00041ADD"/>
    <w:rsid w:val="00042117"/>
    <w:rsid w:val="000434CA"/>
    <w:rsid w:val="00043593"/>
    <w:rsid w:val="00043B70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BE1"/>
    <w:rsid w:val="00047CF2"/>
    <w:rsid w:val="00050121"/>
    <w:rsid w:val="00050692"/>
    <w:rsid w:val="00050776"/>
    <w:rsid w:val="000508EC"/>
    <w:rsid w:val="00050CB8"/>
    <w:rsid w:val="00051091"/>
    <w:rsid w:val="00051D47"/>
    <w:rsid w:val="00052523"/>
    <w:rsid w:val="00052533"/>
    <w:rsid w:val="00052A34"/>
    <w:rsid w:val="00052FAC"/>
    <w:rsid w:val="00054038"/>
    <w:rsid w:val="000544EA"/>
    <w:rsid w:val="00054AA2"/>
    <w:rsid w:val="00055B00"/>
    <w:rsid w:val="00055E2C"/>
    <w:rsid w:val="00055E63"/>
    <w:rsid w:val="00055F03"/>
    <w:rsid w:val="00056A0C"/>
    <w:rsid w:val="00056A1F"/>
    <w:rsid w:val="00057693"/>
    <w:rsid w:val="000576F2"/>
    <w:rsid w:val="0006013E"/>
    <w:rsid w:val="0006030D"/>
    <w:rsid w:val="000609C7"/>
    <w:rsid w:val="00060A78"/>
    <w:rsid w:val="00061050"/>
    <w:rsid w:val="00061820"/>
    <w:rsid w:val="00062834"/>
    <w:rsid w:val="000638C7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194A"/>
    <w:rsid w:val="0007244E"/>
    <w:rsid w:val="00073EAF"/>
    <w:rsid w:val="00073FEA"/>
    <w:rsid w:val="000745E3"/>
    <w:rsid w:val="000749B0"/>
    <w:rsid w:val="00074F40"/>
    <w:rsid w:val="00075254"/>
    <w:rsid w:val="0007695E"/>
    <w:rsid w:val="00076D36"/>
    <w:rsid w:val="00077CCB"/>
    <w:rsid w:val="00077F55"/>
    <w:rsid w:val="000803F3"/>
    <w:rsid w:val="000804FF"/>
    <w:rsid w:val="000809F8"/>
    <w:rsid w:val="00082489"/>
    <w:rsid w:val="00082528"/>
    <w:rsid w:val="000828B9"/>
    <w:rsid w:val="000828DE"/>
    <w:rsid w:val="000828EF"/>
    <w:rsid w:val="00085080"/>
    <w:rsid w:val="000853D1"/>
    <w:rsid w:val="00085AE7"/>
    <w:rsid w:val="00085BEC"/>
    <w:rsid w:val="000866FD"/>
    <w:rsid w:val="00086EDB"/>
    <w:rsid w:val="00087515"/>
    <w:rsid w:val="00090761"/>
    <w:rsid w:val="0009093B"/>
    <w:rsid w:val="00091154"/>
    <w:rsid w:val="000918DF"/>
    <w:rsid w:val="000926FF"/>
    <w:rsid w:val="00092E0D"/>
    <w:rsid w:val="0009348E"/>
    <w:rsid w:val="0009352B"/>
    <w:rsid w:val="00094556"/>
    <w:rsid w:val="00094D9F"/>
    <w:rsid w:val="000952A8"/>
    <w:rsid w:val="000952F4"/>
    <w:rsid w:val="00096347"/>
    <w:rsid w:val="000964A5"/>
    <w:rsid w:val="000966D6"/>
    <w:rsid w:val="0009703A"/>
    <w:rsid w:val="00097B62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12E"/>
    <w:rsid w:val="000A43DC"/>
    <w:rsid w:val="000A4D1B"/>
    <w:rsid w:val="000A655A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F00"/>
    <w:rsid w:val="000B321F"/>
    <w:rsid w:val="000B3482"/>
    <w:rsid w:val="000B34FB"/>
    <w:rsid w:val="000B3652"/>
    <w:rsid w:val="000B4714"/>
    <w:rsid w:val="000B4F5F"/>
    <w:rsid w:val="000B5725"/>
    <w:rsid w:val="000B5A98"/>
    <w:rsid w:val="000B5BCD"/>
    <w:rsid w:val="000B5DAF"/>
    <w:rsid w:val="000B6A03"/>
    <w:rsid w:val="000B72CD"/>
    <w:rsid w:val="000B77DA"/>
    <w:rsid w:val="000B7871"/>
    <w:rsid w:val="000B7883"/>
    <w:rsid w:val="000B7AE4"/>
    <w:rsid w:val="000B7BBE"/>
    <w:rsid w:val="000B7E6F"/>
    <w:rsid w:val="000B7FA2"/>
    <w:rsid w:val="000C0637"/>
    <w:rsid w:val="000C0AD7"/>
    <w:rsid w:val="000C1380"/>
    <w:rsid w:val="000C4672"/>
    <w:rsid w:val="000C46A8"/>
    <w:rsid w:val="000C4D6B"/>
    <w:rsid w:val="000C4FDD"/>
    <w:rsid w:val="000C50DC"/>
    <w:rsid w:val="000C619A"/>
    <w:rsid w:val="000C7391"/>
    <w:rsid w:val="000C78C5"/>
    <w:rsid w:val="000D068C"/>
    <w:rsid w:val="000D0C88"/>
    <w:rsid w:val="000D0EC4"/>
    <w:rsid w:val="000D0ED2"/>
    <w:rsid w:val="000D0FA4"/>
    <w:rsid w:val="000D1A17"/>
    <w:rsid w:val="000D2814"/>
    <w:rsid w:val="000D290D"/>
    <w:rsid w:val="000D2D89"/>
    <w:rsid w:val="000D4A72"/>
    <w:rsid w:val="000D4B8D"/>
    <w:rsid w:val="000D5EF2"/>
    <w:rsid w:val="000D63F5"/>
    <w:rsid w:val="000D66EB"/>
    <w:rsid w:val="000D695D"/>
    <w:rsid w:val="000D6CE8"/>
    <w:rsid w:val="000D6E3A"/>
    <w:rsid w:val="000D7026"/>
    <w:rsid w:val="000E0783"/>
    <w:rsid w:val="000E0A47"/>
    <w:rsid w:val="000E1673"/>
    <w:rsid w:val="000E1DC5"/>
    <w:rsid w:val="000E2844"/>
    <w:rsid w:val="000E321F"/>
    <w:rsid w:val="000E3A21"/>
    <w:rsid w:val="000E3D6E"/>
    <w:rsid w:val="000E447F"/>
    <w:rsid w:val="000E4B54"/>
    <w:rsid w:val="000E4D5D"/>
    <w:rsid w:val="000E5072"/>
    <w:rsid w:val="000E512C"/>
    <w:rsid w:val="000E555B"/>
    <w:rsid w:val="000E57C1"/>
    <w:rsid w:val="000E626F"/>
    <w:rsid w:val="000E63AE"/>
    <w:rsid w:val="000E63D0"/>
    <w:rsid w:val="000E68DF"/>
    <w:rsid w:val="000E695C"/>
    <w:rsid w:val="000E6A53"/>
    <w:rsid w:val="000E7535"/>
    <w:rsid w:val="000E795F"/>
    <w:rsid w:val="000E7D76"/>
    <w:rsid w:val="000E7F54"/>
    <w:rsid w:val="000F0C69"/>
    <w:rsid w:val="000F1ABF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3FB"/>
    <w:rsid w:val="00103416"/>
    <w:rsid w:val="00103792"/>
    <w:rsid w:val="00103AB0"/>
    <w:rsid w:val="00103B7F"/>
    <w:rsid w:val="00103BD1"/>
    <w:rsid w:val="00104990"/>
    <w:rsid w:val="00104C2A"/>
    <w:rsid w:val="0010567C"/>
    <w:rsid w:val="00105ADD"/>
    <w:rsid w:val="00105B28"/>
    <w:rsid w:val="001060C9"/>
    <w:rsid w:val="0010625A"/>
    <w:rsid w:val="00106B48"/>
    <w:rsid w:val="0010721E"/>
    <w:rsid w:val="00107341"/>
    <w:rsid w:val="0010761D"/>
    <w:rsid w:val="00107EF8"/>
    <w:rsid w:val="00110808"/>
    <w:rsid w:val="00110DBB"/>
    <w:rsid w:val="001112AE"/>
    <w:rsid w:val="00111986"/>
    <w:rsid w:val="001128B1"/>
    <w:rsid w:val="001142F8"/>
    <w:rsid w:val="00114B34"/>
    <w:rsid w:val="00114D3F"/>
    <w:rsid w:val="00115213"/>
    <w:rsid w:val="00115CBB"/>
    <w:rsid w:val="00117410"/>
    <w:rsid w:val="00117498"/>
    <w:rsid w:val="00121C7C"/>
    <w:rsid w:val="00121DC1"/>
    <w:rsid w:val="00121EF0"/>
    <w:rsid w:val="0012366B"/>
    <w:rsid w:val="00123830"/>
    <w:rsid w:val="001238D2"/>
    <w:rsid w:val="00123AC6"/>
    <w:rsid w:val="00123D03"/>
    <w:rsid w:val="00123F25"/>
    <w:rsid w:val="00125906"/>
    <w:rsid w:val="00125BA0"/>
    <w:rsid w:val="001261A3"/>
    <w:rsid w:val="001267FD"/>
    <w:rsid w:val="00126939"/>
    <w:rsid w:val="001269E5"/>
    <w:rsid w:val="001270C5"/>
    <w:rsid w:val="00127135"/>
    <w:rsid w:val="001272FC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2470"/>
    <w:rsid w:val="00133035"/>
    <w:rsid w:val="001340A6"/>
    <w:rsid w:val="00134804"/>
    <w:rsid w:val="00135B53"/>
    <w:rsid w:val="00135C87"/>
    <w:rsid w:val="00136BD9"/>
    <w:rsid w:val="001372F3"/>
    <w:rsid w:val="0013736D"/>
    <w:rsid w:val="0014008D"/>
    <w:rsid w:val="00140B49"/>
    <w:rsid w:val="00140C0F"/>
    <w:rsid w:val="00141243"/>
    <w:rsid w:val="00141811"/>
    <w:rsid w:val="00141824"/>
    <w:rsid w:val="00141D91"/>
    <w:rsid w:val="00142C50"/>
    <w:rsid w:val="00142C5B"/>
    <w:rsid w:val="00143B79"/>
    <w:rsid w:val="00143F74"/>
    <w:rsid w:val="00144C0E"/>
    <w:rsid w:val="0014656A"/>
    <w:rsid w:val="0014673A"/>
    <w:rsid w:val="00147161"/>
    <w:rsid w:val="00147598"/>
    <w:rsid w:val="00147D31"/>
    <w:rsid w:val="001509ED"/>
    <w:rsid w:val="00150F9F"/>
    <w:rsid w:val="00150FA4"/>
    <w:rsid w:val="0015137E"/>
    <w:rsid w:val="00151C19"/>
    <w:rsid w:val="001520E2"/>
    <w:rsid w:val="0015249F"/>
    <w:rsid w:val="001524DA"/>
    <w:rsid w:val="001526E6"/>
    <w:rsid w:val="0015296F"/>
    <w:rsid w:val="00153116"/>
    <w:rsid w:val="0015365A"/>
    <w:rsid w:val="001538B4"/>
    <w:rsid w:val="0015392A"/>
    <w:rsid w:val="00155243"/>
    <w:rsid w:val="00155E6F"/>
    <w:rsid w:val="001570FB"/>
    <w:rsid w:val="00157232"/>
    <w:rsid w:val="00157BAB"/>
    <w:rsid w:val="0016038F"/>
    <w:rsid w:val="00160509"/>
    <w:rsid w:val="00160CBA"/>
    <w:rsid w:val="0016256B"/>
    <w:rsid w:val="00162F3B"/>
    <w:rsid w:val="001635E8"/>
    <w:rsid w:val="0016433F"/>
    <w:rsid w:val="00164358"/>
    <w:rsid w:val="00164623"/>
    <w:rsid w:val="001670E2"/>
    <w:rsid w:val="00167263"/>
    <w:rsid w:val="00167A90"/>
    <w:rsid w:val="001702AF"/>
    <w:rsid w:val="00170465"/>
    <w:rsid w:val="00170855"/>
    <w:rsid w:val="0017101C"/>
    <w:rsid w:val="0017169A"/>
    <w:rsid w:val="0017197C"/>
    <w:rsid w:val="001719BA"/>
    <w:rsid w:val="00171C73"/>
    <w:rsid w:val="00171E97"/>
    <w:rsid w:val="0017235C"/>
    <w:rsid w:val="0017254A"/>
    <w:rsid w:val="00172718"/>
    <w:rsid w:val="00172798"/>
    <w:rsid w:val="00173B9F"/>
    <w:rsid w:val="00173D8D"/>
    <w:rsid w:val="00173EF6"/>
    <w:rsid w:val="0017444E"/>
    <w:rsid w:val="00174493"/>
    <w:rsid w:val="00174914"/>
    <w:rsid w:val="0017497F"/>
    <w:rsid w:val="001759E8"/>
    <w:rsid w:val="001762B6"/>
    <w:rsid w:val="0017637E"/>
    <w:rsid w:val="001770CF"/>
    <w:rsid w:val="0017715C"/>
    <w:rsid w:val="001778BC"/>
    <w:rsid w:val="00177AD1"/>
    <w:rsid w:val="0018072A"/>
    <w:rsid w:val="00180B3F"/>
    <w:rsid w:val="00180E76"/>
    <w:rsid w:val="00181624"/>
    <w:rsid w:val="00181649"/>
    <w:rsid w:val="001825AB"/>
    <w:rsid w:val="00182E88"/>
    <w:rsid w:val="001830D0"/>
    <w:rsid w:val="00183470"/>
    <w:rsid w:val="00183493"/>
    <w:rsid w:val="00183D63"/>
    <w:rsid w:val="00184D0B"/>
    <w:rsid w:val="00184D53"/>
    <w:rsid w:val="00184E1E"/>
    <w:rsid w:val="00184EFC"/>
    <w:rsid w:val="00185F94"/>
    <w:rsid w:val="0018646D"/>
    <w:rsid w:val="00190708"/>
    <w:rsid w:val="00191024"/>
    <w:rsid w:val="001911E3"/>
    <w:rsid w:val="00191383"/>
    <w:rsid w:val="0019139F"/>
    <w:rsid w:val="0019183A"/>
    <w:rsid w:val="00192BE2"/>
    <w:rsid w:val="0019483B"/>
    <w:rsid w:val="00194846"/>
    <w:rsid w:val="00194EAD"/>
    <w:rsid w:val="001955D7"/>
    <w:rsid w:val="00195918"/>
    <w:rsid w:val="001959AD"/>
    <w:rsid w:val="00195EDD"/>
    <w:rsid w:val="00196657"/>
    <w:rsid w:val="0019700F"/>
    <w:rsid w:val="00197925"/>
    <w:rsid w:val="001A0F05"/>
    <w:rsid w:val="001A1AC8"/>
    <w:rsid w:val="001A1DF7"/>
    <w:rsid w:val="001A2DC6"/>
    <w:rsid w:val="001A2F77"/>
    <w:rsid w:val="001A43F9"/>
    <w:rsid w:val="001A49D6"/>
    <w:rsid w:val="001A4B62"/>
    <w:rsid w:val="001A4CA0"/>
    <w:rsid w:val="001A4F5A"/>
    <w:rsid w:val="001A50F0"/>
    <w:rsid w:val="001A526E"/>
    <w:rsid w:val="001A5605"/>
    <w:rsid w:val="001A5832"/>
    <w:rsid w:val="001A6037"/>
    <w:rsid w:val="001A6129"/>
    <w:rsid w:val="001A7C0A"/>
    <w:rsid w:val="001B02CC"/>
    <w:rsid w:val="001B04B4"/>
    <w:rsid w:val="001B1580"/>
    <w:rsid w:val="001B1BC3"/>
    <w:rsid w:val="001B21B4"/>
    <w:rsid w:val="001B25AB"/>
    <w:rsid w:val="001B30CC"/>
    <w:rsid w:val="001B319F"/>
    <w:rsid w:val="001B343E"/>
    <w:rsid w:val="001B3EB9"/>
    <w:rsid w:val="001B46D1"/>
    <w:rsid w:val="001B4A63"/>
    <w:rsid w:val="001B4A98"/>
    <w:rsid w:val="001B577D"/>
    <w:rsid w:val="001B5B85"/>
    <w:rsid w:val="001B600B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3D3D"/>
    <w:rsid w:val="001C4158"/>
    <w:rsid w:val="001C44A2"/>
    <w:rsid w:val="001C4A68"/>
    <w:rsid w:val="001C59DB"/>
    <w:rsid w:val="001C5EB2"/>
    <w:rsid w:val="001C683F"/>
    <w:rsid w:val="001C68C1"/>
    <w:rsid w:val="001C6A22"/>
    <w:rsid w:val="001C750E"/>
    <w:rsid w:val="001C78B0"/>
    <w:rsid w:val="001C7A50"/>
    <w:rsid w:val="001C7ACD"/>
    <w:rsid w:val="001C7C67"/>
    <w:rsid w:val="001C7D04"/>
    <w:rsid w:val="001D04DD"/>
    <w:rsid w:val="001D15F9"/>
    <w:rsid w:val="001D2F68"/>
    <w:rsid w:val="001D341D"/>
    <w:rsid w:val="001D3C99"/>
    <w:rsid w:val="001D425F"/>
    <w:rsid w:val="001D4A1F"/>
    <w:rsid w:val="001D4FD8"/>
    <w:rsid w:val="001D5850"/>
    <w:rsid w:val="001D6C0A"/>
    <w:rsid w:val="001D7226"/>
    <w:rsid w:val="001D7347"/>
    <w:rsid w:val="001D75F2"/>
    <w:rsid w:val="001D79E0"/>
    <w:rsid w:val="001E04AE"/>
    <w:rsid w:val="001E0D2F"/>
    <w:rsid w:val="001E0F31"/>
    <w:rsid w:val="001E15A7"/>
    <w:rsid w:val="001E19C0"/>
    <w:rsid w:val="001E1A10"/>
    <w:rsid w:val="001E1A49"/>
    <w:rsid w:val="001E1FEE"/>
    <w:rsid w:val="001E208D"/>
    <w:rsid w:val="001E2603"/>
    <w:rsid w:val="001E2635"/>
    <w:rsid w:val="001E3307"/>
    <w:rsid w:val="001E3EDB"/>
    <w:rsid w:val="001E4014"/>
    <w:rsid w:val="001E40FC"/>
    <w:rsid w:val="001E4238"/>
    <w:rsid w:val="001E4E05"/>
    <w:rsid w:val="001E5338"/>
    <w:rsid w:val="001E5833"/>
    <w:rsid w:val="001E65CA"/>
    <w:rsid w:val="001E6ACA"/>
    <w:rsid w:val="001E6BBF"/>
    <w:rsid w:val="001E7F5C"/>
    <w:rsid w:val="001F0503"/>
    <w:rsid w:val="001F06EE"/>
    <w:rsid w:val="001F102F"/>
    <w:rsid w:val="001F16C6"/>
    <w:rsid w:val="001F17B2"/>
    <w:rsid w:val="001F1AC6"/>
    <w:rsid w:val="001F1C91"/>
    <w:rsid w:val="001F22CB"/>
    <w:rsid w:val="001F22D8"/>
    <w:rsid w:val="001F2833"/>
    <w:rsid w:val="001F4003"/>
    <w:rsid w:val="001F4235"/>
    <w:rsid w:val="001F47F6"/>
    <w:rsid w:val="001F4D62"/>
    <w:rsid w:val="001F4E94"/>
    <w:rsid w:val="001F5D78"/>
    <w:rsid w:val="001F66F4"/>
    <w:rsid w:val="001F6874"/>
    <w:rsid w:val="001F6E7A"/>
    <w:rsid w:val="001F778A"/>
    <w:rsid w:val="001F78B1"/>
    <w:rsid w:val="001F7CBC"/>
    <w:rsid w:val="002001A8"/>
    <w:rsid w:val="00200675"/>
    <w:rsid w:val="00200748"/>
    <w:rsid w:val="00200F22"/>
    <w:rsid w:val="00201723"/>
    <w:rsid w:val="0020181A"/>
    <w:rsid w:val="00201E14"/>
    <w:rsid w:val="002021CF"/>
    <w:rsid w:val="002029AB"/>
    <w:rsid w:val="00202FD4"/>
    <w:rsid w:val="0020318E"/>
    <w:rsid w:val="00203510"/>
    <w:rsid w:val="002059F2"/>
    <w:rsid w:val="00205BDB"/>
    <w:rsid w:val="002067BD"/>
    <w:rsid w:val="0020699D"/>
    <w:rsid w:val="002069A4"/>
    <w:rsid w:val="002069A6"/>
    <w:rsid w:val="002069D9"/>
    <w:rsid w:val="00206DCF"/>
    <w:rsid w:val="0020753A"/>
    <w:rsid w:val="002107C6"/>
    <w:rsid w:val="00210888"/>
    <w:rsid w:val="002109B4"/>
    <w:rsid w:val="002109D6"/>
    <w:rsid w:val="00210FCD"/>
    <w:rsid w:val="0021181B"/>
    <w:rsid w:val="00212705"/>
    <w:rsid w:val="00212A9B"/>
    <w:rsid w:val="0021393D"/>
    <w:rsid w:val="00214106"/>
    <w:rsid w:val="002147EC"/>
    <w:rsid w:val="0021639D"/>
    <w:rsid w:val="002165D3"/>
    <w:rsid w:val="002167D3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1F71"/>
    <w:rsid w:val="00222237"/>
    <w:rsid w:val="00222EFD"/>
    <w:rsid w:val="0022338C"/>
    <w:rsid w:val="00224848"/>
    <w:rsid w:val="002251AA"/>
    <w:rsid w:val="002254D4"/>
    <w:rsid w:val="00225A05"/>
    <w:rsid w:val="00225D45"/>
    <w:rsid w:val="002264BB"/>
    <w:rsid w:val="00226B14"/>
    <w:rsid w:val="00226D77"/>
    <w:rsid w:val="002270E8"/>
    <w:rsid w:val="002271EC"/>
    <w:rsid w:val="00227482"/>
    <w:rsid w:val="00227743"/>
    <w:rsid w:val="00227A39"/>
    <w:rsid w:val="0023006B"/>
    <w:rsid w:val="002302A1"/>
    <w:rsid w:val="002308D0"/>
    <w:rsid w:val="002310B7"/>
    <w:rsid w:val="0023119F"/>
    <w:rsid w:val="002314F7"/>
    <w:rsid w:val="002315C2"/>
    <w:rsid w:val="00231826"/>
    <w:rsid w:val="00232B9A"/>
    <w:rsid w:val="00232BB7"/>
    <w:rsid w:val="002330EA"/>
    <w:rsid w:val="002339AA"/>
    <w:rsid w:val="002342BC"/>
    <w:rsid w:val="00235D43"/>
    <w:rsid w:val="00236303"/>
    <w:rsid w:val="00236639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387"/>
    <w:rsid w:val="00243B90"/>
    <w:rsid w:val="00243D53"/>
    <w:rsid w:val="00243ECB"/>
    <w:rsid w:val="00244339"/>
    <w:rsid w:val="0024529B"/>
    <w:rsid w:val="002459C7"/>
    <w:rsid w:val="00245A0D"/>
    <w:rsid w:val="00245FE2"/>
    <w:rsid w:val="00246331"/>
    <w:rsid w:val="0024642A"/>
    <w:rsid w:val="00246473"/>
    <w:rsid w:val="00246682"/>
    <w:rsid w:val="00250C4D"/>
    <w:rsid w:val="00250DA2"/>
    <w:rsid w:val="0025119C"/>
    <w:rsid w:val="00251B5B"/>
    <w:rsid w:val="00251FE3"/>
    <w:rsid w:val="00252216"/>
    <w:rsid w:val="002523F2"/>
    <w:rsid w:val="002527B1"/>
    <w:rsid w:val="002528CD"/>
    <w:rsid w:val="00252C00"/>
    <w:rsid w:val="00252E19"/>
    <w:rsid w:val="00252FDD"/>
    <w:rsid w:val="00253630"/>
    <w:rsid w:val="00253CE2"/>
    <w:rsid w:val="00253D3E"/>
    <w:rsid w:val="00254109"/>
    <w:rsid w:val="0025486E"/>
    <w:rsid w:val="0025489B"/>
    <w:rsid w:val="00254A6B"/>
    <w:rsid w:val="0025609B"/>
    <w:rsid w:val="00257345"/>
    <w:rsid w:val="00257B62"/>
    <w:rsid w:val="00257F17"/>
    <w:rsid w:val="00257F70"/>
    <w:rsid w:val="0026028F"/>
    <w:rsid w:val="00260827"/>
    <w:rsid w:val="00260985"/>
    <w:rsid w:val="00261E8F"/>
    <w:rsid w:val="002630C2"/>
    <w:rsid w:val="0026316E"/>
    <w:rsid w:val="00264930"/>
    <w:rsid w:val="0026566C"/>
    <w:rsid w:val="0026577E"/>
    <w:rsid w:val="00265D58"/>
    <w:rsid w:val="00266209"/>
    <w:rsid w:val="00266411"/>
    <w:rsid w:val="0027068C"/>
    <w:rsid w:val="00270A5D"/>
    <w:rsid w:val="00270F98"/>
    <w:rsid w:val="002712DE"/>
    <w:rsid w:val="00271739"/>
    <w:rsid w:val="00271A95"/>
    <w:rsid w:val="002727AB"/>
    <w:rsid w:val="002729AC"/>
    <w:rsid w:val="00272C32"/>
    <w:rsid w:val="0027398D"/>
    <w:rsid w:val="00273D16"/>
    <w:rsid w:val="002745EE"/>
    <w:rsid w:val="0027474C"/>
    <w:rsid w:val="002749D1"/>
    <w:rsid w:val="0027511C"/>
    <w:rsid w:val="00275FCF"/>
    <w:rsid w:val="00276C16"/>
    <w:rsid w:val="0027789F"/>
    <w:rsid w:val="00277B91"/>
    <w:rsid w:val="00280996"/>
    <w:rsid w:val="002812A6"/>
    <w:rsid w:val="002812B8"/>
    <w:rsid w:val="00281BB3"/>
    <w:rsid w:val="00282410"/>
    <w:rsid w:val="00282482"/>
    <w:rsid w:val="002829F2"/>
    <w:rsid w:val="00282C88"/>
    <w:rsid w:val="002838B0"/>
    <w:rsid w:val="00283E84"/>
    <w:rsid w:val="0028445F"/>
    <w:rsid w:val="0028481C"/>
    <w:rsid w:val="002855A3"/>
    <w:rsid w:val="00286F66"/>
    <w:rsid w:val="002871BA"/>
    <w:rsid w:val="00287492"/>
    <w:rsid w:val="00287C14"/>
    <w:rsid w:val="00287E96"/>
    <w:rsid w:val="002900E6"/>
    <w:rsid w:val="00290BD9"/>
    <w:rsid w:val="0029134A"/>
    <w:rsid w:val="00292560"/>
    <w:rsid w:val="002925D0"/>
    <w:rsid w:val="002926BF"/>
    <w:rsid w:val="00292D6D"/>
    <w:rsid w:val="00293AFF"/>
    <w:rsid w:val="002945F0"/>
    <w:rsid w:val="00294D3E"/>
    <w:rsid w:val="00294F7D"/>
    <w:rsid w:val="0029534A"/>
    <w:rsid w:val="00295BEC"/>
    <w:rsid w:val="00295FF6"/>
    <w:rsid w:val="00296335"/>
    <w:rsid w:val="002965FE"/>
    <w:rsid w:val="00296A55"/>
    <w:rsid w:val="0029785F"/>
    <w:rsid w:val="00297E8A"/>
    <w:rsid w:val="002A0609"/>
    <w:rsid w:val="002A0BFE"/>
    <w:rsid w:val="002A112A"/>
    <w:rsid w:val="002A161D"/>
    <w:rsid w:val="002A1A70"/>
    <w:rsid w:val="002A1BC5"/>
    <w:rsid w:val="002A32A8"/>
    <w:rsid w:val="002A3CC0"/>
    <w:rsid w:val="002A3E3C"/>
    <w:rsid w:val="002A3E9E"/>
    <w:rsid w:val="002A451E"/>
    <w:rsid w:val="002A4729"/>
    <w:rsid w:val="002A5329"/>
    <w:rsid w:val="002A53C4"/>
    <w:rsid w:val="002A591E"/>
    <w:rsid w:val="002A5F1A"/>
    <w:rsid w:val="002A68F5"/>
    <w:rsid w:val="002A6D63"/>
    <w:rsid w:val="002A6FA9"/>
    <w:rsid w:val="002A71D4"/>
    <w:rsid w:val="002A7348"/>
    <w:rsid w:val="002B0F43"/>
    <w:rsid w:val="002B1446"/>
    <w:rsid w:val="002B1678"/>
    <w:rsid w:val="002B2737"/>
    <w:rsid w:val="002B3580"/>
    <w:rsid w:val="002B3C86"/>
    <w:rsid w:val="002B3DDD"/>
    <w:rsid w:val="002B3F2E"/>
    <w:rsid w:val="002B4256"/>
    <w:rsid w:val="002B42E5"/>
    <w:rsid w:val="002B44F6"/>
    <w:rsid w:val="002B4716"/>
    <w:rsid w:val="002B5122"/>
    <w:rsid w:val="002B5594"/>
    <w:rsid w:val="002B5FF6"/>
    <w:rsid w:val="002B7688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37A"/>
    <w:rsid w:val="002C2776"/>
    <w:rsid w:val="002C34B6"/>
    <w:rsid w:val="002C39AE"/>
    <w:rsid w:val="002C3F8A"/>
    <w:rsid w:val="002C433E"/>
    <w:rsid w:val="002C450B"/>
    <w:rsid w:val="002C4967"/>
    <w:rsid w:val="002C497D"/>
    <w:rsid w:val="002C4A1F"/>
    <w:rsid w:val="002C4B6E"/>
    <w:rsid w:val="002C4B97"/>
    <w:rsid w:val="002C4DFF"/>
    <w:rsid w:val="002C4E99"/>
    <w:rsid w:val="002C52CC"/>
    <w:rsid w:val="002C5853"/>
    <w:rsid w:val="002C5A22"/>
    <w:rsid w:val="002C5DE2"/>
    <w:rsid w:val="002C6921"/>
    <w:rsid w:val="002C760E"/>
    <w:rsid w:val="002C788F"/>
    <w:rsid w:val="002C7E83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5F4"/>
    <w:rsid w:val="002D392D"/>
    <w:rsid w:val="002D3DDB"/>
    <w:rsid w:val="002D3E7C"/>
    <w:rsid w:val="002D438D"/>
    <w:rsid w:val="002D448C"/>
    <w:rsid w:val="002D4705"/>
    <w:rsid w:val="002D507F"/>
    <w:rsid w:val="002D51B4"/>
    <w:rsid w:val="002D5532"/>
    <w:rsid w:val="002D5640"/>
    <w:rsid w:val="002D5F93"/>
    <w:rsid w:val="002D6366"/>
    <w:rsid w:val="002D67FC"/>
    <w:rsid w:val="002D691E"/>
    <w:rsid w:val="002D6B5E"/>
    <w:rsid w:val="002D6C8C"/>
    <w:rsid w:val="002D6DF1"/>
    <w:rsid w:val="002D72DB"/>
    <w:rsid w:val="002D7668"/>
    <w:rsid w:val="002D7820"/>
    <w:rsid w:val="002E02A9"/>
    <w:rsid w:val="002E033D"/>
    <w:rsid w:val="002E0D6E"/>
    <w:rsid w:val="002E0EF3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102"/>
    <w:rsid w:val="002F2BB9"/>
    <w:rsid w:val="002F3268"/>
    <w:rsid w:val="002F349C"/>
    <w:rsid w:val="002F35EC"/>
    <w:rsid w:val="002F3BFF"/>
    <w:rsid w:val="002F3F1B"/>
    <w:rsid w:val="002F4510"/>
    <w:rsid w:val="002F477B"/>
    <w:rsid w:val="002F47B1"/>
    <w:rsid w:val="002F519D"/>
    <w:rsid w:val="002F555A"/>
    <w:rsid w:val="002F62EE"/>
    <w:rsid w:val="002F74B0"/>
    <w:rsid w:val="003004A8"/>
    <w:rsid w:val="003008BE"/>
    <w:rsid w:val="00300950"/>
    <w:rsid w:val="00300A88"/>
    <w:rsid w:val="003010E2"/>
    <w:rsid w:val="00302935"/>
    <w:rsid w:val="003032DB"/>
    <w:rsid w:val="003033A3"/>
    <w:rsid w:val="003037CF"/>
    <w:rsid w:val="003041F4"/>
    <w:rsid w:val="0030455D"/>
    <w:rsid w:val="003046C7"/>
    <w:rsid w:val="003049DE"/>
    <w:rsid w:val="0030598C"/>
    <w:rsid w:val="00305B4F"/>
    <w:rsid w:val="00306023"/>
    <w:rsid w:val="00306457"/>
    <w:rsid w:val="0030652C"/>
    <w:rsid w:val="00306783"/>
    <w:rsid w:val="00307881"/>
    <w:rsid w:val="003079CD"/>
    <w:rsid w:val="0031034A"/>
    <w:rsid w:val="0031042D"/>
    <w:rsid w:val="00310B01"/>
    <w:rsid w:val="003124DF"/>
    <w:rsid w:val="00313127"/>
    <w:rsid w:val="0031360A"/>
    <w:rsid w:val="003148E3"/>
    <w:rsid w:val="00314FBB"/>
    <w:rsid w:val="00315C4D"/>
    <w:rsid w:val="00315D9E"/>
    <w:rsid w:val="003161B3"/>
    <w:rsid w:val="003168D8"/>
    <w:rsid w:val="00316D8E"/>
    <w:rsid w:val="00317543"/>
    <w:rsid w:val="00317C28"/>
    <w:rsid w:val="00317D84"/>
    <w:rsid w:val="00321286"/>
    <w:rsid w:val="003215ED"/>
    <w:rsid w:val="00321BD1"/>
    <w:rsid w:val="00321ECE"/>
    <w:rsid w:val="00321F33"/>
    <w:rsid w:val="00322317"/>
    <w:rsid w:val="00322694"/>
    <w:rsid w:val="00323C95"/>
    <w:rsid w:val="00323CB0"/>
    <w:rsid w:val="003243CA"/>
    <w:rsid w:val="00324804"/>
    <w:rsid w:val="00326149"/>
    <w:rsid w:val="0032744C"/>
    <w:rsid w:val="00327EF3"/>
    <w:rsid w:val="003300E4"/>
    <w:rsid w:val="003304F3"/>
    <w:rsid w:val="00331515"/>
    <w:rsid w:val="00331937"/>
    <w:rsid w:val="00332A21"/>
    <w:rsid w:val="00332A65"/>
    <w:rsid w:val="00332DE7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59A4"/>
    <w:rsid w:val="00345D9B"/>
    <w:rsid w:val="0034693C"/>
    <w:rsid w:val="00346E5B"/>
    <w:rsid w:val="0034701E"/>
    <w:rsid w:val="0034764B"/>
    <w:rsid w:val="00347DA1"/>
    <w:rsid w:val="00347F55"/>
    <w:rsid w:val="0035106A"/>
    <w:rsid w:val="00351B2E"/>
    <w:rsid w:val="00352603"/>
    <w:rsid w:val="00352C18"/>
    <w:rsid w:val="00352CF3"/>
    <w:rsid w:val="0035366E"/>
    <w:rsid w:val="00353C11"/>
    <w:rsid w:val="00353F1F"/>
    <w:rsid w:val="00354CCE"/>
    <w:rsid w:val="00355093"/>
    <w:rsid w:val="003557AB"/>
    <w:rsid w:val="00355B9D"/>
    <w:rsid w:val="00355C63"/>
    <w:rsid w:val="00356135"/>
    <w:rsid w:val="00356914"/>
    <w:rsid w:val="00357D23"/>
    <w:rsid w:val="003606D4"/>
    <w:rsid w:val="00361128"/>
    <w:rsid w:val="003611AD"/>
    <w:rsid w:val="00361D75"/>
    <w:rsid w:val="00361F76"/>
    <w:rsid w:val="00362638"/>
    <w:rsid w:val="003627D4"/>
    <w:rsid w:val="00362C7A"/>
    <w:rsid w:val="00362EC2"/>
    <w:rsid w:val="003631B7"/>
    <w:rsid w:val="0036415A"/>
    <w:rsid w:val="0036428F"/>
    <w:rsid w:val="00364570"/>
    <w:rsid w:val="00364688"/>
    <w:rsid w:val="00365105"/>
    <w:rsid w:val="003654F0"/>
    <w:rsid w:val="00365563"/>
    <w:rsid w:val="003657A2"/>
    <w:rsid w:val="00365CCB"/>
    <w:rsid w:val="003661E4"/>
    <w:rsid w:val="0036645D"/>
    <w:rsid w:val="003671B7"/>
    <w:rsid w:val="00367256"/>
    <w:rsid w:val="00367466"/>
    <w:rsid w:val="00367A9D"/>
    <w:rsid w:val="00367B8A"/>
    <w:rsid w:val="00367BB5"/>
    <w:rsid w:val="0037035B"/>
    <w:rsid w:val="00370822"/>
    <w:rsid w:val="00370AB4"/>
    <w:rsid w:val="00370E1E"/>
    <w:rsid w:val="00370F13"/>
    <w:rsid w:val="00371130"/>
    <w:rsid w:val="003715A4"/>
    <w:rsid w:val="003715DF"/>
    <w:rsid w:val="00371785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684"/>
    <w:rsid w:val="003776B4"/>
    <w:rsid w:val="00377704"/>
    <w:rsid w:val="00377C82"/>
    <w:rsid w:val="003803EE"/>
    <w:rsid w:val="00381102"/>
    <w:rsid w:val="003811A0"/>
    <w:rsid w:val="00381359"/>
    <w:rsid w:val="0038172C"/>
    <w:rsid w:val="00382478"/>
    <w:rsid w:val="003826B4"/>
    <w:rsid w:val="003827A2"/>
    <w:rsid w:val="00383423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2B4"/>
    <w:rsid w:val="00385503"/>
    <w:rsid w:val="003874D0"/>
    <w:rsid w:val="003877EB"/>
    <w:rsid w:val="003878D6"/>
    <w:rsid w:val="003879E2"/>
    <w:rsid w:val="003900F4"/>
    <w:rsid w:val="003900F5"/>
    <w:rsid w:val="003900FA"/>
    <w:rsid w:val="00391629"/>
    <w:rsid w:val="00391B33"/>
    <w:rsid w:val="00391D91"/>
    <w:rsid w:val="0039215D"/>
    <w:rsid w:val="003934C9"/>
    <w:rsid w:val="00393625"/>
    <w:rsid w:val="00393686"/>
    <w:rsid w:val="003942F1"/>
    <w:rsid w:val="0039497F"/>
    <w:rsid w:val="00395220"/>
    <w:rsid w:val="003955D4"/>
    <w:rsid w:val="00395A55"/>
    <w:rsid w:val="00396ACA"/>
    <w:rsid w:val="00396F33"/>
    <w:rsid w:val="00397689"/>
    <w:rsid w:val="003A0091"/>
    <w:rsid w:val="003A19A6"/>
    <w:rsid w:val="003A1B6E"/>
    <w:rsid w:val="003A24A5"/>
    <w:rsid w:val="003A2668"/>
    <w:rsid w:val="003A4420"/>
    <w:rsid w:val="003A44F4"/>
    <w:rsid w:val="003A5940"/>
    <w:rsid w:val="003A5BCA"/>
    <w:rsid w:val="003A6514"/>
    <w:rsid w:val="003A7095"/>
    <w:rsid w:val="003A78BF"/>
    <w:rsid w:val="003B02D9"/>
    <w:rsid w:val="003B0441"/>
    <w:rsid w:val="003B0680"/>
    <w:rsid w:val="003B09C0"/>
    <w:rsid w:val="003B0C6C"/>
    <w:rsid w:val="003B174B"/>
    <w:rsid w:val="003B1EC8"/>
    <w:rsid w:val="003B2086"/>
    <w:rsid w:val="003B22FC"/>
    <w:rsid w:val="003B2B43"/>
    <w:rsid w:val="003B36C7"/>
    <w:rsid w:val="003B381E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FFB"/>
    <w:rsid w:val="003C0DAE"/>
    <w:rsid w:val="003C0EA5"/>
    <w:rsid w:val="003C0EF0"/>
    <w:rsid w:val="003C0F2D"/>
    <w:rsid w:val="003C1126"/>
    <w:rsid w:val="003C2562"/>
    <w:rsid w:val="003C2635"/>
    <w:rsid w:val="003C2955"/>
    <w:rsid w:val="003C2DA6"/>
    <w:rsid w:val="003C33CC"/>
    <w:rsid w:val="003C4D9D"/>
    <w:rsid w:val="003C502A"/>
    <w:rsid w:val="003C56AC"/>
    <w:rsid w:val="003C56BC"/>
    <w:rsid w:val="003C5D04"/>
    <w:rsid w:val="003C5FC5"/>
    <w:rsid w:val="003C61A7"/>
    <w:rsid w:val="003C629A"/>
    <w:rsid w:val="003C6727"/>
    <w:rsid w:val="003D035B"/>
    <w:rsid w:val="003D1BAE"/>
    <w:rsid w:val="003D29C6"/>
    <w:rsid w:val="003D31C7"/>
    <w:rsid w:val="003D402D"/>
    <w:rsid w:val="003D42AC"/>
    <w:rsid w:val="003D4487"/>
    <w:rsid w:val="003D455F"/>
    <w:rsid w:val="003D48E0"/>
    <w:rsid w:val="003D4B36"/>
    <w:rsid w:val="003D57E8"/>
    <w:rsid w:val="003D60B6"/>
    <w:rsid w:val="003D6B75"/>
    <w:rsid w:val="003D71AD"/>
    <w:rsid w:val="003D7590"/>
    <w:rsid w:val="003D77F1"/>
    <w:rsid w:val="003D7CA0"/>
    <w:rsid w:val="003E05E1"/>
    <w:rsid w:val="003E0E5D"/>
    <w:rsid w:val="003E103D"/>
    <w:rsid w:val="003E157A"/>
    <w:rsid w:val="003E1894"/>
    <w:rsid w:val="003E1B49"/>
    <w:rsid w:val="003E271C"/>
    <w:rsid w:val="003E323C"/>
    <w:rsid w:val="003E3635"/>
    <w:rsid w:val="003E49BB"/>
    <w:rsid w:val="003E4ED9"/>
    <w:rsid w:val="003E52C8"/>
    <w:rsid w:val="003E52F8"/>
    <w:rsid w:val="003E5D21"/>
    <w:rsid w:val="003E5EA9"/>
    <w:rsid w:val="003E608F"/>
    <w:rsid w:val="003E60AC"/>
    <w:rsid w:val="003E66DF"/>
    <w:rsid w:val="003E6853"/>
    <w:rsid w:val="003E6B96"/>
    <w:rsid w:val="003E6D71"/>
    <w:rsid w:val="003E734D"/>
    <w:rsid w:val="003E7B46"/>
    <w:rsid w:val="003F1D6A"/>
    <w:rsid w:val="003F1F90"/>
    <w:rsid w:val="003F2A52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604"/>
    <w:rsid w:val="003F5C27"/>
    <w:rsid w:val="003F5CB7"/>
    <w:rsid w:val="003F686A"/>
    <w:rsid w:val="003F724F"/>
    <w:rsid w:val="003F7DB3"/>
    <w:rsid w:val="00400A46"/>
    <w:rsid w:val="00400A9A"/>
    <w:rsid w:val="00401291"/>
    <w:rsid w:val="0040151B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67A1"/>
    <w:rsid w:val="0040709F"/>
    <w:rsid w:val="0041050F"/>
    <w:rsid w:val="004105A2"/>
    <w:rsid w:val="004105A3"/>
    <w:rsid w:val="00411428"/>
    <w:rsid w:val="00411A17"/>
    <w:rsid w:val="00411C70"/>
    <w:rsid w:val="00411E00"/>
    <w:rsid w:val="00412A58"/>
    <w:rsid w:val="00413250"/>
    <w:rsid w:val="004139F2"/>
    <w:rsid w:val="0041408F"/>
    <w:rsid w:val="00414299"/>
    <w:rsid w:val="00415A08"/>
    <w:rsid w:val="00415A78"/>
    <w:rsid w:val="00415DB5"/>
    <w:rsid w:val="00416303"/>
    <w:rsid w:val="00416892"/>
    <w:rsid w:val="00420B63"/>
    <w:rsid w:val="0042122E"/>
    <w:rsid w:val="004214B7"/>
    <w:rsid w:val="00421CED"/>
    <w:rsid w:val="00422716"/>
    <w:rsid w:val="00422A1D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0CCD"/>
    <w:rsid w:val="0043130B"/>
    <w:rsid w:val="004317A6"/>
    <w:rsid w:val="0043198D"/>
    <w:rsid w:val="00431A18"/>
    <w:rsid w:val="00431CBA"/>
    <w:rsid w:val="00431E83"/>
    <w:rsid w:val="004327C4"/>
    <w:rsid w:val="00432A6A"/>
    <w:rsid w:val="004332A8"/>
    <w:rsid w:val="0043391C"/>
    <w:rsid w:val="00434030"/>
    <w:rsid w:val="004340E2"/>
    <w:rsid w:val="0043423A"/>
    <w:rsid w:val="00434668"/>
    <w:rsid w:val="0043662A"/>
    <w:rsid w:val="00436CE9"/>
    <w:rsid w:val="004376E3"/>
    <w:rsid w:val="00440853"/>
    <w:rsid w:val="00440EB9"/>
    <w:rsid w:val="0044103E"/>
    <w:rsid w:val="00441099"/>
    <w:rsid w:val="00441546"/>
    <w:rsid w:val="004417C4"/>
    <w:rsid w:val="00441888"/>
    <w:rsid w:val="00441CD1"/>
    <w:rsid w:val="004423B3"/>
    <w:rsid w:val="004433CB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1794"/>
    <w:rsid w:val="004529E8"/>
    <w:rsid w:val="004543F6"/>
    <w:rsid w:val="004544BD"/>
    <w:rsid w:val="004544FC"/>
    <w:rsid w:val="00454BFA"/>
    <w:rsid w:val="00454C55"/>
    <w:rsid w:val="00456260"/>
    <w:rsid w:val="004564CC"/>
    <w:rsid w:val="0045661A"/>
    <w:rsid w:val="00457DC6"/>
    <w:rsid w:val="004610BE"/>
    <w:rsid w:val="00461A13"/>
    <w:rsid w:val="004624DB"/>
    <w:rsid w:val="004627E1"/>
    <w:rsid w:val="004627FD"/>
    <w:rsid w:val="004628FA"/>
    <w:rsid w:val="0046314E"/>
    <w:rsid w:val="004632D3"/>
    <w:rsid w:val="004632D7"/>
    <w:rsid w:val="004637BB"/>
    <w:rsid w:val="004639E0"/>
    <w:rsid w:val="00463CAE"/>
    <w:rsid w:val="0046409B"/>
    <w:rsid w:val="00464ED0"/>
    <w:rsid w:val="004652DE"/>
    <w:rsid w:val="004652F6"/>
    <w:rsid w:val="00465908"/>
    <w:rsid w:val="00466C08"/>
    <w:rsid w:val="0046735B"/>
    <w:rsid w:val="004677E8"/>
    <w:rsid w:val="004706E5"/>
    <w:rsid w:val="00470FC0"/>
    <w:rsid w:val="00472C6D"/>
    <w:rsid w:val="0047358F"/>
    <w:rsid w:val="004737CA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7E2"/>
    <w:rsid w:val="00480A91"/>
    <w:rsid w:val="00481166"/>
    <w:rsid w:val="00481362"/>
    <w:rsid w:val="00481D3F"/>
    <w:rsid w:val="004820BB"/>
    <w:rsid w:val="0048293E"/>
    <w:rsid w:val="00482A28"/>
    <w:rsid w:val="00483285"/>
    <w:rsid w:val="00483E65"/>
    <w:rsid w:val="004845FB"/>
    <w:rsid w:val="004875C6"/>
    <w:rsid w:val="00487AFF"/>
    <w:rsid w:val="00487FA7"/>
    <w:rsid w:val="0049121E"/>
    <w:rsid w:val="00491E43"/>
    <w:rsid w:val="00491F77"/>
    <w:rsid w:val="00492397"/>
    <w:rsid w:val="00493991"/>
    <w:rsid w:val="00495718"/>
    <w:rsid w:val="00495C75"/>
    <w:rsid w:val="004962CF"/>
    <w:rsid w:val="0049635A"/>
    <w:rsid w:val="00496563"/>
    <w:rsid w:val="00496C03"/>
    <w:rsid w:val="00496F82"/>
    <w:rsid w:val="00497026"/>
    <w:rsid w:val="004975DD"/>
    <w:rsid w:val="0049767F"/>
    <w:rsid w:val="00497D11"/>
    <w:rsid w:val="00497DF4"/>
    <w:rsid w:val="004A0351"/>
    <w:rsid w:val="004A1C5A"/>
    <w:rsid w:val="004A21E4"/>
    <w:rsid w:val="004A265A"/>
    <w:rsid w:val="004A2BEA"/>
    <w:rsid w:val="004A2D03"/>
    <w:rsid w:val="004A36D7"/>
    <w:rsid w:val="004A410F"/>
    <w:rsid w:val="004A46D3"/>
    <w:rsid w:val="004A4BEB"/>
    <w:rsid w:val="004A52AC"/>
    <w:rsid w:val="004A5ACC"/>
    <w:rsid w:val="004A7141"/>
    <w:rsid w:val="004B031B"/>
    <w:rsid w:val="004B0C95"/>
    <w:rsid w:val="004B23CC"/>
    <w:rsid w:val="004B2B36"/>
    <w:rsid w:val="004B39A3"/>
    <w:rsid w:val="004B3A24"/>
    <w:rsid w:val="004B3E50"/>
    <w:rsid w:val="004B417E"/>
    <w:rsid w:val="004B49D3"/>
    <w:rsid w:val="004B6F6C"/>
    <w:rsid w:val="004B7384"/>
    <w:rsid w:val="004B743C"/>
    <w:rsid w:val="004B7799"/>
    <w:rsid w:val="004C05B9"/>
    <w:rsid w:val="004C0F2A"/>
    <w:rsid w:val="004C1044"/>
    <w:rsid w:val="004C1E41"/>
    <w:rsid w:val="004C215C"/>
    <w:rsid w:val="004C3CF1"/>
    <w:rsid w:val="004C3FA2"/>
    <w:rsid w:val="004C43E1"/>
    <w:rsid w:val="004C44F5"/>
    <w:rsid w:val="004C465B"/>
    <w:rsid w:val="004C540B"/>
    <w:rsid w:val="004C5742"/>
    <w:rsid w:val="004C58DD"/>
    <w:rsid w:val="004C5CF3"/>
    <w:rsid w:val="004C65A7"/>
    <w:rsid w:val="004C67B0"/>
    <w:rsid w:val="004C68A4"/>
    <w:rsid w:val="004C6F19"/>
    <w:rsid w:val="004C762B"/>
    <w:rsid w:val="004C7ED3"/>
    <w:rsid w:val="004D0341"/>
    <w:rsid w:val="004D0DDC"/>
    <w:rsid w:val="004D112A"/>
    <w:rsid w:val="004D151C"/>
    <w:rsid w:val="004D1653"/>
    <w:rsid w:val="004D2122"/>
    <w:rsid w:val="004D2F31"/>
    <w:rsid w:val="004D3035"/>
    <w:rsid w:val="004D329F"/>
    <w:rsid w:val="004D3ABC"/>
    <w:rsid w:val="004D3C00"/>
    <w:rsid w:val="004D3C74"/>
    <w:rsid w:val="004D4260"/>
    <w:rsid w:val="004D4761"/>
    <w:rsid w:val="004D524D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07FF"/>
    <w:rsid w:val="004E1287"/>
    <w:rsid w:val="004E1B05"/>
    <w:rsid w:val="004E1FA2"/>
    <w:rsid w:val="004E2417"/>
    <w:rsid w:val="004E241B"/>
    <w:rsid w:val="004E4049"/>
    <w:rsid w:val="004E4717"/>
    <w:rsid w:val="004E5025"/>
    <w:rsid w:val="004E539B"/>
    <w:rsid w:val="004E5D09"/>
    <w:rsid w:val="004E6F3A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C89"/>
    <w:rsid w:val="004F1E2C"/>
    <w:rsid w:val="004F2549"/>
    <w:rsid w:val="004F278D"/>
    <w:rsid w:val="004F2FF6"/>
    <w:rsid w:val="004F3FFE"/>
    <w:rsid w:val="004F4855"/>
    <w:rsid w:val="004F4880"/>
    <w:rsid w:val="004F48E6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389"/>
    <w:rsid w:val="0050181C"/>
    <w:rsid w:val="00501BE3"/>
    <w:rsid w:val="00501D31"/>
    <w:rsid w:val="00501F97"/>
    <w:rsid w:val="005026D4"/>
    <w:rsid w:val="00502B45"/>
    <w:rsid w:val="005038AD"/>
    <w:rsid w:val="00503CFB"/>
    <w:rsid w:val="005041A4"/>
    <w:rsid w:val="00504C8E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227"/>
    <w:rsid w:val="005118A9"/>
    <w:rsid w:val="00511A9A"/>
    <w:rsid w:val="00511B0A"/>
    <w:rsid w:val="00511D45"/>
    <w:rsid w:val="00511E77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7C2"/>
    <w:rsid w:val="00517DC9"/>
    <w:rsid w:val="00520093"/>
    <w:rsid w:val="00521473"/>
    <w:rsid w:val="0052217A"/>
    <w:rsid w:val="00522C04"/>
    <w:rsid w:val="0052338F"/>
    <w:rsid w:val="00523512"/>
    <w:rsid w:val="00523F69"/>
    <w:rsid w:val="005243CF"/>
    <w:rsid w:val="00524591"/>
    <w:rsid w:val="0052477A"/>
    <w:rsid w:val="00525886"/>
    <w:rsid w:val="00526178"/>
    <w:rsid w:val="00526AB8"/>
    <w:rsid w:val="005307FC"/>
    <w:rsid w:val="00530AC6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ED9"/>
    <w:rsid w:val="00535FC7"/>
    <w:rsid w:val="0053753E"/>
    <w:rsid w:val="00537A2F"/>
    <w:rsid w:val="00537EC3"/>
    <w:rsid w:val="00537F9F"/>
    <w:rsid w:val="00540945"/>
    <w:rsid w:val="00540B08"/>
    <w:rsid w:val="00540EBC"/>
    <w:rsid w:val="005410FE"/>
    <w:rsid w:val="0054186A"/>
    <w:rsid w:val="00541C81"/>
    <w:rsid w:val="005435AC"/>
    <w:rsid w:val="00543853"/>
    <w:rsid w:val="00543B72"/>
    <w:rsid w:val="00543C23"/>
    <w:rsid w:val="00544254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9BF"/>
    <w:rsid w:val="00552CFD"/>
    <w:rsid w:val="00552F11"/>
    <w:rsid w:val="00552F31"/>
    <w:rsid w:val="00553121"/>
    <w:rsid w:val="00553352"/>
    <w:rsid w:val="005533C9"/>
    <w:rsid w:val="0055357F"/>
    <w:rsid w:val="00553DB3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BE"/>
    <w:rsid w:val="0056011B"/>
    <w:rsid w:val="00560BB5"/>
    <w:rsid w:val="00561606"/>
    <w:rsid w:val="005621CD"/>
    <w:rsid w:val="00562DA7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401"/>
    <w:rsid w:val="00570D12"/>
    <w:rsid w:val="00571702"/>
    <w:rsid w:val="005717F3"/>
    <w:rsid w:val="0057195E"/>
    <w:rsid w:val="00571EAC"/>
    <w:rsid w:val="005729BE"/>
    <w:rsid w:val="005729E3"/>
    <w:rsid w:val="00572AA9"/>
    <w:rsid w:val="005739D1"/>
    <w:rsid w:val="005761AB"/>
    <w:rsid w:val="0057674A"/>
    <w:rsid w:val="005767E3"/>
    <w:rsid w:val="005769D1"/>
    <w:rsid w:val="00576EFB"/>
    <w:rsid w:val="0057774E"/>
    <w:rsid w:val="00577EA1"/>
    <w:rsid w:val="00580B97"/>
    <w:rsid w:val="00582241"/>
    <w:rsid w:val="00584D82"/>
    <w:rsid w:val="00584E42"/>
    <w:rsid w:val="005864EB"/>
    <w:rsid w:val="005867EB"/>
    <w:rsid w:val="00587DA6"/>
    <w:rsid w:val="00590635"/>
    <w:rsid w:val="00591E97"/>
    <w:rsid w:val="005927C7"/>
    <w:rsid w:val="00592E59"/>
    <w:rsid w:val="0059346A"/>
    <w:rsid w:val="005944F1"/>
    <w:rsid w:val="00594959"/>
    <w:rsid w:val="00595D8F"/>
    <w:rsid w:val="00595DF1"/>
    <w:rsid w:val="00597437"/>
    <w:rsid w:val="00597A2A"/>
    <w:rsid w:val="00597DD8"/>
    <w:rsid w:val="00597E0F"/>
    <w:rsid w:val="005A040E"/>
    <w:rsid w:val="005A0B95"/>
    <w:rsid w:val="005A0F32"/>
    <w:rsid w:val="005A118E"/>
    <w:rsid w:val="005A1524"/>
    <w:rsid w:val="005A18B8"/>
    <w:rsid w:val="005A2023"/>
    <w:rsid w:val="005A3699"/>
    <w:rsid w:val="005A3763"/>
    <w:rsid w:val="005A3C26"/>
    <w:rsid w:val="005A45FE"/>
    <w:rsid w:val="005A4ED9"/>
    <w:rsid w:val="005A5071"/>
    <w:rsid w:val="005A51F1"/>
    <w:rsid w:val="005A5A3E"/>
    <w:rsid w:val="005A610C"/>
    <w:rsid w:val="005A685F"/>
    <w:rsid w:val="005A6B6D"/>
    <w:rsid w:val="005A6CD8"/>
    <w:rsid w:val="005A771F"/>
    <w:rsid w:val="005B0DA8"/>
    <w:rsid w:val="005B0EAB"/>
    <w:rsid w:val="005B0EBF"/>
    <w:rsid w:val="005B123D"/>
    <w:rsid w:val="005B130D"/>
    <w:rsid w:val="005B2124"/>
    <w:rsid w:val="005B2350"/>
    <w:rsid w:val="005B268A"/>
    <w:rsid w:val="005B346E"/>
    <w:rsid w:val="005B36B2"/>
    <w:rsid w:val="005B3C47"/>
    <w:rsid w:val="005B403F"/>
    <w:rsid w:val="005B40AE"/>
    <w:rsid w:val="005B4E33"/>
    <w:rsid w:val="005B5729"/>
    <w:rsid w:val="005B58DB"/>
    <w:rsid w:val="005B58EE"/>
    <w:rsid w:val="005B594A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4B"/>
    <w:rsid w:val="005C3A55"/>
    <w:rsid w:val="005C3A75"/>
    <w:rsid w:val="005C3B4E"/>
    <w:rsid w:val="005C3C25"/>
    <w:rsid w:val="005C3F6C"/>
    <w:rsid w:val="005C50AB"/>
    <w:rsid w:val="005C52E2"/>
    <w:rsid w:val="005C5611"/>
    <w:rsid w:val="005C5BB9"/>
    <w:rsid w:val="005C5DE7"/>
    <w:rsid w:val="005C5DEE"/>
    <w:rsid w:val="005C6A47"/>
    <w:rsid w:val="005C7159"/>
    <w:rsid w:val="005C744B"/>
    <w:rsid w:val="005C78B7"/>
    <w:rsid w:val="005C7BB8"/>
    <w:rsid w:val="005C7C83"/>
    <w:rsid w:val="005C7CA4"/>
    <w:rsid w:val="005C7FBE"/>
    <w:rsid w:val="005D0B30"/>
    <w:rsid w:val="005D0C61"/>
    <w:rsid w:val="005D0F83"/>
    <w:rsid w:val="005D0F9F"/>
    <w:rsid w:val="005D1620"/>
    <w:rsid w:val="005D2C1E"/>
    <w:rsid w:val="005D32FD"/>
    <w:rsid w:val="005D487A"/>
    <w:rsid w:val="005D4B86"/>
    <w:rsid w:val="005D4C89"/>
    <w:rsid w:val="005D4E51"/>
    <w:rsid w:val="005D6652"/>
    <w:rsid w:val="005D6741"/>
    <w:rsid w:val="005D687D"/>
    <w:rsid w:val="005D694A"/>
    <w:rsid w:val="005D6EDA"/>
    <w:rsid w:val="005D7D3C"/>
    <w:rsid w:val="005E0BD7"/>
    <w:rsid w:val="005E0FC1"/>
    <w:rsid w:val="005E15DC"/>
    <w:rsid w:val="005E22E0"/>
    <w:rsid w:val="005E31FB"/>
    <w:rsid w:val="005E35AD"/>
    <w:rsid w:val="005E3917"/>
    <w:rsid w:val="005E3F6A"/>
    <w:rsid w:val="005E4217"/>
    <w:rsid w:val="005E43AE"/>
    <w:rsid w:val="005E575C"/>
    <w:rsid w:val="005E624F"/>
    <w:rsid w:val="005E628A"/>
    <w:rsid w:val="005E63E6"/>
    <w:rsid w:val="005E6888"/>
    <w:rsid w:val="005F08DF"/>
    <w:rsid w:val="005F0902"/>
    <w:rsid w:val="005F0E08"/>
    <w:rsid w:val="005F14E3"/>
    <w:rsid w:val="005F17DC"/>
    <w:rsid w:val="005F18C3"/>
    <w:rsid w:val="005F1D39"/>
    <w:rsid w:val="005F2133"/>
    <w:rsid w:val="005F27FB"/>
    <w:rsid w:val="005F2F5E"/>
    <w:rsid w:val="005F3087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1C6"/>
    <w:rsid w:val="0060159C"/>
    <w:rsid w:val="00601923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5340"/>
    <w:rsid w:val="006062AE"/>
    <w:rsid w:val="00606514"/>
    <w:rsid w:val="00606EAD"/>
    <w:rsid w:val="006072EE"/>
    <w:rsid w:val="006073E8"/>
    <w:rsid w:val="006074E4"/>
    <w:rsid w:val="0061000D"/>
    <w:rsid w:val="00610EB9"/>
    <w:rsid w:val="006112BF"/>
    <w:rsid w:val="00611980"/>
    <w:rsid w:val="0061279B"/>
    <w:rsid w:val="0061435F"/>
    <w:rsid w:val="0061447D"/>
    <w:rsid w:val="006148D7"/>
    <w:rsid w:val="00614E1F"/>
    <w:rsid w:val="00614F81"/>
    <w:rsid w:val="006153E1"/>
    <w:rsid w:val="006156EA"/>
    <w:rsid w:val="00615FE9"/>
    <w:rsid w:val="00616F1A"/>
    <w:rsid w:val="00617251"/>
    <w:rsid w:val="00617365"/>
    <w:rsid w:val="00620B3E"/>
    <w:rsid w:val="006213EC"/>
    <w:rsid w:val="0062165C"/>
    <w:rsid w:val="0062193E"/>
    <w:rsid w:val="00621C57"/>
    <w:rsid w:val="00621D7B"/>
    <w:rsid w:val="00622F0F"/>
    <w:rsid w:val="0062472E"/>
    <w:rsid w:val="00624E8C"/>
    <w:rsid w:val="00625066"/>
    <w:rsid w:val="00625336"/>
    <w:rsid w:val="00625A1D"/>
    <w:rsid w:val="00626CE2"/>
    <w:rsid w:val="00626E6D"/>
    <w:rsid w:val="0062759B"/>
    <w:rsid w:val="00627D9C"/>
    <w:rsid w:val="00627EFA"/>
    <w:rsid w:val="00631992"/>
    <w:rsid w:val="00631F0A"/>
    <w:rsid w:val="00632388"/>
    <w:rsid w:val="00632EB1"/>
    <w:rsid w:val="006330D6"/>
    <w:rsid w:val="00633629"/>
    <w:rsid w:val="0063427F"/>
    <w:rsid w:val="006358CE"/>
    <w:rsid w:val="006364F4"/>
    <w:rsid w:val="00636C45"/>
    <w:rsid w:val="0063721D"/>
    <w:rsid w:val="00637CEC"/>
    <w:rsid w:val="00637E51"/>
    <w:rsid w:val="00640B19"/>
    <w:rsid w:val="006424C8"/>
    <w:rsid w:val="0064351E"/>
    <w:rsid w:val="00643623"/>
    <w:rsid w:val="006436DE"/>
    <w:rsid w:val="00643CA9"/>
    <w:rsid w:val="006440DA"/>
    <w:rsid w:val="006446B4"/>
    <w:rsid w:val="0064544F"/>
    <w:rsid w:val="006456F9"/>
    <w:rsid w:val="00645BC0"/>
    <w:rsid w:val="00646A9F"/>
    <w:rsid w:val="00646F94"/>
    <w:rsid w:val="006503D3"/>
    <w:rsid w:val="006504BB"/>
    <w:rsid w:val="00650B9B"/>
    <w:rsid w:val="006511C2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4BE"/>
    <w:rsid w:val="00654614"/>
    <w:rsid w:val="006547F6"/>
    <w:rsid w:val="00654980"/>
    <w:rsid w:val="00655B6F"/>
    <w:rsid w:val="0065617B"/>
    <w:rsid w:val="00656215"/>
    <w:rsid w:val="00656589"/>
    <w:rsid w:val="00656A16"/>
    <w:rsid w:val="00656BE0"/>
    <w:rsid w:val="00656F34"/>
    <w:rsid w:val="0065760E"/>
    <w:rsid w:val="00660A2F"/>
    <w:rsid w:val="00660A5A"/>
    <w:rsid w:val="00660F7A"/>
    <w:rsid w:val="006619BE"/>
    <w:rsid w:val="00661A0D"/>
    <w:rsid w:val="00662495"/>
    <w:rsid w:val="00663279"/>
    <w:rsid w:val="00663610"/>
    <w:rsid w:val="00663A22"/>
    <w:rsid w:val="00664533"/>
    <w:rsid w:val="00664894"/>
    <w:rsid w:val="00665225"/>
    <w:rsid w:val="00665729"/>
    <w:rsid w:val="00666014"/>
    <w:rsid w:val="006660C1"/>
    <w:rsid w:val="00666D9D"/>
    <w:rsid w:val="00667407"/>
    <w:rsid w:val="00667A83"/>
    <w:rsid w:val="0067045F"/>
    <w:rsid w:val="00670E9F"/>
    <w:rsid w:val="00671918"/>
    <w:rsid w:val="00671AC0"/>
    <w:rsid w:val="00672081"/>
    <w:rsid w:val="00672F59"/>
    <w:rsid w:val="00673A96"/>
    <w:rsid w:val="00674813"/>
    <w:rsid w:val="00674A28"/>
    <w:rsid w:val="006751CB"/>
    <w:rsid w:val="006751D4"/>
    <w:rsid w:val="00675D57"/>
    <w:rsid w:val="00676B6C"/>
    <w:rsid w:val="00677B7F"/>
    <w:rsid w:val="00677EE2"/>
    <w:rsid w:val="00677FAB"/>
    <w:rsid w:val="00680096"/>
    <w:rsid w:val="00680C06"/>
    <w:rsid w:val="00680C80"/>
    <w:rsid w:val="00681259"/>
    <w:rsid w:val="0068172E"/>
    <w:rsid w:val="0068196B"/>
    <w:rsid w:val="00683EDA"/>
    <w:rsid w:val="00684A39"/>
    <w:rsid w:val="00684B30"/>
    <w:rsid w:val="00684DE9"/>
    <w:rsid w:val="00685742"/>
    <w:rsid w:val="00686380"/>
    <w:rsid w:val="006874BD"/>
    <w:rsid w:val="00687C6C"/>
    <w:rsid w:val="00687E06"/>
    <w:rsid w:val="00690512"/>
    <w:rsid w:val="00690D6A"/>
    <w:rsid w:val="00691017"/>
    <w:rsid w:val="00691635"/>
    <w:rsid w:val="00691D1B"/>
    <w:rsid w:val="006928B7"/>
    <w:rsid w:val="00692990"/>
    <w:rsid w:val="00692B99"/>
    <w:rsid w:val="0069302C"/>
    <w:rsid w:val="00693345"/>
    <w:rsid w:val="006935A6"/>
    <w:rsid w:val="00693767"/>
    <w:rsid w:val="00694846"/>
    <w:rsid w:val="00694B98"/>
    <w:rsid w:val="006957DE"/>
    <w:rsid w:val="00695819"/>
    <w:rsid w:val="00696B3D"/>
    <w:rsid w:val="00696D21"/>
    <w:rsid w:val="00696FF0"/>
    <w:rsid w:val="006971B7"/>
    <w:rsid w:val="0069779E"/>
    <w:rsid w:val="00697F49"/>
    <w:rsid w:val="006A0E73"/>
    <w:rsid w:val="006A194A"/>
    <w:rsid w:val="006A1E75"/>
    <w:rsid w:val="006A2370"/>
    <w:rsid w:val="006A26C7"/>
    <w:rsid w:val="006A2A29"/>
    <w:rsid w:val="006A2D37"/>
    <w:rsid w:val="006A2ECF"/>
    <w:rsid w:val="006A2F65"/>
    <w:rsid w:val="006A3519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395"/>
    <w:rsid w:val="006B0636"/>
    <w:rsid w:val="006B0DD1"/>
    <w:rsid w:val="006B0F06"/>
    <w:rsid w:val="006B15BC"/>
    <w:rsid w:val="006B19DB"/>
    <w:rsid w:val="006B1A09"/>
    <w:rsid w:val="006B1B80"/>
    <w:rsid w:val="006B1BDD"/>
    <w:rsid w:val="006B2D17"/>
    <w:rsid w:val="006B2F1C"/>
    <w:rsid w:val="006B36B4"/>
    <w:rsid w:val="006B3BCD"/>
    <w:rsid w:val="006B486D"/>
    <w:rsid w:val="006B589F"/>
    <w:rsid w:val="006B5FF3"/>
    <w:rsid w:val="006B610B"/>
    <w:rsid w:val="006B6521"/>
    <w:rsid w:val="006B6F5A"/>
    <w:rsid w:val="006B7049"/>
    <w:rsid w:val="006C0271"/>
    <w:rsid w:val="006C031E"/>
    <w:rsid w:val="006C05A5"/>
    <w:rsid w:val="006C05C4"/>
    <w:rsid w:val="006C12E6"/>
    <w:rsid w:val="006C3480"/>
    <w:rsid w:val="006C35D2"/>
    <w:rsid w:val="006C3677"/>
    <w:rsid w:val="006C37CF"/>
    <w:rsid w:val="006C445E"/>
    <w:rsid w:val="006C481A"/>
    <w:rsid w:val="006C4D1E"/>
    <w:rsid w:val="006C5546"/>
    <w:rsid w:val="006C6242"/>
    <w:rsid w:val="006C638D"/>
    <w:rsid w:val="006C6704"/>
    <w:rsid w:val="006C6819"/>
    <w:rsid w:val="006C6F68"/>
    <w:rsid w:val="006C7DBF"/>
    <w:rsid w:val="006C7DF9"/>
    <w:rsid w:val="006D02C6"/>
    <w:rsid w:val="006D075A"/>
    <w:rsid w:val="006D0BD3"/>
    <w:rsid w:val="006D12A6"/>
    <w:rsid w:val="006D1996"/>
    <w:rsid w:val="006D2161"/>
    <w:rsid w:val="006D31F2"/>
    <w:rsid w:val="006D3CD5"/>
    <w:rsid w:val="006D41C3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1CF"/>
    <w:rsid w:val="006E1488"/>
    <w:rsid w:val="006E17E6"/>
    <w:rsid w:val="006E249E"/>
    <w:rsid w:val="006E3908"/>
    <w:rsid w:val="006E3935"/>
    <w:rsid w:val="006E3BD5"/>
    <w:rsid w:val="006E4C65"/>
    <w:rsid w:val="006E50B0"/>
    <w:rsid w:val="006E5240"/>
    <w:rsid w:val="006E5F99"/>
    <w:rsid w:val="006E6932"/>
    <w:rsid w:val="006E6A0C"/>
    <w:rsid w:val="006E752A"/>
    <w:rsid w:val="006E78C0"/>
    <w:rsid w:val="006E7C1E"/>
    <w:rsid w:val="006E7C8B"/>
    <w:rsid w:val="006F1272"/>
    <w:rsid w:val="006F138B"/>
    <w:rsid w:val="006F1C82"/>
    <w:rsid w:val="006F210A"/>
    <w:rsid w:val="006F2C9C"/>
    <w:rsid w:val="006F38CF"/>
    <w:rsid w:val="006F3AD7"/>
    <w:rsid w:val="006F3D02"/>
    <w:rsid w:val="006F42EE"/>
    <w:rsid w:val="006F47C3"/>
    <w:rsid w:val="006F49BC"/>
    <w:rsid w:val="006F4ACC"/>
    <w:rsid w:val="006F4BAF"/>
    <w:rsid w:val="006F4ECA"/>
    <w:rsid w:val="006F5DB5"/>
    <w:rsid w:val="006F6002"/>
    <w:rsid w:val="006F638A"/>
    <w:rsid w:val="006F6C07"/>
    <w:rsid w:val="006F6DBC"/>
    <w:rsid w:val="006F778F"/>
    <w:rsid w:val="006F7E02"/>
    <w:rsid w:val="007004D8"/>
    <w:rsid w:val="00700678"/>
    <w:rsid w:val="007006DC"/>
    <w:rsid w:val="00700FB6"/>
    <w:rsid w:val="007016F5"/>
    <w:rsid w:val="00701ADB"/>
    <w:rsid w:val="00701BF2"/>
    <w:rsid w:val="00702137"/>
    <w:rsid w:val="00702DF1"/>
    <w:rsid w:val="00704791"/>
    <w:rsid w:val="00704B0C"/>
    <w:rsid w:val="00704D38"/>
    <w:rsid w:val="00705047"/>
    <w:rsid w:val="007064CB"/>
    <w:rsid w:val="0070676C"/>
    <w:rsid w:val="0071036B"/>
    <w:rsid w:val="0071079D"/>
    <w:rsid w:val="007109C8"/>
    <w:rsid w:val="00710F6A"/>
    <w:rsid w:val="00711547"/>
    <w:rsid w:val="00712C5A"/>
    <w:rsid w:val="007142D1"/>
    <w:rsid w:val="00714584"/>
    <w:rsid w:val="00714BBF"/>
    <w:rsid w:val="00715049"/>
    <w:rsid w:val="00715318"/>
    <w:rsid w:val="00715A91"/>
    <w:rsid w:val="00715DD9"/>
    <w:rsid w:val="00716942"/>
    <w:rsid w:val="00716C4F"/>
    <w:rsid w:val="00717288"/>
    <w:rsid w:val="0071728D"/>
    <w:rsid w:val="00720094"/>
    <w:rsid w:val="007202D6"/>
    <w:rsid w:val="007220AE"/>
    <w:rsid w:val="0072223C"/>
    <w:rsid w:val="00722874"/>
    <w:rsid w:val="007229E6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09"/>
    <w:rsid w:val="00730492"/>
    <w:rsid w:val="00730568"/>
    <w:rsid w:val="00731503"/>
    <w:rsid w:val="00731677"/>
    <w:rsid w:val="007319C1"/>
    <w:rsid w:val="00731BA3"/>
    <w:rsid w:val="0073308C"/>
    <w:rsid w:val="007334BD"/>
    <w:rsid w:val="007335E7"/>
    <w:rsid w:val="00734455"/>
    <w:rsid w:val="007350A1"/>
    <w:rsid w:val="0073577B"/>
    <w:rsid w:val="00735B02"/>
    <w:rsid w:val="00735BB0"/>
    <w:rsid w:val="00736078"/>
    <w:rsid w:val="007377B1"/>
    <w:rsid w:val="00737F1A"/>
    <w:rsid w:val="007405AA"/>
    <w:rsid w:val="00740C6A"/>
    <w:rsid w:val="007416FE"/>
    <w:rsid w:val="00741867"/>
    <w:rsid w:val="00741D24"/>
    <w:rsid w:val="007420AE"/>
    <w:rsid w:val="00743336"/>
    <w:rsid w:val="007435F4"/>
    <w:rsid w:val="007440AE"/>
    <w:rsid w:val="007440ED"/>
    <w:rsid w:val="0074502A"/>
    <w:rsid w:val="007456D1"/>
    <w:rsid w:val="00745810"/>
    <w:rsid w:val="00745BA2"/>
    <w:rsid w:val="00746B40"/>
    <w:rsid w:val="00746CB7"/>
    <w:rsid w:val="00747297"/>
    <w:rsid w:val="00747B5D"/>
    <w:rsid w:val="00747BA8"/>
    <w:rsid w:val="00747BEF"/>
    <w:rsid w:val="00747F1C"/>
    <w:rsid w:val="0075032E"/>
    <w:rsid w:val="00750CFA"/>
    <w:rsid w:val="007512CD"/>
    <w:rsid w:val="00751472"/>
    <w:rsid w:val="007516EE"/>
    <w:rsid w:val="00751B44"/>
    <w:rsid w:val="007524F5"/>
    <w:rsid w:val="007528A7"/>
    <w:rsid w:val="007528CA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10B5"/>
    <w:rsid w:val="007610CF"/>
    <w:rsid w:val="007617A3"/>
    <w:rsid w:val="00761D8C"/>
    <w:rsid w:val="007625DC"/>
    <w:rsid w:val="0076373D"/>
    <w:rsid w:val="00766418"/>
    <w:rsid w:val="00766BA5"/>
    <w:rsid w:val="00766BB4"/>
    <w:rsid w:val="00767219"/>
    <w:rsid w:val="00767677"/>
    <w:rsid w:val="0076775D"/>
    <w:rsid w:val="00767842"/>
    <w:rsid w:val="00767C2E"/>
    <w:rsid w:val="0077101E"/>
    <w:rsid w:val="0077149E"/>
    <w:rsid w:val="0077166F"/>
    <w:rsid w:val="00771C5C"/>
    <w:rsid w:val="00771E40"/>
    <w:rsid w:val="00771FE0"/>
    <w:rsid w:val="00772090"/>
    <w:rsid w:val="00772246"/>
    <w:rsid w:val="00772534"/>
    <w:rsid w:val="00772A69"/>
    <w:rsid w:val="00772BE3"/>
    <w:rsid w:val="00774F66"/>
    <w:rsid w:val="0077541C"/>
    <w:rsid w:val="007754FF"/>
    <w:rsid w:val="0077564C"/>
    <w:rsid w:val="00776804"/>
    <w:rsid w:val="0077689A"/>
    <w:rsid w:val="007773FB"/>
    <w:rsid w:val="007777AF"/>
    <w:rsid w:val="00777DEA"/>
    <w:rsid w:val="007805F0"/>
    <w:rsid w:val="007806B3"/>
    <w:rsid w:val="007826B9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6D0F"/>
    <w:rsid w:val="007872E6"/>
    <w:rsid w:val="00787613"/>
    <w:rsid w:val="00787685"/>
    <w:rsid w:val="00790135"/>
    <w:rsid w:val="0079082E"/>
    <w:rsid w:val="00790A3F"/>
    <w:rsid w:val="0079147B"/>
    <w:rsid w:val="007918D4"/>
    <w:rsid w:val="007918DD"/>
    <w:rsid w:val="00791908"/>
    <w:rsid w:val="00791CB9"/>
    <w:rsid w:val="00791CC9"/>
    <w:rsid w:val="00792188"/>
    <w:rsid w:val="00792A86"/>
    <w:rsid w:val="00792B06"/>
    <w:rsid w:val="00792BB6"/>
    <w:rsid w:val="00792EC5"/>
    <w:rsid w:val="007932A3"/>
    <w:rsid w:val="007936BD"/>
    <w:rsid w:val="00793B18"/>
    <w:rsid w:val="00793BC9"/>
    <w:rsid w:val="00794856"/>
    <w:rsid w:val="00795391"/>
    <w:rsid w:val="0079636D"/>
    <w:rsid w:val="0079655A"/>
    <w:rsid w:val="00796752"/>
    <w:rsid w:val="00796B6B"/>
    <w:rsid w:val="007A048C"/>
    <w:rsid w:val="007A0692"/>
    <w:rsid w:val="007A0FC6"/>
    <w:rsid w:val="007A1FD1"/>
    <w:rsid w:val="007A28D9"/>
    <w:rsid w:val="007A4523"/>
    <w:rsid w:val="007A4A72"/>
    <w:rsid w:val="007A4E0F"/>
    <w:rsid w:val="007A4E28"/>
    <w:rsid w:val="007A5159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3F"/>
    <w:rsid w:val="007C1D2D"/>
    <w:rsid w:val="007C24B2"/>
    <w:rsid w:val="007C27C9"/>
    <w:rsid w:val="007C2FB7"/>
    <w:rsid w:val="007C3D58"/>
    <w:rsid w:val="007C4354"/>
    <w:rsid w:val="007C43B4"/>
    <w:rsid w:val="007C4803"/>
    <w:rsid w:val="007C4888"/>
    <w:rsid w:val="007C516B"/>
    <w:rsid w:val="007C55C9"/>
    <w:rsid w:val="007C5D9D"/>
    <w:rsid w:val="007C72A3"/>
    <w:rsid w:val="007C7B7A"/>
    <w:rsid w:val="007C7FCE"/>
    <w:rsid w:val="007D0089"/>
    <w:rsid w:val="007D04E6"/>
    <w:rsid w:val="007D0DFF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212"/>
    <w:rsid w:val="007E257A"/>
    <w:rsid w:val="007E2882"/>
    <w:rsid w:val="007E2A07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E7190"/>
    <w:rsid w:val="007F007D"/>
    <w:rsid w:val="007F0094"/>
    <w:rsid w:val="007F0430"/>
    <w:rsid w:val="007F088A"/>
    <w:rsid w:val="007F150C"/>
    <w:rsid w:val="007F1A15"/>
    <w:rsid w:val="007F1E62"/>
    <w:rsid w:val="007F2157"/>
    <w:rsid w:val="007F280E"/>
    <w:rsid w:val="007F2AA2"/>
    <w:rsid w:val="007F2CA6"/>
    <w:rsid w:val="007F2D8D"/>
    <w:rsid w:val="007F2E87"/>
    <w:rsid w:val="007F3ABC"/>
    <w:rsid w:val="007F48B4"/>
    <w:rsid w:val="007F49FC"/>
    <w:rsid w:val="007F53DD"/>
    <w:rsid w:val="007F5B9F"/>
    <w:rsid w:val="007F75F5"/>
    <w:rsid w:val="007F76B1"/>
    <w:rsid w:val="00800422"/>
    <w:rsid w:val="00800DBE"/>
    <w:rsid w:val="0080130D"/>
    <w:rsid w:val="0080144D"/>
    <w:rsid w:val="00802085"/>
    <w:rsid w:val="008023F4"/>
    <w:rsid w:val="0080249B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142B"/>
    <w:rsid w:val="00813B07"/>
    <w:rsid w:val="008144F0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22AC"/>
    <w:rsid w:val="00822A22"/>
    <w:rsid w:val="00822B53"/>
    <w:rsid w:val="0082327B"/>
    <w:rsid w:val="00823538"/>
    <w:rsid w:val="00824346"/>
    <w:rsid w:val="008246DC"/>
    <w:rsid w:val="00824FB0"/>
    <w:rsid w:val="00825ADF"/>
    <w:rsid w:val="0082600E"/>
    <w:rsid w:val="008266EF"/>
    <w:rsid w:val="00826CB0"/>
    <w:rsid w:val="00827741"/>
    <w:rsid w:val="00827FE3"/>
    <w:rsid w:val="00830B22"/>
    <w:rsid w:val="008314FD"/>
    <w:rsid w:val="00831874"/>
    <w:rsid w:val="008326D0"/>
    <w:rsid w:val="00832D89"/>
    <w:rsid w:val="00832F30"/>
    <w:rsid w:val="00833773"/>
    <w:rsid w:val="008341CF"/>
    <w:rsid w:val="008342A8"/>
    <w:rsid w:val="00834B0F"/>
    <w:rsid w:val="00834DC2"/>
    <w:rsid w:val="008358DD"/>
    <w:rsid w:val="008360DF"/>
    <w:rsid w:val="00836122"/>
    <w:rsid w:val="008364BE"/>
    <w:rsid w:val="00836A3C"/>
    <w:rsid w:val="00837447"/>
    <w:rsid w:val="00837501"/>
    <w:rsid w:val="00837B75"/>
    <w:rsid w:val="0084063C"/>
    <w:rsid w:val="00840A7E"/>
    <w:rsid w:val="00840E98"/>
    <w:rsid w:val="0084114A"/>
    <w:rsid w:val="00841866"/>
    <w:rsid w:val="00843826"/>
    <w:rsid w:val="008438C3"/>
    <w:rsid w:val="008440CF"/>
    <w:rsid w:val="00844FE2"/>
    <w:rsid w:val="00845001"/>
    <w:rsid w:val="00845D97"/>
    <w:rsid w:val="00845DD6"/>
    <w:rsid w:val="00845E08"/>
    <w:rsid w:val="00845E1F"/>
    <w:rsid w:val="00846D6E"/>
    <w:rsid w:val="0084724C"/>
    <w:rsid w:val="00847B5A"/>
    <w:rsid w:val="00847C1C"/>
    <w:rsid w:val="008501EE"/>
    <w:rsid w:val="00850948"/>
    <w:rsid w:val="00850A7C"/>
    <w:rsid w:val="0085101B"/>
    <w:rsid w:val="00851539"/>
    <w:rsid w:val="008521DF"/>
    <w:rsid w:val="00852311"/>
    <w:rsid w:val="0085254E"/>
    <w:rsid w:val="008537E7"/>
    <w:rsid w:val="0085395D"/>
    <w:rsid w:val="0085449C"/>
    <w:rsid w:val="00854C30"/>
    <w:rsid w:val="00855515"/>
    <w:rsid w:val="00856145"/>
    <w:rsid w:val="008566EE"/>
    <w:rsid w:val="00856DDE"/>
    <w:rsid w:val="00856E49"/>
    <w:rsid w:val="00856F4B"/>
    <w:rsid w:val="008576A5"/>
    <w:rsid w:val="00857916"/>
    <w:rsid w:val="0086016D"/>
    <w:rsid w:val="008604DA"/>
    <w:rsid w:val="00860F40"/>
    <w:rsid w:val="008611B7"/>
    <w:rsid w:val="00861270"/>
    <w:rsid w:val="008612A9"/>
    <w:rsid w:val="008612F3"/>
    <w:rsid w:val="008613BE"/>
    <w:rsid w:val="00861DEC"/>
    <w:rsid w:val="00861F96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2D"/>
    <w:rsid w:val="008658D4"/>
    <w:rsid w:val="00865EA3"/>
    <w:rsid w:val="0086638A"/>
    <w:rsid w:val="0086679B"/>
    <w:rsid w:val="008667BD"/>
    <w:rsid w:val="00866C1C"/>
    <w:rsid w:val="00866E9B"/>
    <w:rsid w:val="0087007A"/>
    <w:rsid w:val="008716BE"/>
    <w:rsid w:val="00871C25"/>
    <w:rsid w:val="008720EA"/>
    <w:rsid w:val="00872CC3"/>
    <w:rsid w:val="00872D9D"/>
    <w:rsid w:val="0087351F"/>
    <w:rsid w:val="00874259"/>
    <w:rsid w:val="008743C2"/>
    <w:rsid w:val="008756F9"/>
    <w:rsid w:val="00875875"/>
    <w:rsid w:val="00875A32"/>
    <w:rsid w:val="00876434"/>
    <w:rsid w:val="00877902"/>
    <w:rsid w:val="00877E3D"/>
    <w:rsid w:val="0088078F"/>
    <w:rsid w:val="00880DF7"/>
    <w:rsid w:val="008812FB"/>
    <w:rsid w:val="008814C5"/>
    <w:rsid w:val="00882452"/>
    <w:rsid w:val="008833FA"/>
    <w:rsid w:val="00884726"/>
    <w:rsid w:val="008849BC"/>
    <w:rsid w:val="008854C2"/>
    <w:rsid w:val="00885C73"/>
    <w:rsid w:val="008873F2"/>
    <w:rsid w:val="00887B8B"/>
    <w:rsid w:val="00887BEF"/>
    <w:rsid w:val="00890B90"/>
    <w:rsid w:val="00890DC8"/>
    <w:rsid w:val="00890FFB"/>
    <w:rsid w:val="008912D2"/>
    <w:rsid w:val="0089196C"/>
    <w:rsid w:val="00891B08"/>
    <w:rsid w:val="00891CCC"/>
    <w:rsid w:val="00891EDE"/>
    <w:rsid w:val="00892188"/>
    <w:rsid w:val="00892248"/>
    <w:rsid w:val="00892768"/>
    <w:rsid w:val="00892995"/>
    <w:rsid w:val="00892C5E"/>
    <w:rsid w:val="00892ED2"/>
    <w:rsid w:val="008939CB"/>
    <w:rsid w:val="00893C19"/>
    <w:rsid w:val="00893D8A"/>
    <w:rsid w:val="00893E45"/>
    <w:rsid w:val="008943B9"/>
    <w:rsid w:val="0089575D"/>
    <w:rsid w:val="00895CF7"/>
    <w:rsid w:val="00896D54"/>
    <w:rsid w:val="00896D74"/>
    <w:rsid w:val="00896F50"/>
    <w:rsid w:val="00897609"/>
    <w:rsid w:val="008A10CD"/>
    <w:rsid w:val="008A1A15"/>
    <w:rsid w:val="008A1A36"/>
    <w:rsid w:val="008A2353"/>
    <w:rsid w:val="008A24BF"/>
    <w:rsid w:val="008A286A"/>
    <w:rsid w:val="008A29D6"/>
    <w:rsid w:val="008A2BDD"/>
    <w:rsid w:val="008A2C43"/>
    <w:rsid w:val="008A3962"/>
    <w:rsid w:val="008A3DAB"/>
    <w:rsid w:val="008A3E79"/>
    <w:rsid w:val="008A3EB6"/>
    <w:rsid w:val="008A4815"/>
    <w:rsid w:val="008A4892"/>
    <w:rsid w:val="008A4C64"/>
    <w:rsid w:val="008A4CD2"/>
    <w:rsid w:val="008A5234"/>
    <w:rsid w:val="008A5CC1"/>
    <w:rsid w:val="008A5E86"/>
    <w:rsid w:val="008A6034"/>
    <w:rsid w:val="008A6459"/>
    <w:rsid w:val="008A6647"/>
    <w:rsid w:val="008A6FFF"/>
    <w:rsid w:val="008A729D"/>
    <w:rsid w:val="008A7878"/>
    <w:rsid w:val="008B0C86"/>
    <w:rsid w:val="008B0D12"/>
    <w:rsid w:val="008B1890"/>
    <w:rsid w:val="008B206B"/>
    <w:rsid w:val="008B239D"/>
    <w:rsid w:val="008B312A"/>
    <w:rsid w:val="008B3408"/>
    <w:rsid w:val="008B3BBE"/>
    <w:rsid w:val="008B3BC2"/>
    <w:rsid w:val="008B40D1"/>
    <w:rsid w:val="008B5007"/>
    <w:rsid w:val="008B50BC"/>
    <w:rsid w:val="008B5400"/>
    <w:rsid w:val="008B66BA"/>
    <w:rsid w:val="008C214F"/>
    <w:rsid w:val="008C22FD"/>
    <w:rsid w:val="008C2C34"/>
    <w:rsid w:val="008C4224"/>
    <w:rsid w:val="008C42FC"/>
    <w:rsid w:val="008C4A2F"/>
    <w:rsid w:val="008C4CEF"/>
    <w:rsid w:val="008C5327"/>
    <w:rsid w:val="008C7AB4"/>
    <w:rsid w:val="008C7DBE"/>
    <w:rsid w:val="008D0259"/>
    <w:rsid w:val="008D0612"/>
    <w:rsid w:val="008D167C"/>
    <w:rsid w:val="008D1A7E"/>
    <w:rsid w:val="008D1EFE"/>
    <w:rsid w:val="008D2825"/>
    <w:rsid w:val="008D3E40"/>
    <w:rsid w:val="008D4074"/>
    <w:rsid w:val="008D420A"/>
    <w:rsid w:val="008D4230"/>
    <w:rsid w:val="008D5029"/>
    <w:rsid w:val="008D52D8"/>
    <w:rsid w:val="008D7948"/>
    <w:rsid w:val="008E01AB"/>
    <w:rsid w:val="008E06EA"/>
    <w:rsid w:val="008E0C45"/>
    <w:rsid w:val="008E0EF8"/>
    <w:rsid w:val="008E1097"/>
    <w:rsid w:val="008E2664"/>
    <w:rsid w:val="008E2BE1"/>
    <w:rsid w:val="008E30ED"/>
    <w:rsid w:val="008E39CD"/>
    <w:rsid w:val="008E4107"/>
    <w:rsid w:val="008E472F"/>
    <w:rsid w:val="008E4853"/>
    <w:rsid w:val="008E4C8E"/>
    <w:rsid w:val="008E5213"/>
    <w:rsid w:val="008E60B3"/>
    <w:rsid w:val="008E61DE"/>
    <w:rsid w:val="008E65A1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7C"/>
    <w:rsid w:val="008F0F9D"/>
    <w:rsid w:val="008F18E7"/>
    <w:rsid w:val="008F1F43"/>
    <w:rsid w:val="008F273F"/>
    <w:rsid w:val="008F2A09"/>
    <w:rsid w:val="008F2CC1"/>
    <w:rsid w:val="008F2CDA"/>
    <w:rsid w:val="008F2E32"/>
    <w:rsid w:val="008F32EB"/>
    <w:rsid w:val="008F3386"/>
    <w:rsid w:val="008F34F4"/>
    <w:rsid w:val="008F3612"/>
    <w:rsid w:val="008F3686"/>
    <w:rsid w:val="008F478D"/>
    <w:rsid w:val="008F5226"/>
    <w:rsid w:val="008F5E92"/>
    <w:rsid w:val="008F6AC8"/>
    <w:rsid w:val="008F6D49"/>
    <w:rsid w:val="008F6DD9"/>
    <w:rsid w:val="008F74AA"/>
    <w:rsid w:val="009008B3"/>
    <w:rsid w:val="00900BB9"/>
    <w:rsid w:val="009024D1"/>
    <w:rsid w:val="00902B61"/>
    <w:rsid w:val="00902C54"/>
    <w:rsid w:val="009030E5"/>
    <w:rsid w:val="00903A0D"/>
    <w:rsid w:val="00904579"/>
    <w:rsid w:val="00905269"/>
    <w:rsid w:val="00905C15"/>
    <w:rsid w:val="00905DAE"/>
    <w:rsid w:val="00906845"/>
    <w:rsid w:val="00906BD1"/>
    <w:rsid w:val="00906C58"/>
    <w:rsid w:val="00907E11"/>
    <w:rsid w:val="00910939"/>
    <w:rsid w:val="00910C85"/>
    <w:rsid w:val="00910FBF"/>
    <w:rsid w:val="00910FC1"/>
    <w:rsid w:val="00911CC9"/>
    <w:rsid w:val="009139AB"/>
    <w:rsid w:val="0091431C"/>
    <w:rsid w:val="009143F0"/>
    <w:rsid w:val="009145AE"/>
    <w:rsid w:val="009148AE"/>
    <w:rsid w:val="00914900"/>
    <w:rsid w:val="00915465"/>
    <w:rsid w:val="00916484"/>
    <w:rsid w:val="00917391"/>
    <w:rsid w:val="0091798E"/>
    <w:rsid w:val="009201B2"/>
    <w:rsid w:val="00920664"/>
    <w:rsid w:val="00920F3D"/>
    <w:rsid w:val="009224C6"/>
    <w:rsid w:val="00922799"/>
    <w:rsid w:val="0092291D"/>
    <w:rsid w:val="00923EC5"/>
    <w:rsid w:val="00924178"/>
    <w:rsid w:val="00924911"/>
    <w:rsid w:val="00924BC9"/>
    <w:rsid w:val="00924DCE"/>
    <w:rsid w:val="00925785"/>
    <w:rsid w:val="00925884"/>
    <w:rsid w:val="00926066"/>
    <w:rsid w:val="00926190"/>
    <w:rsid w:val="009265F3"/>
    <w:rsid w:val="00926705"/>
    <w:rsid w:val="00926744"/>
    <w:rsid w:val="009267F9"/>
    <w:rsid w:val="009275F1"/>
    <w:rsid w:val="00927AC7"/>
    <w:rsid w:val="00927B66"/>
    <w:rsid w:val="00927E66"/>
    <w:rsid w:val="0093056F"/>
    <w:rsid w:val="00931347"/>
    <w:rsid w:val="009318EE"/>
    <w:rsid w:val="00931E9B"/>
    <w:rsid w:val="00931FE8"/>
    <w:rsid w:val="009321C3"/>
    <w:rsid w:val="009330B3"/>
    <w:rsid w:val="009337ED"/>
    <w:rsid w:val="00933C21"/>
    <w:rsid w:val="00933D77"/>
    <w:rsid w:val="009341A8"/>
    <w:rsid w:val="009345D4"/>
    <w:rsid w:val="00935A8A"/>
    <w:rsid w:val="0093606F"/>
    <w:rsid w:val="0093671F"/>
    <w:rsid w:val="00936930"/>
    <w:rsid w:val="009369AA"/>
    <w:rsid w:val="00936B2A"/>
    <w:rsid w:val="00936EC0"/>
    <w:rsid w:val="009378A4"/>
    <w:rsid w:val="00937C34"/>
    <w:rsid w:val="009404AA"/>
    <w:rsid w:val="00941967"/>
    <w:rsid w:val="00941B7D"/>
    <w:rsid w:val="00941C9E"/>
    <w:rsid w:val="009421CF"/>
    <w:rsid w:val="0094307C"/>
    <w:rsid w:val="00943237"/>
    <w:rsid w:val="00943961"/>
    <w:rsid w:val="009440C4"/>
    <w:rsid w:val="0094477F"/>
    <w:rsid w:val="00944C19"/>
    <w:rsid w:val="00944F2D"/>
    <w:rsid w:val="00944FA6"/>
    <w:rsid w:val="0094557D"/>
    <w:rsid w:val="00946677"/>
    <w:rsid w:val="00946795"/>
    <w:rsid w:val="00946A61"/>
    <w:rsid w:val="0094703B"/>
    <w:rsid w:val="009473CE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C75"/>
    <w:rsid w:val="00954DE0"/>
    <w:rsid w:val="00954F3D"/>
    <w:rsid w:val="00955391"/>
    <w:rsid w:val="00955CB7"/>
    <w:rsid w:val="00955D8E"/>
    <w:rsid w:val="0095617C"/>
    <w:rsid w:val="00956BED"/>
    <w:rsid w:val="00956EE6"/>
    <w:rsid w:val="00960E88"/>
    <w:rsid w:val="00961505"/>
    <w:rsid w:val="00961C41"/>
    <w:rsid w:val="00962775"/>
    <w:rsid w:val="009631B8"/>
    <w:rsid w:val="00964530"/>
    <w:rsid w:val="0096569F"/>
    <w:rsid w:val="009660BF"/>
    <w:rsid w:val="009661FE"/>
    <w:rsid w:val="00966F8F"/>
    <w:rsid w:val="00967060"/>
    <w:rsid w:val="009670DD"/>
    <w:rsid w:val="00967382"/>
    <w:rsid w:val="00970572"/>
    <w:rsid w:val="00970B3D"/>
    <w:rsid w:val="00970D86"/>
    <w:rsid w:val="00970F2D"/>
    <w:rsid w:val="00970F54"/>
    <w:rsid w:val="009711B1"/>
    <w:rsid w:val="0097161F"/>
    <w:rsid w:val="0097165D"/>
    <w:rsid w:val="009717DB"/>
    <w:rsid w:val="00971B13"/>
    <w:rsid w:val="00972A47"/>
    <w:rsid w:val="00972AF0"/>
    <w:rsid w:val="00972D69"/>
    <w:rsid w:val="009732A8"/>
    <w:rsid w:val="009739BD"/>
    <w:rsid w:val="00973E11"/>
    <w:rsid w:val="00973EBF"/>
    <w:rsid w:val="00974048"/>
    <w:rsid w:val="0097414F"/>
    <w:rsid w:val="0097453B"/>
    <w:rsid w:val="00974A44"/>
    <w:rsid w:val="009757DD"/>
    <w:rsid w:val="00975AEF"/>
    <w:rsid w:val="00975DCA"/>
    <w:rsid w:val="0097676C"/>
    <w:rsid w:val="00976D96"/>
    <w:rsid w:val="0097739A"/>
    <w:rsid w:val="009806E0"/>
    <w:rsid w:val="00981AEA"/>
    <w:rsid w:val="00981BD0"/>
    <w:rsid w:val="00981BD2"/>
    <w:rsid w:val="00983463"/>
    <w:rsid w:val="0098372B"/>
    <w:rsid w:val="0098394C"/>
    <w:rsid w:val="009839E1"/>
    <w:rsid w:val="00984230"/>
    <w:rsid w:val="00984C3E"/>
    <w:rsid w:val="00984CA1"/>
    <w:rsid w:val="00984ED6"/>
    <w:rsid w:val="00984FC1"/>
    <w:rsid w:val="009861B8"/>
    <w:rsid w:val="00986495"/>
    <w:rsid w:val="0098666B"/>
    <w:rsid w:val="00986750"/>
    <w:rsid w:val="00987761"/>
    <w:rsid w:val="00987EBB"/>
    <w:rsid w:val="009900E2"/>
    <w:rsid w:val="009912DA"/>
    <w:rsid w:val="00991312"/>
    <w:rsid w:val="009920F3"/>
    <w:rsid w:val="009923DD"/>
    <w:rsid w:val="009926EB"/>
    <w:rsid w:val="009929D2"/>
    <w:rsid w:val="009935F8"/>
    <w:rsid w:val="00994421"/>
    <w:rsid w:val="00995055"/>
    <w:rsid w:val="009952FB"/>
    <w:rsid w:val="009963FE"/>
    <w:rsid w:val="00996573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2CF1"/>
    <w:rsid w:val="009A3DA1"/>
    <w:rsid w:val="009A408A"/>
    <w:rsid w:val="009A47B3"/>
    <w:rsid w:val="009A65EF"/>
    <w:rsid w:val="009A6662"/>
    <w:rsid w:val="009A6709"/>
    <w:rsid w:val="009A692B"/>
    <w:rsid w:val="009A6F0C"/>
    <w:rsid w:val="009A75D5"/>
    <w:rsid w:val="009A77B2"/>
    <w:rsid w:val="009B03DB"/>
    <w:rsid w:val="009B0505"/>
    <w:rsid w:val="009B0F83"/>
    <w:rsid w:val="009B1354"/>
    <w:rsid w:val="009B1F42"/>
    <w:rsid w:val="009B23D2"/>
    <w:rsid w:val="009B2CA1"/>
    <w:rsid w:val="009B2D69"/>
    <w:rsid w:val="009B2F42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3D0"/>
    <w:rsid w:val="009C34F2"/>
    <w:rsid w:val="009C45F2"/>
    <w:rsid w:val="009C4976"/>
    <w:rsid w:val="009C5B94"/>
    <w:rsid w:val="009C5C62"/>
    <w:rsid w:val="009C5ECC"/>
    <w:rsid w:val="009C6C60"/>
    <w:rsid w:val="009C7018"/>
    <w:rsid w:val="009C7284"/>
    <w:rsid w:val="009C7D74"/>
    <w:rsid w:val="009D05D0"/>
    <w:rsid w:val="009D0C57"/>
    <w:rsid w:val="009D113D"/>
    <w:rsid w:val="009D12FE"/>
    <w:rsid w:val="009D1C83"/>
    <w:rsid w:val="009D3177"/>
    <w:rsid w:val="009D3A38"/>
    <w:rsid w:val="009D46BD"/>
    <w:rsid w:val="009D4945"/>
    <w:rsid w:val="009D5966"/>
    <w:rsid w:val="009D5E00"/>
    <w:rsid w:val="009D6338"/>
    <w:rsid w:val="009D6739"/>
    <w:rsid w:val="009D6A82"/>
    <w:rsid w:val="009D74B9"/>
    <w:rsid w:val="009D7681"/>
    <w:rsid w:val="009D7761"/>
    <w:rsid w:val="009D7AE4"/>
    <w:rsid w:val="009E0099"/>
    <w:rsid w:val="009E015D"/>
    <w:rsid w:val="009E06A8"/>
    <w:rsid w:val="009E11CC"/>
    <w:rsid w:val="009E1365"/>
    <w:rsid w:val="009E1A7C"/>
    <w:rsid w:val="009E1DF3"/>
    <w:rsid w:val="009E1F6C"/>
    <w:rsid w:val="009E288A"/>
    <w:rsid w:val="009E3692"/>
    <w:rsid w:val="009E3704"/>
    <w:rsid w:val="009E386F"/>
    <w:rsid w:val="009E4266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170"/>
    <w:rsid w:val="009F02C0"/>
    <w:rsid w:val="009F0411"/>
    <w:rsid w:val="009F1BAE"/>
    <w:rsid w:val="009F1CEF"/>
    <w:rsid w:val="009F35D4"/>
    <w:rsid w:val="009F415A"/>
    <w:rsid w:val="009F510E"/>
    <w:rsid w:val="009F57DA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580"/>
    <w:rsid w:val="00A04BEF"/>
    <w:rsid w:val="00A05973"/>
    <w:rsid w:val="00A05E47"/>
    <w:rsid w:val="00A05E4D"/>
    <w:rsid w:val="00A05F9D"/>
    <w:rsid w:val="00A0636F"/>
    <w:rsid w:val="00A074A1"/>
    <w:rsid w:val="00A074E4"/>
    <w:rsid w:val="00A0771E"/>
    <w:rsid w:val="00A07A60"/>
    <w:rsid w:val="00A07E6A"/>
    <w:rsid w:val="00A10530"/>
    <w:rsid w:val="00A1125A"/>
    <w:rsid w:val="00A11302"/>
    <w:rsid w:val="00A11442"/>
    <w:rsid w:val="00A11588"/>
    <w:rsid w:val="00A11632"/>
    <w:rsid w:val="00A11917"/>
    <w:rsid w:val="00A11C38"/>
    <w:rsid w:val="00A131E2"/>
    <w:rsid w:val="00A1386E"/>
    <w:rsid w:val="00A144F5"/>
    <w:rsid w:val="00A14C16"/>
    <w:rsid w:val="00A14C2D"/>
    <w:rsid w:val="00A14CC4"/>
    <w:rsid w:val="00A154AF"/>
    <w:rsid w:val="00A1562E"/>
    <w:rsid w:val="00A15FAF"/>
    <w:rsid w:val="00A15FCE"/>
    <w:rsid w:val="00A1609F"/>
    <w:rsid w:val="00A16673"/>
    <w:rsid w:val="00A16F18"/>
    <w:rsid w:val="00A17124"/>
    <w:rsid w:val="00A177A6"/>
    <w:rsid w:val="00A17EEF"/>
    <w:rsid w:val="00A20C12"/>
    <w:rsid w:val="00A21332"/>
    <w:rsid w:val="00A215B9"/>
    <w:rsid w:val="00A216CD"/>
    <w:rsid w:val="00A21C63"/>
    <w:rsid w:val="00A21FC6"/>
    <w:rsid w:val="00A22F40"/>
    <w:rsid w:val="00A23071"/>
    <w:rsid w:val="00A247CE"/>
    <w:rsid w:val="00A24A02"/>
    <w:rsid w:val="00A24EF6"/>
    <w:rsid w:val="00A2520A"/>
    <w:rsid w:val="00A25235"/>
    <w:rsid w:val="00A25493"/>
    <w:rsid w:val="00A25747"/>
    <w:rsid w:val="00A26836"/>
    <w:rsid w:val="00A26EF1"/>
    <w:rsid w:val="00A270C3"/>
    <w:rsid w:val="00A27516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5FD"/>
    <w:rsid w:val="00A35BD9"/>
    <w:rsid w:val="00A35DB6"/>
    <w:rsid w:val="00A35E2C"/>
    <w:rsid w:val="00A35E7F"/>
    <w:rsid w:val="00A36197"/>
    <w:rsid w:val="00A36831"/>
    <w:rsid w:val="00A36BCB"/>
    <w:rsid w:val="00A40833"/>
    <w:rsid w:val="00A40BC0"/>
    <w:rsid w:val="00A40ECB"/>
    <w:rsid w:val="00A40F19"/>
    <w:rsid w:val="00A418A3"/>
    <w:rsid w:val="00A421ED"/>
    <w:rsid w:val="00A421F5"/>
    <w:rsid w:val="00A425F5"/>
    <w:rsid w:val="00A42AAC"/>
    <w:rsid w:val="00A42EC8"/>
    <w:rsid w:val="00A44D29"/>
    <w:rsid w:val="00A44E75"/>
    <w:rsid w:val="00A45AB7"/>
    <w:rsid w:val="00A47038"/>
    <w:rsid w:val="00A47686"/>
    <w:rsid w:val="00A4770C"/>
    <w:rsid w:val="00A47A33"/>
    <w:rsid w:val="00A50789"/>
    <w:rsid w:val="00A51C7C"/>
    <w:rsid w:val="00A52D08"/>
    <w:rsid w:val="00A537F6"/>
    <w:rsid w:val="00A53D56"/>
    <w:rsid w:val="00A53F4E"/>
    <w:rsid w:val="00A542CF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730"/>
    <w:rsid w:val="00A579B3"/>
    <w:rsid w:val="00A60528"/>
    <w:rsid w:val="00A607B4"/>
    <w:rsid w:val="00A61786"/>
    <w:rsid w:val="00A619BC"/>
    <w:rsid w:val="00A620FC"/>
    <w:rsid w:val="00A6221A"/>
    <w:rsid w:val="00A641AD"/>
    <w:rsid w:val="00A648E3"/>
    <w:rsid w:val="00A64FD6"/>
    <w:rsid w:val="00A657DE"/>
    <w:rsid w:val="00A6584A"/>
    <w:rsid w:val="00A65D4D"/>
    <w:rsid w:val="00A65FF5"/>
    <w:rsid w:val="00A6636C"/>
    <w:rsid w:val="00A6643D"/>
    <w:rsid w:val="00A668B8"/>
    <w:rsid w:val="00A668E4"/>
    <w:rsid w:val="00A66A3C"/>
    <w:rsid w:val="00A671BA"/>
    <w:rsid w:val="00A67B70"/>
    <w:rsid w:val="00A70D4F"/>
    <w:rsid w:val="00A71B36"/>
    <w:rsid w:val="00A71DC2"/>
    <w:rsid w:val="00A7262F"/>
    <w:rsid w:val="00A72ABF"/>
    <w:rsid w:val="00A72D2F"/>
    <w:rsid w:val="00A73FAD"/>
    <w:rsid w:val="00A74582"/>
    <w:rsid w:val="00A748F5"/>
    <w:rsid w:val="00A74D3F"/>
    <w:rsid w:val="00A7551E"/>
    <w:rsid w:val="00A755FB"/>
    <w:rsid w:val="00A757A3"/>
    <w:rsid w:val="00A75A54"/>
    <w:rsid w:val="00A75FA0"/>
    <w:rsid w:val="00A767B3"/>
    <w:rsid w:val="00A76FDB"/>
    <w:rsid w:val="00A7731C"/>
    <w:rsid w:val="00A77918"/>
    <w:rsid w:val="00A77C6B"/>
    <w:rsid w:val="00A77E4A"/>
    <w:rsid w:val="00A807AB"/>
    <w:rsid w:val="00A8091E"/>
    <w:rsid w:val="00A810C2"/>
    <w:rsid w:val="00A819C3"/>
    <w:rsid w:val="00A81A58"/>
    <w:rsid w:val="00A8266F"/>
    <w:rsid w:val="00A8370A"/>
    <w:rsid w:val="00A844F5"/>
    <w:rsid w:val="00A84CBA"/>
    <w:rsid w:val="00A84FF1"/>
    <w:rsid w:val="00A8553D"/>
    <w:rsid w:val="00A860CA"/>
    <w:rsid w:val="00A86384"/>
    <w:rsid w:val="00A8782D"/>
    <w:rsid w:val="00A87A27"/>
    <w:rsid w:val="00A900E4"/>
    <w:rsid w:val="00A90E0A"/>
    <w:rsid w:val="00A92D5D"/>
    <w:rsid w:val="00A9388A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CFA"/>
    <w:rsid w:val="00AA0073"/>
    <w:rsid w:val="00AA09E3"/>
    <w:rsid w:val="00AA1FAE"/>
    <w:rsid w:val="00AA43C6"/>
    <w:rsid w:val="00AA44D9"/>
    <w:rsid w:val="00AA4A44"/>
    <w:rsid w:val="00AA64DC"/>
    <w:rsid w:val="00AA7FE6"/>
    <w:rsid w:val="00AB10AC"/>
    <w:rsid w:val="00AB285E"/>
    <w:rsid w:val="00AB2D21"/>
    <w:rsid w:val="00AB3D0C"/>
    <w:rsid w:val="00AB47AE"/>
    <w:rsid w:val="00AB5264"/>
    <w:rsid w:val="00AB6261"/>
    <w:rsid w:val="00AB6C3C"/>
    <w:rsid w:val="00AB7003"/>
    <w:rsid w:val="00AB70B3"/>
    <w:rsid w:val="00AB79A1"/>
    <w:rsid w:val="00AB7F7C"/>
    <w:rsid w:val="00AC0653"/>
    <w:rsid w:val="00AC0BA4"/>
    <w:rsid w:val="00AC0F0F"/>
    <w:rsid w:val="00AC136D"/>
    <w:rsid w:val="00AC1F8E"/>
    <w:rsid w:val="00AC281A"/>
    <w:rsid w:val="00AC2E87"/>
    <w:rsid w:val="00AC363E"/>
    <w:rsid w:val="00AC38D0"/>
    <w:rsid w:val="00AC4F35"/>
    <w:rsid w:val="00AC53DA"/>
    <w:rsid w:val="00AC5439"/>
    <w:rsid w:val="00AC635B"/>
    <w:rsid w:val="00AC6B03"/>
    <w:rsid w:val="00AC7026"/>
    <w:rsid w:val="00AC72C2"/>
    <w:rsid w:val="00AC7505"/>
    <w:rsid w:val="00AC7DDE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576E"/>
    <w:rsid w:val="00AD5BE2"/>
    <w:rsid w:val="00AD6658"/>
    <w:rsid w:val="00AD6930"/>
    <w:rsid w:val="00AD7661"/>
    <w:rsid w:val="00AD7A9D"/>
    <w:rsid w:val="00AD7BEE"/>
    <w:rsid w:val="00AE0474"/>
    <w:rsid w:val="00AE062E"/>
    <w:rsid w:val="00AE0F62"/>
    <w:rsid w:val="00AE17C3"/>
    <w:rsid w:val="00AE18CB"/>
    <w:rsid w:val="00AE2529"/>
    <w:rsid w:val="00AE289D"/>
    <w:rsid w:val="00AE2A27"/>
    <w:rsid w:val="00AE3632"/>
    <w:rsid w:val="00AE364B"/>
    <w:rsid w:val="00AE3A03"/>
    <w:rsid w:val="00AE3CD2"/>
    <w:rsid w:val="00AE3DA5"/>
    <w:rsid w:val="00AE3DBD"/>
    <w:rsid w:val="00AE516C"/>
    <w:rsid w:val="00AE5652"/>
    <w:rsid w:val="00AE658E"/>
    <w:rsid w:val="00AE673A"/>
    <w:rsid w:val="00AE6C80"/>
    <w:rsid w:val="00AE7A40"/>
    <w:rsid w:val="00AE7BE3"/>
    <w:rsid w:val="00AF0915"/>
    <w:rsid w:val="00AF10E5"/>
    <w:rsid w:val="00AF1391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5E6E"/>
    <w:rsid w:val="00AF69EF"/>
    <w:rsid w:val="00AF6A93"/>
    <w:rsid w:val="00AF7116"/>
    <w:rsid w:val="00AF75FC"/>
    <w:rsid w:val="00AF7E9A"/>
    <w:rsid w:val="00B000F6"/>
    <w:rsid w:val="00B0011F"/>
    <w:rsid w:val="00B0016B"/>
    <w:rsid w:val="00B016C2"/>
    <w:rsid w:val="00B01D37"/>
    <w:rsid w:val="00B03486"/>
    <w:rsid w:val="00B046AD"/>
    <w:rsid w:val="00B04BC3"/>
    <w:rsid w:val="00B05105"/>
    <w:rsid w:val="00B051D8"/>
    <w:rsid w:val="00B053A3"/>
    <w:rsid w:val="00B0542B"/>
    <w:rsid w:val="00B06199"/>
    <w:rsid w:val="00B068D5"/>
    <w:rsid w:val="00B1062A"/>
    <w:rsid w:val="00B1109F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D63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4890"/>
    <w:rsid w:val="00B3504A"/>
    <w:rsid w:val="00B3535C"/>
    <w:rsid w:val="00B35ADF"/>
    <w:rsid w:val="00B35E29"/>
    <w:rsid w:val="00B36898"/>
    <w:rsid w:val="00B36AAD"/>
    <w:rsid w:val="00B375A5"/>
    <w:rsid w:val="00B37734"/>
    <w:rsid w:val="00B401EA"/>
    <w:rsid w:val="00B402A8"/>
    <w:rsid w:val="00B4062B"/>
    <w:rsid w:val="00B40C97"/>
    <w:rsid w:val="00B40EE6"/>
    <w:rsid w:val="00B4187F"/>
    <w:rsid w:val="00B41B4D"/>
    <w:rsid w:val="00B41C89"/>
    <w:rsid w:val="00B423D2"/>
    <w:rsid w:val="00B4269B"/>
    <w:rsid w:val="00B42CC1"/>
    <w:rsid w:val="00B42F1C"/>
    <w:rsid w:val="00B432A7"/>
    <w:rsid w:val="00B43887"/>
    <w:rsid w:val="00B440BE"/>
    <w:rsid w:val="00B447A9"/>
    <w:rsid w:val="00B44B5F"/>
    <w:rsid w:val="00B45558"/>
    <w:rsid w:val="00B4591F"/>
    <w:rsid w:val="00B45B70"/>
    <w:rsid w:val="00B46055"/>
    <w:rsid w:val="00B4680A"/>
    <w:rsid w:val="00B46DE0"/>
    <w:rsid w:val="00B46E6E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501"/>
    <w:rsid w:val="00B55A4D"/>
    <w:rsid w:val="00B55D40"/>
    <w:rsid w:val="00B55DFD"/>
    <w:rsid w:val="00B55F3A"/>
    <w:rsid w:val="00B56BFE"/>
    <w:rsid w:val="00B57505"/>
    <w:rsid w:val="00B60A70"/>
    <w:rsid w:val="00B61046"/>
    <w:rsid w:val="00B61E5E"/>
    <w:rsid w:val="00B61EB9"/>
    <w:rsid w:val="00B622A9"/>
    <w:rsid w:val="00B628FD"/>
    <w:rsid w:val="00B63CAC"/>
    <w:rsid w:val="00B65B83"/>
    <w:rsid w:val="00B67241"/>
    <w:rsid w:val="00B675D8"/>
    <w:rsid w:val="00B67AB3"/>
    <w:rsid w:val="00B700DA"/>
    <w:rsid w:val="00B701C0"/>
    <w:rsid w:val="00B704AB"/>
    <w:rsid w:val="00B70AF3"/>
    <w:rsid w:val="00B70C69"/>
    <w:rsid w:val="00B71425"/>
    <w:rsid w:val="00B716F1"/>
    <w:rsid w:val="00B71BCC"/>
    <w:rsid w:val="00B71BDE"/>
    <w:rsid w:val="00B7288B"/>
    <w:rsid w:val="00B7296C"/>
    <w:rsid w:val="00B72D04"/>
    <w:rsid w:val="00B72D17"/>
    <w:rsid w:val="00B7306E"/>
    <w:rsid w:val="00B7332F"/>
    <w:rsid w:val="00B7373B"/>
    <w:rsid w:val="00B7447E"/>
    <w:rsid w:val="00B744E4"/>
    <w:rsid w:val="00B746F1"/>
    <w:rsid w:val="00B74B66"/>
    <w:rsid w:val="00B74D94"/>
    <w:rsid w:val="00B74E64"/>
    <w:rsid w:val="00B754D8"/>
    <w:rsid w:val="00B75D43"/>
    <w:rsid w:val="00B762DE"/>
    <w:rsid w:val="00B764D3"/>
    <w:rsid w:val="00B76CEF"/>
    <w:rsid w:val="00B76EF1"/>
    <w:rsid w:val="00B7723E"/>
    <w:rsid w:val="00B77C31"/>
    <w:rsid w:val="00B803A0"/>
    <w:rsid w:val="00B806DC"/>
    <w:rsid w:val="00B80958"/>
    <w:rsid w:val="00B81355"/>
    <w:rsid w:val="00B814C1"/>
    <w:rsid w:val="00B8150A"/>
    <w:rsid w:val="00B81E70"/>
    <w:rsid w:val="00B822C5"/>
    <w:rsid w:val="00B82AD4"/>
    <w:rsid w:val="00B85BAC"/>
    <w:rsid w:val="00B85C5A"/>
    <w:rsid w:val="00B85C6D"/>
    <w:rsid w:val="00B86729"/>
    <w:rsid w:val="00B86761"/>
    <w:rsid w:val="00B86B04"/>
    <w:rsid w:val="00B86E50"/>
    <w:rsid w:val="00B874EE"/>
    <w:rsid w:val="00B87543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15E"/>
    <w:rsid w:val="00B95D2D"/>
    <w:rsid w:val="00B966C4"/>
    <w:rsid w:val="00BA0037"/>
    <w:rsid w:val="00BA0069"/>
    <w:rsid w:val="00BA050F"/>
    <w:rsid w:val="00BA1141"/>
    <w:rsid w:val="00BA1395"/>
    <w:rsid w:val="00BA1549"/>
    <w:rsid w:val="00BA258C"/>
    <w:rsid w:val="00BA28D2"/>
    <w:rsid w:val="00BA2BF1"/>
    <w:rsid w:val="00BA32E0"/>
    <w:rsid w:val="00BA3603"/>
    <w:rsid w:val="00BA4471"/>
    <w:rsid w:val="00BA5519"/>
    <w:rsid w:val="00BA678B"/>
    <w:rsid w:val="00BA6B4A"/>
    <w:rsid w:val="00BB0218"/>
    <w:rsid w:val="00BB0E0F"/>
    <w:rsid w:val="00BB150B"/>
    <w:rsid w:val="00BB19CD"/>
    <w:rsid w:val="00BB2709"/>
    <w:rsid w:val="00BB2B3A"/>
    <w:rsid w:val="00BB2FE0"/>
    <w:rsid w:val="00BB3D60"/>
    <w:rsid w:val="00BB4B3B"/>
    <w:rsid w:val="00BB525A"/>
    <w:rsid w:val="00BB5C92"/>
    <w:rsid w:val="00BB67C0"/>
    <w:rsid w:val="00BB6CE2"/>
    <w:rsid w:val="00BB77DC"/>
    <w:rsid w:val="00BC0007"/>
    <w:rsid w:val="00BC0871"/>
    <w:rsid w:val="00BC0F8F"/>
    <w:rsid w:val="00BC11DD"/>
    <w:rsid w:val="00BC2375"/>
    <w:rsid w:val="00BC23DF"/>
    <w:rsid w:val="00BC264C"/>
    <w:rsid w:val="00BC2D8F"/>
    <w:rsid w:val="00BC31D9"/>
    <w:rsid w:val="00BC32EA"/>
    <w:rsid w:val="00BC3740"/>
    <w:rsid w:val="00BC3DB7"/>
    <w:rsid w:val="00BC4773"/>
    <w:rsid w:val="00BC5413"/>
    <w:rsid w:val="00BC5FBC"/>
    <w:rsid w:val="00BC6741"/>
    <w:rsid w:val="00BC67E7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31D7"/>
    <w:rsid w:val="00BD494C"/>
    <w:rsid w:val="00BD4D98"/>
    <w:rsid w:val="00BD5796"/>
    <w:rsid w:val="00BD6005"/>
    <w:rsid w:val="00BD667F"/>
    <w:rsid w:val="00BD6B49"/>
    <w:rsid w:val="00BD6E28"/>
    <w:rsid w:val="00BD6EDB"/>
    <w:rsid w:val="00BD7530"/>
    <w:rsid w:val="00BD789F"/>
    <w:rsid w:val="00BD7AC0"/>
    <w:rsid w:val="00BD7EDD"/>
    <w:rsid w:val="00BE01A1"/>
    <w:rsid w:val="00BE05AA"/>
    <w:rsid w:val="00BE05F4"/>
    <w:rsid w:val="00BE0751"/>
    <w:rsid w:val="00BE238F"/>
    <w:rsid w:val="00BE310D"/>
    <w:rsid w:val="00BE3378"/>
    <w:rsid w:val="00BE3475"/>
    <w:rsid w:val="00BE4538"/>
    <w:rsid w:val="00BE4FEF"/>
    <w:rsid w:val="00BE5549"/>
    <w:rsid w:val="00BE5E3E"/>
    <w:rsid w:val="00BE659B"/>
    <w:rsid w:val="00BE6879"/>
    <w:rsid w:val="00BE6917"/>
    <w:rsid w:val="00BE6E7F"/>
    <w:rsid w:val="00BE6F7F"/>
    <w:rsid w:val="00BE7067"/>
    <w:rsid w:val="00BE7167"/>
    <w:rsid w:val="00BE744E"/>
    <w:rsid w:val="00BF053F"/>
    <w:rsid w:val="00BF0AFE"/>
    <w:rsid w:val="00BF0B2D"/>
    <w:rsid w:val="00BF11A1"/>
    <w:rsid w:val="00BF122D"/>
    <w:rsid w:val="00BF35D7"/>
    <w:rsid w:val="00BF3933"/>
    <w:rsid w:val="00BF4132"/>
    <w:rsid w:val="00BF4219"/>
    <w:rsid w:val="00BF5317"/>
    <w:rsid w:val="00BF5610"/>
    <w:rsid w:val="00BF5BB3"/>
    <w:rsid w:val="00BF6715"/>
    <w:rsid w:val="00BF671E"/>
    <w:rsid w:val="00C00311"/>
    <w:rsid w:val="00C00887"/>
    <w:rsid w:val="00C009EA"/>
    <w:rsid w:val="00C014A0"/>
    <w:rsid w:val="00C01F41"/>
    <w:rsid w:val="00C02235"/>
    <w:rsid w:val="00C027AA"/>
    <w:rsid w:val="00C02C65"/>
    <w:rsid w:val="00C02ED5"/>
    <w:rsid w:val="00C02FA8"/>
    <w:rsid w:val="00C04D2A"/>
    <w:rsid w:val="00C0507F"/>
    <w:rsid w:val="00C050DA"/>
    <w:rsid w:val="00C0535F"/>
    <w:rsid w:val="00C055BF"/>
    <w:rsid w:val="00C05B2A"/>
    <w:rsid w:val="00C10318"/>
    <w:rsid w:val="00C10AFB"/>
    <w:rsid w:val="00C1131D"/>
    <w:rsid w:val="00C127EF"/>
    <w:rsid w:val="00C12F75"/>
    <w:rsid w:val="00C13F17"/>
    <w:rsid w:val="00C13FDD"/>
    <w:rsid w:val="00C140EA"/>
    <w:rsid w:val="00C141D6"/>
    <w:rsid w:val="00C146FD"/>
    <w:rsid w:val="00C14752"/>
    <w:rsid w:val="00C149DD"/>
    <w:rsid w:val="00C1501B"/>
    <w:rsid w:val="00C15EB7"/>
    <w:rsid w:val="00C167A7"/>
    <w:rsid w:val="00C16AEB"/>
    <w:rsid w:val="00C16E07"/>
    <w:rsid w:val="00C17387"/>
    <w:rsid w:val="00C1798F"/>
    <w:rsid w:val="00C20210"/>
    <w:rsid w:val="00C209E4"/>
    <w:rsid w:val="00C20BE1"/>
    <w:rsid w:val="00C21B77"/>
    <w:rsid w:val="00C23071"/>
    <w:rsid w:val="00C23BA2"/>
    <w:rsid w:val="00C248CA"/>
    <w:rsid w:val="00C25520"/>
    <w:rsid w:val="00C25B43"/>
    <w:rsid w:val="00C272BA"/>
    <w:rsid w:val="00C27514"/>
    <w:rsid w:val="00C30B01"/>
    <w:rsid w:val="00C31AFB"/>
    <w:rsid w:val="00C3205E"/>
    <w:rsid w:val="00C3279B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0B99"/>
    <w:rsid w:val="00C40F00"/>
    <w:rsid w:val="00C412AB"/>
    <w:rsid w:val="00C42ACF"/>
    <w:rsid w:val="00C42E3F"/>
    <w:rsid w:val="00C43A94"/>
    <w:rsid w:val="00C43F2D"/>
    <w:rsid w:val="00C4478A"/>
    <w:rsid w:val="00C44BD3"/>
    <w:rsid w:val="00C44D27"/>
    <w:rsid w:val="00C45FF9"/>
    <w:rsid w:val="00C46061"/>
    <w:rsid w:val="00C46424"/>
    <w:rsid w:val="00C46903"/>
    <w:rsid w:val="00C46931"/>
    <w:rsid w:val="00C501CD"/>
    <w:rsid w:val="00C504BE"/>
    <w:rsid w:val="00C520BD"/>
    <w:rsid w:val="00C52204"/>
    <w:rsid w:val="00C527CA"/>
    <w:rsid w:val="00C52D7F"/>
    <w:rsid w:val="00C53076"/>
    <w:rsid w:val="00C5382D"/>
    <w:rsid w:val="00C5432C"/>
    <w:rsid w:val="00C54346"/>
    <w:rsid w:val="00C55399"/>
    <w:rsid w:val="00C55C62"/>
    <w:rsid w:val="00C55FC1"/>
    <w:rsid w:val="00C568E7"/>
    <w:rsid w:val="00C56D74"/>
    <w:rsid w:val="00C56E80"/>
    <w:rsid w:val="00C57A5D"/>
    <w:rsid w:val="00C57A70"/>
    <w:rsid w:val="00C57A97"/>
    <w:rsid w:val="00C60151"/>
    <w:rsid w:val="00C6034F"/>
    <w:rsid w:val="00C61259"/>
    <w:rsid w:val="00C61889"/>
    <w:rsid w:val="00C618D1"/>
    <w:rsid w:val="00C6202B"/>
    <w:rsid w:val="00C628CB"/>
    <w:rsid w:val="00C62ACF"/>
    <w:rsid w:val="00C62F14"/>
    <w:rsid w:val="00C62F91"/>
    <w:rsid w:val="00C6304B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937"/>
    <w:rsid w:val="00C71219"/>
    <w:rsid w:val="00C717F1"/>
    <w:rsid w:val="00C71C3E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465B"/>
    <w:rsid w:val="00C758E3"/>
    <w:rsid w:val="00C76401"/>
    <w:rsid w:val="00C768DB"/>
    <w:rsid w:val="00C76D9B"/>
    <w:rsid w:val="00C77AA5"/>
    <w:rsid w:val="00C77BFB"/>
    <w:rsid w:val="00C8013D"/>
    <w:rsid w:val="00C80538"/>
    <w:rsid w:val="00C819A5"/>
    <w:rsid w:val="00C82707"/>
    <w:rsid w:val="00C8363A"/>
    <w:rsid w:val="00C83C26"/>
    <w:rsid w:val="00C84891"/>
    <w:rsid w:val="00C84D54"/>
    <w:rsid w:val="00C85000"/>
    <w:rsid w:val="00C85815"/>
    <w:rsid w:val="00C858BF"/>
    <w:rsid w:val="00C85D0D"/>
    <w:rsid w:val="00C87386"/>
    <w:rsid w:val="00C87535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40FF"/>
    <w:rsid w:val="00C948A6"/>
    <w:rsid w:val="00C95060"/>
    <w:rsid w:val="00C9629D"/>
    <w:rsid w:val="00C9636E"/>
    <w:rsid w:val="00C96476"/>
    <w:rsid w:val="00C969AF"/>
    <w:rsid w:val="00C97D42"/>
    <w:rsid w:val="00C97F55"/>
    <w:rsid w:val="00CA0096"/>
    <w:rsid w:val="00CA0A5B"/>
    <w:rsid w:val="00CA12C0"/>
    <w:rsid w:val="00CA1758"/>
    <w:rsid w:val="00CA1C76"/>
    <w:rsid w:val="00CA2544"/>
    <w:rsid w:val="00CA3965"/>
    <w:rsid w:val="00CA487D"/>
    <w:rsid w:val="00CA5361"/>
    <w:rsid w:val="00CA5B65"/>
    <w:rsid w:val="00CA5B9C"/>
    <w:rsid w:val="00CA6499"/>
    <w:rsid w:val="00CA66AB"/>
    <w:rsid w:val="00CA6BF6"/>
    <w:rsid w:val="00CA7AAA"/>
    <w:rsid w:val="00CA7D26"/>
    <w:rsid w:val="00CA7D80"/>
    <w:rsid w:val="00CA7DDB"/>
    <w:rsid w:val="00CB0F6C"/>
    <w:rsid w:val="00CB1227"/>
    <w:rsid w:val="00CB144C"/>
    <w:rsid w:val="00CB1AEF"/>
    <w:rsid w:val="00CB2E03"/>
    <w:rsid w:val="00CB306D"/>
    <w:rsid w:val="00CB3509"/>
    <w:rsid w:val="00CB36AB"/>
    <w:rsid w:val="00CB46AD"/>
    <w:rsid w:val="00CB4B95"/>
    <w:rsid w:val="00CB4F78"/>
    <w:rsid w:val="00CB55EB"/>
    <w:rsid w:val="00CB5956"/>
    <w:rsid w:val="00CB6666"/>
    <w:rsid w:val="00CB6A6B"/>
    <w:rsid w:val="00CB722E"/>
    <w:rsid w:val="00CC003E"/>
    <w:rsid w:val="00CC0A42"/>
    <w:rsid w:val="00CC13B4"/>
    <w:rsid w:val="00CC154C"/>
    <w:rsid w:val="00CC2BE4"/>
    <w:rsid w:val="00CC2E75"/>
    <w:rsid w:val="00CC304D"/>
    <w:rsid w:val="00CC37D9"/>
    <w:rsid w:val="00CC38EA"/>
    <w:rsid w:val="00CC39E7"/>
    <w:rsid w:val="00CC3BFC"/>
    <w:rsid w:val="00CC4168"/>
    <w:rsid w:val="00CC46C7"/>
    <w:rsid w:val="00CC49ED"/>
    <w:rsid w:val="00CC4CC3"/>
    <w:rsid w:val="00CC4D33"/>
    <w:rsid w:val="00CC4DC6"/>
    <w:rsid w:val="00CC5046"/>
    <w:rsid w:val="00CC5514"/>
    <w:rsid w:val="00CC58F5"/>
    <w:rsid w:val="00CC5F1C"/>
    <w:rsid w:val="00CC7099"/>
    <w:rsid w:val="00CC7355"/>
    <w:rsid w:val="00CC79F7"/>
    <w:rsid w:val="00CC7A8F"/>
    <w:rsid w:val="00CC7FAA"/>
    <w:rsid w:val="00CD067D"/>
    <w:rsid w:val="00CD06A5"/>
    <w:rsid w:val="00CD09C4"/>
    <w:rsid w:val="00CD1190"/>
    <w:rsid w:val="00CD28F8"/>
    <w:rsid w:val="00CD2E79"/>
    <w:rsid w:val="00CD3312"/>
    <w:rsid w:val="00CD38BD"/>
    <w:rsid w:val="00CD4620"/>
    <w:rsid w:val="00CD4DFD"/>
    <w:rsid w:val="00CD4E8B"/>
    <w:rsid w:val="00CD63C2"/>
    <w:rsid w:val="00CD7797"/>
    <w:rsid w:val="00CD7B2B"/>
    <w:rsid w:val="00CD7CC3"/>
    <w:rsid w:val="00CD7E10"/>
    <w:rsid w:val="00CE0819"/>
    <w:rsid w:val="00CE09C0"/>
    <w:rsid w:val="00CE20DE"/>
    <w:rsid w:val="00CE2188"/>
    <w:rsid w:val="00CE3402"/>
    <w:rsid w:val="00CE39A9"/>
    <w:rsid w:val="00CE3A87"/>
    <w:rsid w:val="00CE4243"/>
    <w:rsid w:val="00CE47AF"/>
    <w:rsid w:val="00CE4EA9"/>
    <w:rsid w:val="00CE563B"/>
    <w:rsid w:val="00CE5E59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1C2D"/>
    <w:rsid w:val="00D01C89"/>
    <w:rsid w:val="00D02258"/>
    <w:rsid w:val="00D02E72"/>
    <w:rsid w:val="00D02F69"/>
    <w:rsid w:val="00D03D80"/>
    <w:rsid w:val="00D0401A"/>
    <w:rsid w:val="00D0495A"/>
    <w:rsid w:val="00D05647"/>
    <w:rsid w:val="00D056AD"/>
    <w:rsid w:val="00D06414"/>
    <w:rsid w:val="00D077C9"/>
    <w:rsid w:val="00D0794D"/>
    <w:rsid w:val="00D07B88"/>
    <w:rsid w:val="00D10064"/>
    <w:rsid w:val="00D10105"/>
    <w:rsid w:val="00D10F03"/>
    <w:rsid w:val="00D1107B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1773F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19B6"/>
    <w:rsid w:val="00D336EE"/>
    <w:rsid w:val="00D33C48"/>
    <w:rsid w:val="00D35DFE"/>
    <w:rsid w:val="00D360C8"/>
    <w:rsid w:val="00D3660C"/>
    <w:rsid w:val="00D36F02"/>
    <w:rsid w:val="00D370F0"/>
    <w:rsid w:val="00D37E1A"/>
    <w:rsid w:val="00D40467"/>
    <w:rsid w:val="00D40668"/>
    <w:rsid w:val="00D41764"/>
    <w:rsid w:val="00D41C90"/>
    <w:rsid w:val="00D4272A"/>
    <w:rsid w:val="00D42A24"/>
    <w:rsid w:val="00D43689"/>
    <w:rsid w:val="00D43D09"/>
    <w:rsid w:val="00D47691"/>
    <w:rsid w:val="00D478FA"/>
    <w:rsid w:val="00D47DF8"/>
    <w:rsid w:val="00D50183"/>
    <w:rsid w:val="00D50C00"/>
    <w:rsid w:val="00D51EBD"/>
    <w:rsid w:val="00D52ADF"/>
    <w:rsid w:val="00D5396E"/>
    <w:rsid w:val="00D542F9"/>
    <w:rsid w:val="00D54E28"/>
    <w:rsid w:val="00D55B9F"/>
    <w:rsid w:val="00D56065"/>
    <w:rsid w:val="00D5612E"/>
    <w:rsid w:val="00D56251"/>
    <w:rsid w:val="00D56D57"/>
    <w:rsid w:val="00D57128"/>
    <w:rsid w:val="00D5795C"/>
    <w:rsid w:val="00D6019F"/>
    <w:rsid w:val="00D60A81"/>
    <w:rsid w:val="00D60DB7"/>
    <w:rsid w:val="00D60E6C"/>
    <w:rsid w:val="00D61631"/>
    <w:rsid w:val="00D62405"/>
    <w:rsid w:val="00D6253B"/>
    <w:rsid w:val="00D62600"/>
    <w:rsid w:val="00D62A0A"/>
    <w:rsid w:val="00D62D16"/>
    <w:rsid w:val="00D63039"/>
    <w:rsid w:val="00D63B61"/>
    <w:rsid w:val="00D64406"/>
    <w:rsid w:val="00D65B21"/>
    <w:rsid w:val="00D66366"/>
    <w:rsid w:val="00D66736"/>
    <w:rsid w:val="00D668E1"/>
    <w:rsid w:val="00D66985"/>
    <w:rsid w:val="00D67830"/>
    <w:rsid w:val="00D67D24"/>
    <w:rsid w:val="00D67E78"/>
    <w:rsid w:val="00D7025C"/>
    <w:rsid w:val="00D70CD2"/>
    <w:rsid w:val="00D716AA"/>
    <w:rsid w:val="00D71DC6"/>
    <w:rsid w:val="00D731EE"/>
    <w:rsid w:val="00D73815"/>
    <w:rsid w:val="00D73C31"/>
    <w:rsid w:val="00D73C74"/>
    <w:rsid w:val="00D74A13"/>
    <w:rsid w:val="00D754E9"/>
    <w:rsid w:val="00D755D1"/>
    <w:rsid w:val="00D7560C"/>
    <w:rsid w:val="00D7566F"/>
    <w:rsid w:val="00D761A4"/>
    <w:rsid w:val="00D76AB2"/>
    <w:rsid w:val="00D76B48"/>
    <w:rsid w:val="00D76DF6"/>
    <w:rsid w:val="00D76E41"/>
    <w:rsid w:val="00D80455"/>
    <w:rsid w:val="00D804FA"/>
    <w:rsid w:val="00D806B6"/>
    <w:rsid w:val="00D810BA"/>
    <w:rsid w:val="00D81817"/>
    <w:rsid w:val="00D81C3F"/>
    <w:rsid w:val="00D828CB"/>
    <w:rsid w:val="00D82DFC"/>
    <w:rsid w:val="00D830E6"/>
    <w:rsid w:val="00D8338A"/>
    <w:rsid w:val="00D833F6"/>
    <w:rsid w:val="00D84A00"/>
    <w:rsid w:val="00D84D34"/>
    <w:rsid w:val="00D85783"/>
    <w:rsid w:val="00D85935"/>
    <w:rsid w:val="00D86165"/>
    <w:rsid w:val="00D86361"/>
    <w:rsid w:val="00D8691E"/>
    <w:rsid w:val="00D86EF4"/>
    <w:rsid w:val="00D878FF"/>
    <w:rsid w:val="00D87B3D"/>
    <w:rsid w:val="00D87BD8"/>
    <w:rsid w:val="00D87DF2"/>
    <w:rsid w:val="00D90204"/>
    <w:rsid w:val="00D909D6"/>
    <w:rsid w:val="00D912E5"/>
    <w:rsid w:val="00D91347"/>
    <w:rsid w:val="00D9145A"/>
    <w:rsid w:val="00D91AF0"/>
    <w:rsid w:val="00D91FBE"/>
    <w:rsid w:val="00D92EDA"/>
    <w:rsid w:val="00D92F2A"/>
    <w:rsid w:val="00D9337A"/>
    <w:rsid w:val="00D945CA"/>
    <w:rsid w:val="00D94C6E"/>
    <w:rsid w:val="00D94DD4"/>
    <w:rsid w:val="00D95063"/>
    <w:rsid w:val="00D95537"/>
    <w:rsid w:val="00D95E7C"/>
    <w:rsid w:val="00D961DE"/>
    <w:rsid w:val="00D96C72"/>
    <w:rsid w:val="00D9794C"/>
    <w:rsid w:val="00D97ED0"/>
    <w:rsid w:val="00DA1D5B"/>
    <w:rsid w:val="00DA1EEA"/>
    <w:rsid w:val="00DA20E0"/>
    <w:rsid w:val="00DA21CF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7A"/>
    <w:rsid w:val="00DB0C0D"/>
    <w:rsid w:val="00DB0D1B"/>
    <w:rsid w:val="00DB1F40"/>
    <w:rsid w:val="00DB20BA"/>
    <w:rsid w:val="00DB2239"/>
    <w:rsid w:val="00DB2EC7"/>
    <w:rsid w:val="00DB4382"/>
    <w:rsid w:val="00DB55A2"/>
    <w:rsid w:val="00DB5E72"/>
    <w:rsid w:val="00DB6346"/>
    <w:rsid w:val="00DC0299"/>
    <w:rsid w:val="00DC05C4"/>
    <w:rsid w:val="00DC069B"/>
    <w:rsid w:val="00DC0B3C"/>
    <w:rsid w:val="00DC13AE"/>
    <w:rsid w:val="00DC2061"/>
    <w:rsid w:val="00DC28CC"/>
    <w:rsid w:val="00DC2BCB"/>
    <w:rsid w:val="00DC31AA"/>
    <w:rsid w:val="00DC3765"/>
    <w:rsid w:val="00DC3936"/>
    <w:rsid w:val="00DC3967"/>
    <w:rsid w:val="00DC4E17"/>
    <w:rsid w:val="00DC50D1"/>
    <w:rsid w:val="00DC6293"/>
    <w:rsid w:val="00DC6608"/>
    <w:rsid w:val="00DC69F5"/>
    <w:rsid w:val="00DC71DC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63B"/>
    <w:rsid w:val="00DD695A"/>
    <w:rsid w:val="00DD6B8E"/>
    <w:rsid w:val="00DD741C"/>
    <w:rsid w:val="00DD76E6"/>
    <w:rsid w:val="00DD7B46"/>
    <w:rsid w:val="00DD7DBD"/>
    <w:rsid w:val="00DE0DE8"/>
    <w:rsid w:val="00DE1034"/>
    <w:rsid w:val="00DE1712"/>
    <w:rsid w:val="00DE235B"/>
    <w:rsid w:val="00DE2DBA"/>
    <w:rsid w:val="00DE31DE"/>
    <w:rsid w:val="00DE4626"/>
    <w:rsid w:val="00DE4D6B"/>
    <w:rsid w:val="00DE54A9"/>
    <w:rsid w:val="00DE5C9E"/>
    <w:rsid w:val="00DE5CDC"/>
    <w:rsid w:val="00DE5F00"/>
    <w:rsid w:val="00DE699A"/>
    <w:rsid w:val="00DE73AC"/>
    <w:rsid w:val="00DE79FA"/>
    <w:rsid w:val="00DE7BA2"/>
    <w:rsid w:val="00DE7BC5"/>
    <w:rsid w:val="00DF09A8"/>
    <w:rsid w:val="00DF16FA"/>
    <w:rsid w:val="00DF2181"/>
    <w:rsid w:val="00DF3081"/>
    <w:rsid w:val="00DF3687"/>
    <w:rsid w:val="00DF3C49"/>
    <w:rsid w:val="00DF42E3"/>
    <w:rsid w:val="00DF544B"/>
    <w:rsid w:val="00DF5663"/>
    <w:rsid w:val="00DF6458"/>
    <w:rsid w:val="00DF65A4"/>
    <w:rsid w:val="00DF6745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588"/>
    <w:rsid w:val="00E066FB"/>
    <w:rsid w:val="00E06E3D"/>
    <w:rsid w:val="00E06F87"/>
    <w:rsid w:val="00E07334"/>
    <w:rsid w:val="00E07D89"/>
    <w:rsid w:val="00E107CF"/>
    <w:rsid w:val="00E10E44"/>
    <w:rsid w:val="00E11027"/>
    <w:rsid w:val="00E1407C"/>
    <w:rsid w:val="00E14990"/>
    <w:rsid w:val="00E163E9"/>
    <w:rsid w:val="00E16571"/>
    <w:rsid w:val="00E16891"/>
    <w:rsid w:val="00E16BA9"/>
    <w:rsid w:val="00E17A1E"/>
    <w:rsid w:val="00E17C2A"/>
    <w:rsid w:val="00E20392"/>
    <w:rsid w:val="00E203C5"/>
    <w:rsid w:val="00E20DFA"/>
    <w:rsid w:val="00E21275"/>
    <w:rsid w:val="00E216E6"/>
    <w:rsid w:val="00E21BBE"/>
    <w:rsid w:val="00E21C90"/>
    <w:rsid w:val="00E22824"/>
    <w:rsid w:val="00E22CD3"/>
    <w:rsid w:val="00E23353"/>
    <w:rsid w:val="00E237F2"/>
    <w:rsid w:val="00E23B92"/>
    <w:rsid w:val="00E23C48"/>
    <w:rsid w:val="00E245B0"/>
    <w:rsid w:val="00E24B21"/>
    <w:rsid w:val="00E254DE"/>
    <w:rsid w:val="00E26DFE"/>
    <w:rsid w:val="00E3011A"/>
    <w:rsid w:val="00E30345"/>
    <w:rsid w:val="00E30660"/>
    <w:rsid w:val="00E3110B"/>
    <w:rsid w:val="00E3112C"/>
    <w:rsid w:val="00E31F18"/>
    <w:rsid w:val="00E31F5D"/>
    <w:rsid w:val="00E321D3"/>
    <w:rsid w:val="00E32E8D"/>
    <w:rsid w:val="00E32FBE"/>
    <w:rsid w:val="00E3473C"/>
    <w:rsid w:val="00E34938"/>
    <w:rsid w:val="00E34B44"/>
    <w:rsid w:val="00E350F6"/>
    <w:rsid w:val="00E3559C"/>
    <w:rsid w:val="00E3565C"/>
    <w:rsid w:val="00E35783"/>
    <w:rsid w:val="00E35F8F"/>
    <w:rsid w:val="00E36394"/>
    <w:rsid w:val="00E36F4B"/>
    <w:rsid w:val="00E37425"/>
    <w:rsid w:val="00E37D36"/>
    <w:rsid w:val="00E40101"/>
    <w:rsid w:val="00E40327"/>
    <w:rsid w:val="00E40B7B"/>
    <w:rsid w:val="00E412BC"/>
    <w:rsid w:val="00E41951"/>
    <w:rsid w:val="00E420E3"/>
    <w:rsid w:val="00E42382"/>
    <w:rsid w:val="00E424D8"/>
    <w:rsid w:val="00E427DA"/>
    <w:rsid w:val="00E4347A"/>
    <w:rsid w:val="00E4372F"/>
    <w:rsid w:val="00E43E0B"/>
    <w:rsid w:val="00E44028"/>
    <w:rsid w:val="00E45216"/>
    <w:rsid w:val="00E46F61"/>
    <w:rsid w:val="00E470F3"/>
    <w:rsid w:val="00E47DCF"/>
    <w:rsid w:val="00E5063B"/>
    <w:rsid w:val="00E524C7"/>
    <w:rsid w:val="00E52BE1"/>
    <w:rsid w:val="00E52D30"/>
    <w:rsid w:val="00E52D8E"/>
    <w:rsid w:val="00E5377A"/>
    <w:rsid w:val="00E5391A"/>
    <w:rsid w:val="00E5448A"/>
    <w:rsid w:val="00E54601"/>
    <w:rsid w:val="00E548E4"/>
    <w:rsid w:val="00E548E6"/>
    <w:rsid w:val="00E55749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6E2"/>
    <w:rsid w:val="00E60DBE"/>
    <w:rsid w:val="00E60FF5"/>
    <w:rsid w:val="00E6142C"/>
    <w:rsid w:val="00E619AD"/>
    <w:rsid w:val="00E61F0C"/>
    <w:rsid w:val="00E6372E"/>
    <w:rsid w:val="00E6390F"/>
    <w:rsid w:val="00E63F04"/>
    <w:rsid w:val="00E65289"/>
    <w:rsid w:val="00E66222"/>
    <w:rsid w:val="00E666F9"/>
    <w:rsid w:val="00E6775E"/>
    <w:rsid w:val="00E678B7"/>
    <w:rsid w:val="00E711CF"/>
    <w:rsid w:val="00E714B8"/>
    <w:rsid w:val="00E71684"/>
    <w:rsid w:val="00E71BCB"/>
    <w:rsid w:val="00E720EC"/>
    <w:rsid w:val="00E721C9"/>
    <w:rsid w:val="00E732E1"/>
    <w:rsid w:val="00E735C1"/>
    <w:rsid w:val="00E73935"/>
    <w:rsid w:val="00E75E2F"/>
    <w:rsid w:val="00E7672B"/>
    <w:rsid w:val="00E767A0"/>
    <w:rsid w:val="00E774B3"/>
    <w:rsid w:val="00E77F8B"/>
    <w:rsid w:val="00E80A19"/>
    <w:rsid w:val="00E810E3"/>
    <w:rsid w:val="00E81170"/>
    <w:rsid w:val="00E815DE"/>
    <w:rsid w:val="00E8325A"/>
    <w:rsid w:val="00E83C08"/>
    <w:rsid w:val="00E843EB"/>
    <w:rsid w:val="00E84862"/>
    <w:rsid w:val="00E852DF"/>
    <w:rsid w:val="00E8532B"/>
    <w:rsid w:val="00E86F72"/>
    <w:rsid w:val="00E9033A"/>
    <w:rsid w:val="00E90442"/>
    <w:rsid w:val="00E90A30"/>
    <w:rsid w:val="00E90A64"/>
    <w:rsid w:val="00E9133A"/>
    <w:rsid w:val="00E913D1"/>
    <w:rsid w:val="00E91468"/>
    <w:rsid w:val="00E916BF"/>
    <w:rsid w:val="00E919B8"/>
    <w:rsid w:val="00E92B1A"/>
    <w:rsid w:val="00E92D81"/>
    <w:rsid w:val="00E93D62"/>
    <w:rsid w:val="00E94017"/>
    <w:rsid w:val="00E942C3"/>
    <w:rsid w:val="00E94439"/>
    <w:rsid w:val="00E948D3"/>
    <w:rsid w:val="00E950C8"/>
    <w:rsid w:val="00E9595B"/>
    <w:rsid w:val="00E95C0D"/>
    <w:rsid w:val="00E9691A"/>
    <w:rsid w:val="00E97E24"/>
    <w:rsid w:val="00EA1740"/>
    <w:rsid w:val="00EA1AAD"/>
    <w:rsid w:val="00EA20C7"/>
    <w:rsid w:val="00EA2119"/>
    <w:rsid w:val="00EA21B7"/>
    <w:rsid w:val="00EA2377"/>
    <w:rsid w:val="00EA265A"/>
    <w:rsid w:val="00EA2F74"/>
    <w:rsid w:val="00EA30ED"/>
    <w:rsid w:val="00EA312B"/>
    <w:rsid w:val="00EA350F"/>
    <w:rsid w:val="00EA3738"/>
    <w:rsid w:val="00EA3775"/>
    <w:rsid w:val="00EA3990"/>
    <w:rsid w:val="00EA3D2D"/>
    <w:rsid w:val="00EA3EDE"/>
    <w:rsid w:val="00EA4D22"/>
    <w:rsid w:val="00EA5611"/>
    <w:rsid w:val="00EA5A4B"/>
    <w:rsid w:val="00EA62EA"/>
    <w:rsid w:val="00EB0654"/>
    <w:rsid w:val="00EB0F10"/>
    <w:rsid w:val="00EB29C8"/>
    <w:rsid w:val="00EB2CD9"/>
    <w:rsid w:val="00EB2F18"/>
    <w:rsid w:val="00EB31B9"/>
    <w:rsid w:val="00EB3522"/>
    <w:rsid w:val="00EB3ABE"/>
    <w:rsid w:val="00EB40B9"/>
    <w:rsid w:val="00EB439E"/>
    <w:rsid w:val="00EB633A"/>
    <w:rsid w:val="00EB65DD"/>
    <w:rsid w:val="00EB7BF7"/>
    <w:rsid w:val="00EB7C48"/>
    <w:rsid w:val="00EB7DFD"/>
    <w:rsid w:val="00EC05F9"/>
    <w:rsid w:val="00EC0625"/>
    <w:rsid w:val="00EC0A75"/>
    <w:rsid w:val="00EC0FBB"/>
    <w:rsid w:val="00EC0FC0"/>
    <w:rsid w:val="00EC1929"/>
    <w:rsid w:val="00EC19B6"/>
    <w:rsid w:val="00EC1C1B"/>
    <w:rsid w:val="00EC484E"/>
    <w:rsid w:val="00EC52FD"/>
    <w:rsid w:val="00EC532B"/>
    <w:rsid w:val="00EC5482"/>
    <w:rsid w:val="00EC5513"/>
    <w:rsid w:val="00EC5691"/>
    <w:rsid w:val="00EC66F9"/>
    <w:rsid w:val="00EC7778"/>
    <w:rsid w:val="00EC7BB1"/>
    <w:rsid w:val="00ED12E4"/>
    <w:rsid w:val="00ED235B"/>
    <w:rsid w:val="00ED32F2"/>
    <w:rsid w:val="00ED3384"/>
    <w:rsid w:val="00ED33B5"/>
    <w:rsid w:val="00ED34A2"/>
    <w:rsid w:val="00ED395C"/>
    <w:rsid w:val="00ED3D84"/>
    <w:rsid w:val="00ED3F74"/>
    <w:rsid w:val="00ED4BC8"/>
    <w:rsid w:val="00ED52B5"/>
    <w:rsid w:val="00ED5A93"/>
    <w:rsid w:val="00ED5BBC"/>
    <w:rsid w:val="00ED605E"/>
    <w:rsid w:val="00ED7504"/>
    <w:rsid w:val="00ED7F79"/>
    <w:rsid w:val="00ED7FA0"/>
    <w:rsid w:val="00EE0D97"/>
    <w:rsid w:val="00EE2E70"/>
    <w:rsid w:val="00EE3016"/>
    <w:rsid w:val="00EE435F"/>
    <w:rsid w:val="00EE4643"/>
    <w:rsid w:val="00EE4792"/>
    <w:rsid w:val="00EE47F3"/>
    <w:rsid w:val="00EE4FD6"/>
    <w:rsid w:val="00EE5CBC"/>
    <w:rsid w:val="00EE67C5"/>
    <w:rsid w:val="00EE71F4"/>
    <w:rsid w:val="00EE7237"/>
    <w:rsid w:val="00EE77CD"/>
    <w:rsid w:val="00EE79C5"/>
    <w:rsid w:val="00EE7E5F"/>
    <w:rsid w:val="00EF0080"/>
    <w:rsid w:val="00EF0AA1"/>
    <w:rsid w:val="00EF0F7B"/>
    <w:rsid w:val="00EF11AE"/>
    <w:rsid w:val="00EF2094"/>
    <w:rsid w:val="00EF25E5"/>
    <w:rsid w:val="00EF2B0E"/>
    <w:rsid w:val="00EF2D55"/>
    <w:rsid w:val="00EF2EC1"/>
    <w:rsid w:val="00EF3BAD"/>
    <w:rsid w:val="00EF3F36"/>
    <w:rsid w:val="00EF4387"/>
    <w:rsid w:val="00EF61A2"/>
    <w:rsid w:val="00EF65CB"/>
    <w:rsid w:val="00EF726F"/>
    <w:rsid w:val="00EF78F1"/>
    <w:rsid w:val="00EF7E25"/>
    <w:rsid w:val="00EF7EC5"/>
    <w:rsid w:val="00F000B7"/>
    <w:rsid w:val="00F0087A"/>
    <w:rsid w:val="00F01341"/>
    <w:rsid w:val="00F01A14"/>
    <w:rsid w:val="00F01A5D"/>
    <w:rsid w:val="00F01EE8"/>
    <w:rsid w:val="00F0246F"/>
    <w:rsid w:val="00F024FE"/>
    <w:rsid w:val="00F02C78"/>
    <w:rsid w:val="00F02CDD"/>
    <w:rsid w:val="00F0459C"/>
    <w:rsid w:val="00F047F4"/>
    <w:rsid w:val="00F04E88"/>
    <w:rsid w:val="00F04F18"/>
    <w:rsid w:val="00F0603E"/>
    <w:rsid w:val="00F063F2"/>
    <w:rsid w:val="00F0652C"/>
    <w:rsid w:val="00F066B1"/>
    <w:rsid w:val="00F06CEE"/>
    <w:rsid w:val="00F06D6C"/>
    <w:rsid w:val="00F075D9"/>
    <w:rsid w:val="00F10AE0"/>
    <w:rsid w:val="00F121BC"/>
    <w:rsid w:val="00F122E8"/>
    <w:rsid w:val="00F12ED4"/>
    <w:rsid w:val="00F1315F"/>
    <w:rsid w:val="00F133B7"/>
    <w:rsid w:val="00F13BAA"/>
    <w:rsid w:val="00F13D31"/>
    <w:rsid w:val="00F13D81"/>
    <w:rsid w:val="00F149B9"/>
    <w:rsid w:val="00F14F78"/>
    <w:rsid w:val="00F166A2"/>
    <w:rsid w:val="00F167E0"/>
    <w:rsid w:val="00F16A3D"/>
    <w:rsid w:val="00F16E2C"/>
    <w:rsid w:val="00F17B8B"/>
    <w:rsid w:val="00F17CFE"/>
    <w:rsid w:val="00F20578"/>
    <w:rsid w:val="00F2082E"/>
    <w:rsid w:val="00F208AA"/>
    <w:rsid w:val="00F20D0A"/>
    <w:rsid w:val="00F2138C"/>
    <w:rsid w:val="00F21B72"/>
    <w:rsid w:val="00F21BD7"/>
    <w:rsid w:val="00F21E91"/>
    <w:rsid w:val="00F21F48"/>
    <w:rsid w:val="00F221CE"/>
    <w:rsid w:val="00F224EF"/>
    <w:rsid w:val="00F22520"/>
    <w:rsid w:val="00F22B7B"/>
    <w:rsid w:val="00F23137"/>
    <w:rsid w:val="00F232F6"/>
    <w:rsid w:val="00F240B8"/>
    <w:rsid w:val="00F24D09"/>
    <w:rsid w:val="00F2513A"/>
    <w:rsid w:val="00F2584A"/>
    <w:rsid w:val="00F262E1"/>
    <w:rsid w:val="00F26EB0"/>
    <w:rsid w:val="00F27485"/>
    <w:rsid w:val="00F27A20"/>
    <w:rsid w:val="00F30288"/>
    <w:rsid w:val="00F30B5D"/>
    <w:rsid w:val="00F3157A"/>
    <w:rsid w:val="00F3162B"/>
    <w:rsid w:val="00F3205C"/>
    <w:rsid w:val="00F32DA0"/>
    <w:rsid w:val="00F3365B"/>
    <w:rsid w:val="00F33864"/>
    <w:rsid w:val="00F338E3"/>
    <w:rsid w:val="00F349FE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93B"/>
    <w:rsid w:val="00F42CF1"/>
    <w:rsid w:val="00F42F3D"/>
    <w:rsid w:val="00F4400F"/>
    <w:rsid w:val="00F44F1A"/>
    <w:rsid w:val="00F45137"/>
    <w:rsid w:val="00F45CBB"/>
    <w:rsid w:val="00F45CD9"/>
    <w:rsid w:val="00F45FE6"/>
    <w:rsid w:val="00F46336"/>
    <w:rsid w:val="00F466B6"/>
    <w:rsid w:val="00F472FD"/>
    <w:rsid w:val="00F474EC"/>
    <w:rsid w:val="00F47FAD"/>
    <w:rsid w:val="00F50670"/>
    <w:rsid w:val="00F50E96"/>
    <w:rsid w:val="00F51703"/>
    <w:rsid w:val="00F518E5"/>
    <w:rsid w:val="00F5252A"/>
    <w:rsid w:val="00F53FCE"/>
    <w:rsid w:val="00F5490A"/>
    <w:rsid w:val="00F54E81"/>
    <w:rsid w:val="00F551B2"/>
    <w:rsid w:val="00F55444"/>
    <w:rsid w:val="00F55B2A"/>
    <w:rsid w:val="00F55D96"/>
    <w:rsid w:val="00F55DE5"/>
    <w:rsid w:val="00F56782"/>
    <w:rsid w:val="00F572B2"/>
    <w:rsid w:val="00F573A4"/>
    <w:rsid w:val="00F573C4"/>
    <w:rsid w:val="00F57836"/>
    <w:rsid w:val="00F57CC6"/>
    <w:rsid w:val="00F57D8D"/>
    <w:rsid w:val="00F60800"/>
    <w:rsid w:val="00F610AD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4FFA"/>
    <w:rsid w:val="00F65865"/>
    <w:rsid w:val="00F65DE9"/>
    <w:rsid w:val="00F6618C"/>
    <w:rsid w:val="00F668BE"/>
    <w:rsid w:val="00F673C4"/>
    <w:rsid w:val="00F67A54"/>
    <w:rsid w:val="00F67F87"/>
    <w:rsid w:val="00F70E74"/>
    <w:rsid w:val="00F71391"/>
    <w:rsid w:val="00F71A45"/>
    <w:rsid w:val="00F723D0"/>
    <w:rsid w:val="00F73045"/>
    <w:rsid w:val="00F73D57"/>
    <w:rsid w:val="00F73D5F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8C4"/>
    <w:rsid w:val="00F85A43"/>
    <w:rsid w:val="00F85B36"/>
    <w:rsid w:val="00F85CEB"/>
    <w:rsid w:val="00F85F9B"/>
    <w:rsid w:val="00F874D8"/>
    <w:rsid w:val="00F8770B"/>
    <w:rsid w:val="00F87BD5"/>
    <w:rsid w:val="00F87C6A"/>
    <w:rsid w:val="00F90F00"/>
    <w:rsid w:val="00F921BC"/>
    <w:rsid w:val="00F9259E"/>
    <w:rsid w:val="00F92715"/>
    <w:rsid w:val="00F935C8"/>
    <w:rsid w:val="00F940A4"/>
    <w:rsid w:val="00F9435D"/>
    <w:rsid w:val="00F9474C"/>
    <w:rsid w:val="00F9475B"/>
    <w:rsid w:val="00F94D78"/>
    <w:rsid w:val="00F950A0"/>
    <w:rsid w:val="00F95451"/>
    <w:rsid w:val="00F95F93"/>
    <w:rsid w:val="00F97210"/>
    <w:rsid w:val="00F973CE"/>
    <w:rsid w:val="00FA0224"/>
    <w:rsid w:val="00FA03BD"/>
    <w:rsid w:val="00FA0C99"/>
    <w:rsid w:val="00FA0CC2"/>
    <w:rsid w:val="00FA1ADA"/>
    <w:rsid w:val="00FA1F6D"/>
    <w:rsid w:val="00FA22CA"/>
    <w:rsid w:val="00FA2336"/>
    <w:rsid w:val="00FA292F"/>
    <w:rsid w:val="00FA2E60"/>
    <w:rsid w:val="00FA3705"/>
    <w:rsid w:val="00FA42A2"/>
    <w:rsid w:val="00FA4459"/>
    <w:rsid w:val="00FA4D3B"/>
    <w:rsid w:val="00FA4FCF"/>
    <w:rsid w:val="00FA5FE1"/>
    <w:rsid w:val="00FA6578"/>
    <w:rsid w:val="00FA711C"/>
    <w:rsid w:val="00FA721E"/>
    <w:rsid w:val="00FA79EB"/>
    <w:rsid w:val="00FB015A"/>
    <w:rsid w:val="00FB01D6"/>
    <w:rsid w:val="00FB08C4"/>
    <w:rsid w:val="00FB0AFD"/>
    <w:rsid w:val="00FB0CCD"/>
    <w:rsid w:val="00FB0F5B"/>
    <w:rsid w:val="00FB18EA"/>
    <w:rsid w:val="00FB32BC"/>
    <w:rsid w:val="00FB3A2D"/>
    <w:rsid w:val="00FB3DE4"/>
    <w:rsid w:val="00FB4433"/>
    <w:rsid w:val="00FB488E"/>
    <w:rsid w:val="00FB54B6"/>
    <w:rsid w:val="00FB63A8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A3B"/>
    <w:rsid w:val="00FC2B67"/>
    <w:rsid w:val="00FC2B90"/>
    <w:rsid w:val="00FC2BBE"/>
    <w:rsid w:val="00FC3F2A"/>
    <w:rsid w:val="00FC3F47"/>
    <w:rsid w:val="00FC43F2"/>
    <w:rsid w:val="00FC4D53"/>
    <w:rsid w:val="00FC4DDB"/>
    <w:rsid w:val="00FC58C2"/>
    <w:rsid w:val="00FC5D60"/>
    <w:rsid w:val="00FC609D"/>
    <w:rsid w:val="00FC6979"/>
    <w:rsid w:val="00FC7322"/>
    <w:rsid w:val="00FC7D4E"/>
    <w:rsid w:val="00FD0168"/>
    <w:rsid w:val="00FD1E24"/>
    <w:rsid w:val="00FD1E65"/>
    <w:rsid w:val="00FD217F"/>
    <w:rsid w:val="00FD2615"/>
    <w:rsid w:val="00FD2A04"/>
    <w:rsid w:val="00FD2AE0"/>
    <w:rsid w:val="00FD2CE5"/>
    <w:rsid w:val="00FD3332"/>
    <w:rsid w:val="00FD4AC9"/>
    <w:rsid w:val="00FD514E"/>
    <w:rsid w:val="00FD5BBE"/>
    <w:rsid w:val="00FD6A86"/>
    <w:rsid w:val="00FD6EDD"/>
    <w:rsid w:val="00FD6F08"/>
    <w:rsid w:val="00FE0561"/>
    <w:rsid w:val="00FE087E"/>
    <w:rsid w:val="00FE08CF"/>
    <w:rsid w:val="00FE1527"/>
    <w:rsid w:val="00FE1E49"/>
    <w:rsid w:val="00FE392E"/>
    <w:rsid w:val="00FE3BC7"/>
    <w:rsid w:val="00FE3D5A"/>
    <w:rsid w:val="00FE3FE3"/>
    <w:rsid w:val="00FE4C58"/>
    <w:rsid w:val="00FE50F0"/>
    <w:rsid w:val="00FE543F"/>
    <w:rsid w:val="00FE556C"/>
    <w:rsid w:val="00FE7707"/>
    <w:rsid w:val="00FF0D1B"/>
    <w:rsid w:val="00FF0FD2"/>
    <w:rsid w:val="00FF1EBE"/>
    <w:rsid w:val="00FF222E"/>
    <w:rsid w:val="00FF2882"/>
    <w:rsid w:val="00FF2B22"/>
    <w:rsid w:val="00FF2F4E"/>
    <w:rsid w:val="00FF32D9"/>
    <w:rsid w:val="00FF42B2"/>
    <w:rsid w:val="00FF4A6A"/>
    <w:rsid w:val="00FF4DD0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39E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529BF"/>
    <w:p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List Paragraph,2 heading,A_wyliczenie,K-P_odwolanie,Akapit z listą5,maz_wyliczenie,opis dzialania,Obiekt,BulletC,Akapit z listą31,NOWY,Akapit z listą32,Akapit z listą3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uiPriority w:val="99"/>
    <w:unhideWhenUsed/>
    <w:rsid w:val="00C46061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link w:val="Nagwek3"/>
    <w:uiPriority w:val="9"/>
    <w:semiHidden/>
    <w:rsid w:val="0057195E"/>
    <w:rPr>
      <w:rFonts w:ascii="Cambria" w:eastAsia="Times New Roman" w:hAnsi="Cambria" w:cs="Times New Roman"/>
      <w:b/>
      <w:bCs/>
      <w:color w:val="4F81BD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616F1A"/>
    <w:rPr>
      <w:color w:val="800080"/>
      <w:u w:val="single"/>
    </w:rPr>
  </w:style>
  <w:style w:type="character" w:styleId="Odwoaniedokomentarza">
    <w:name w:val="annotation reference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link w:val="Nagwek1"/>
    <w:uiPriority w:val="9"/>
    <w:rsid w:val="00545AD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Mangal"/>
      <w:color w:val="00000A"/>
      <w:kern w:val="3"/>
      <w:sz w:val="22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">
    <w:name w:val="Nierozpoznana wzmianka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1"/>
      </w:numPr>
    </w:pPr>
  </w:style>
  <w:style w:type="numbering" w:customStyle="1" w:styleId="WWNum61">
    <w:name w:val="WWNum61"/>
    <w:basedOn w:val="Bezlisty"/>
    <w:rsid w:val="00477E7E"/>
    <w:pPr>
      <w:numPr>
        <w:numId w:val="42"/>
      </w:numPr>
    </w:pPr>
  </w:style>
  <w:style w:type="numbering" w:customStyle="1" w:styleId="WWNum63">
    <w:name w:val="WWNum63"/>
    <w:basedOn w:val="Bezlisty"/>
    <w:rsid w:val="00477E7E"/>
    <w:pPr>
      <w:numPr>
        <w:numId w:val="43"/>
      </w:numPr>
    </w:pPr>
  </w:style>
  <w:style w:type="character" w:customStyle="1" w:styleId="AkapitzlistZnak">
    <w:name w:val="Akapit z listą Znak"/>
    <w:aliases w:val="normalny tekst Znak,L1 Znak,Numerowanie Znak,List Paragraph Znak,2 heading Znak,A_wyliczenie Znak,K-P_odwolanie Znak,Akapit z listą5 Znak,maz_wyliczenie Znak,opis dzialania Znak,Jasna siatka — akcent 3 Znak,T_SZ_List Paragraph Znak"/>
    <w:link w:val="Akapitzlist"/>
    <w:uiPriority w:val="34"/>
    <w:qFormat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  <w:style w:type="character" w:customStyle="1" w:styleId="TekstpodstawowyZnak">
    <w:name w:val="Tekst podstawowy Znak"/>
    <w:link w:val="Tekstpodstawowy"/>
    <w:qFormat/>
    <w:rsid w:val="00664533"/>
    <w:rPr>
      <w:rFonts w:ascii="Times New Roman" w:eastAsia="Times New Roman" w:hAnsi="Times New Roman"/>
      <w:b/>
      <w:sz w:val="24"/>
    </w:rPr>
  </w:style>
  <w:style w:type="paragraph" w:styleId="Tekstpodstawowy">
    <w:name w:val="Body Text"/>
    <w:basedOn w:val="Normalny"/>
    <w:link w:val="TekstpodstawowyZnak"/>
    <w:rsid w:val="00664533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1">
    <w:name w:val="Tekst podstawowy Znak1"/>
    <w:uiPriority w:val="99"/>
    <w:semiHidden/>
    <w:rsid w:val="00664533"/>
    <w:rPr>
      <w:sz w:val="22"/>
      <w:szCs w:val="22"/>
      <w:lang w:eastAsia="en-US"/>
    </w:rPr>
  </w:style>
  <w:style w:type="character" w:customStyle="1" w:styleId="Nagwek7Znak">
    <w:name w:val="Nagłówek 7 Znak"/>
    <w:link w:val="Nagwek7"/>
    <w:uiPriority w:val="99"/>
    <w:qFormat/>
    <w:rsid w:val="005529BF"/>
    <w:rPr>
      <w:rFonts w:ascii="Calibri" w:eastAsia="Times New Roman" w:hAnsi="Calibri" w:cs="Times New Roman"/>
      <w:sz w:val="24"/>
      <w:szCs w:val="24"/>
      <w:lang w:eastAsia="en-US"/>
    </w:rPr>
  </w:style>
  <w:style w:type="character" w:styleId="Pogrubienie">
    <w:name w:val="Strong"/>
    <w:uiPriority w:val="22"/>
    <w:qFormat/>
    <w:rsid w:val="00EC0FBB"/>
    <w:rPr>
      <w:b/>
      <w:bCs/>
    </w:rPr>
  </w:style>
  <w:style w:type="paragraph" w:styleId="Bezodstpw">
    <w:name w:val="No Spacing"/>
    <w:uiPriority w:val="1"/>
    <w:qFormat/>
    <w:rsid w:val="00663610"/>
    <w:rPr>
      <w:rFonts w:eastAsia="Times New Roman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39E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529BF"/>
    <w:p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List Paragraph,2 heading,A_wyliczenie,K-P_odwolanie,Akapit z listą5,maz_wyliczenie,opis dzialania,Obiekt,BulletC,Akapit z listą31,NOWY,Akapit z listą32,Akapit z listą3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uiPriority w:val="99"/>
    <w:unhideWhenUsed/>
    <w:rsid w:val="00C46061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link w:val="Nagwek3"/>
    <w:uiPriority w:val="9"/>
    <w:semiHidden/>
    <w:rsid w:val="0057195E"/>
    <w:rPr>
      <w:rFonts w:ascii="Cambria" w:eastAsia="Times New Roman" w:hAnsi="Cambria" w:cs="Times New Roman"/>
      <w:b/>
      <w:bCs/>
      <w:color w:val="4F81BD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616F1A"/>
    <w:rPr>
      <w:color w:val="800080"/>
      <w:u w:val="single"/>
    </w:rPr>
  </w:style>
  <w:style w:type="character" w:styleId="Odwoaniedokomentarza">
    <w:name w:val="annotation reference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link w:val="Nagwek1"/>
    <w:uiPriority w:val="9"/>
    <w:rsid w:val="00545AD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Mangal"/>
      <w:color w:val="00000A"/>
      <w:kern w:val="3"/>
      <w:sz w:val="22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">
    <w:name w:val="Nierozpoznana wzmianka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1"/>
      </w:numPr>
    </w:pPr>
  </w:style>
  <w:style w:type="numbering" w:customStyle="1" w:styleId="WWNum61">
    <w:name w:val="WWNum61"/>
    <w:basedOn w:val="Bezlisty"/>
    <w:rsid w:val="00477E7E"/>
    <w:pPr>
      <w:numPr>
        <w:numId w:val="42"/>
      </w:numPr>
    </w:pPr>
  </w:style>
  <w:style w:type="numbering" w:customStyle="1" w:styleId="WWNum63">
    <w:name w:val="WWNum63"/>
    <w:basedOn w:val="Bezlisty"/>
    <w:rsid w:val="00477E7E"/>
    <w:pPr>
      <w:numPr>
        <w:numId w:val="43"/>
      </w:numPr>
    </w:pPr>
  </w:style>
  <w:style w:type="character" w:customStyle="1" w:styleId="AkapitzlistZnak">
    <w:name w:val="Akapit z listą Znak"/>
    <w:aliases w:val="normalny tekst Znak,L1 Znak,Numerowanie Znak,List Paragraph Znak,2 heading Znak,A_wyliczenie Znak,K-P_odwolanie Znak,Akapit z listą5 Znak,maz_wyliczenie Znak,opis dzialania Znak,Jasna siatka — akcent 3 Znak,T_SZ_List Paragraph Znak"/>
    <w:link w:val="Akapitzlist"/>
    <w:uiPriority w:val="34"/>
    <w:qFormat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  <w:style w:type="character" w:customStyle="1" w:styleId="TekstpodstawowyZnak">
    <w:name w:val="Tekst podstawowy Znak"/>
    <w:link w:val="Tekstpodstawowy"/>
    <w:qFormat/>
    <w:rsid w:val="00664533"/>
    <w:rPr>
      <w:rFonts w:ascii="Times New Roman" w:eastAsia="Times New Roman" w:hAnsi="Times New Roman"/>
      <w:b/>
      <w:sz w:val="24"/>
    </w:rPr>
  </w:style>
  <w:style w:type="paragraph" w:styleId="Tekstpodstawowy">
    <w:name w:val="Body Text"/>
    <w:basedOn w:val="Normalny"/>
    <w:link w:val="TekstpodstawowyZnak"/>
    <w:rsid w:val="00664533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1">
    <w:name w:val="Tekst podstawowy Znak1"/>
    <w:uiPriority w:val="99"/>
    <w:semiHidden/>
    <w:rsid w:val="00664533"/>
    <w:rPr>
      <w:sz w:val="22"/>
      <w:szCs w:val="22"/>
      <w:lang w:eastAsia="en-US"/>
    </w:rPr>
  </w:style>
  <w:style w:type="character" w:customStyle="1" w:styleId="Nagwek7Znak">
    <w:name w:val="Nagłówek 7 Znak"/>
    <w:link w:val="Nagwek7"/>
    <w:uiPriority w:val="99"/>
    <w:qFormat/>
    <w:rsid w:val="005529BF"/>
    <w:rPr>
      <w:rFonts w:ascii="Calibri" w:eastAsia="Times New Roman" w:hAnsi="Calibri" w:cs="Times New Roman"/>
      <w:sz w:val="24"/>
      <w:szCs w:val="24"/>
      <w:lang w:eastAsia="en-US"/>
    </w:rPr>
  </w:style>
  <w:style w:type="character" w:styleId="Pogrubienie">
    <w:name w:val="Strong"/>
    <w:uiPriority w:val="22"/>
    <w:qFormat/>
    <w:rsid w:val="00EC0FBB"/>
    <w:rPr>
      <w:b/>
      <w:bCs/>
    </w:rPr>
  </w:style>
  <w:style w:type="paragraph" w:styleId="Bezodstpw">
    <w:name w:val="No Spacing"/>
    <w:uiPriority w:val="1"/>
    <w:qFormat/>
    <w:rsid w:val="00663610"/>
    <w:rPr>
      <w:rFonts w:eastAsia="Times New Roman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54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1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81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2F370-194F-46F7-AEED-9D12E5EE0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1973</Words>
  <Characters>11839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Lisiewicz</dc:creator>
  <cp:lastModifiedBy>Damian Szuszkiewicz</cp:lastModifiedBy>
  <cp:revision>2</cp:revision>
  <cp:lastPrinted>2020-07-16T10:54:00Z</cp:lastPrinted>
  <dcterms:created xsi:type="dcterms:W3CDTF">2025-02-03T22:28:00Z</dcterms:created>
  <dcterms:modified xsi:type="dcterms:W3CDTF">2025-02-03T22:28:00Z</dcterms:modified>
</cp:coreProperties>
</file>