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8D9" w:rsidRDefault="005958D9" w:rsidP="005958D9">
      <w:pPr>
        <w:tabs>
          <w:tab w:val="left" w:pos="142"/>
        </w:tabs>
        <w:ind w:left="-142"/>
        <w:jc w:val="both"/>
      </w:pPr>
      <w:r w:rsidRPr="009966C0">
        <w:rPr>
          <w:rFonts w:ascii="Arial" w:hAnsi="Arial" w:cs="Arial"/>
          <w:i/>
          <w:sz w:val="20"/>
        </w:rPr>
        <w:t>BZP.271.</w:t>
      </w:r>
      <w:r>
        <w:rPr>
          <w:rFonts w:ascii="Arial" w:hAnsi="Arial" w:cs="Arial"/>
          <w:i/>
          <w:sz w:val="20"/>
        </w:rPr>
        <w:t>17.2025</w:t>
      </w:r>
      <w:r>
        <w:rPr>
          <w:rFonts w:ascii="Arial" w:hAnsi="Arial" w:cs="Arial"/>
          <w:i/>
          <w:sz w:val="20"/>
        </w:rPr>
        <w:t xml:space="preserve">                                                                                                    Załącznik Nr 1 do SWZ</w:t>
      </w:r>
      <w:r>
        <w:rPr>
          <w:rFonts w:ascii="Arial" w:hAnsi="Arial" w:cs="Arial"/>
          <w:sz w:val="20"/>
        </w:rPr>
        <w:t xml:space="preserve">  </w:t>
      </w:r>
    </w:p>
    <w:p w:rsidR="005958D9" w:rsidRDefault="005958D9" w:rsidP="005958D9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5958D9" w:rsidRDefault="005958D9" w:rsidP="005958D9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5958D9" w:rsidRDefault="005958D9" w:rsidP="005958D9">
      <w:pPr>
        <w:tabs>
          <w:tab w:val="left" w:pos="142"/>
        </w:tabs>
        <w:ind w:left="-142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20"/>
        </w:rPr>
        <w:t>FORMULARZ OFERTOWY</w:t>
      </w:r>
    </w:p>
    <w:p w:rsidR="005958D9" w:rsidRDefault="005958D9" w:rsidP="005958D9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14"/>
          <w:szCs w:val="14"/>
        </w:rPr>
      </w:pPr>
    </w:p>
    <w:p w:rsidR="005958D9" w:rsidRDefault="005958D9" w:rsidP="005958D9">
      <w:p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postępowaniu o udzielenie zamówienia publicznego pn.</w:t>
      </w:r>
    </w:p>
    <w:p w:rsidR="005958D9" w:rsidRPr="005958D9" w:rsidRDefault="005958D9" w:rsidP="005958D9">
      <w:pPr>
        <w:ind w:left="567"/>
        <w:jc w:val="center"/>
        <w:rPr>
          <w:rFonts w:ascii="Open Sans" w:hAnsi="Open Sans" w:cs="Open Sans"/>
          <w:b/>
          <w:sz w:val="22"/>
          <w:szCs w:val="22"/>
        </w:rPr>
      </w:pPr>
      <w:r w:rsidRPr="005958D9">
        <w:rPr>
          <w:rFonts w:ascii="Open Sans" w:hAnsi="Open Sans" w:cs="Open Sans"/>
          <w:b/>
          <w:sz w:val="22"/>
          <w:szCs w:val="22"/>
        </w:rPr>
        <w:t xml:space="preserve">Usuwanie uszkodzeń występujących w jezdniach o nawierzchniach </w:t>
      </w:r>
    </w:p>
    <w:p w:rsidR="005958D9" w:rsidRPr="005958D9" w:rsidRDefault="005958D9" w:rsidP="005958D9">
      <w:pPr>
        <w:rPr>
          <w:rFonts w:ascii="Open Sans" w:hAnsi="Open Sans" w:cs="Open Sans"/>
          <w:b/>
          <w:sz w:val="22"/>
          <w:szCs w:val="22"/>
        </w:rPr>
      </w:pPr>
      <w:r w:rsidRPr="005958D9">
        <w:rPr>
          <w:rFonts w:ascii="Open Sans" w:hAnsi="Open Sans" w:cs="Open Sans"/>
          <w:b/>
          <w:sz w:val="22"/>
          <w:szCs w:val="22"/>
        </w:rPr>
        <w:t xml:space="preserve">mineralno-asfaltowych zlokalizowanych na terenie miasta Gorzowa Wlkp. w latach 2025-2027 </w:t>
      </w:r>
    </w:p>
    <w:p w:rsidR="005958D9" w:rsidRDefault="005958D9" w:rsidP="005958D9">
      <w:pPr>
        <w:spacing w:line="276" w:lineRule="auto"/>
        <w:jc w:val="center"/>
        <w:rPr>
          <w:sz w:val="14"/>
          <w:szCs w:val="14"/>
        </w:rPr>
      </w:pPr>
    </w:p>
    <w:p w:rsidR="005958D9" w:rsidRDefault="005958D9" w:rsidP="005958D9">
      <w:pPr>
        <w:rPr>
          <w:rFonts w:ascii="Arial" w:hAnsi="Arial" w:cs="Arial"/>
          <w:b/>
          <w:bCs/>
          <w:sz w:val="22"/>
          <w:szCs w:val="22"/>
        </w:rPr>
      </w:pPr>
    </w:p>
    <w:p w:rsidR="005958D9" w:rsidRDefault="005958D9" w:rsidP="005958D9">
      <w:pPr>
        <w:jc w:val="center"/>
        <w:rPr>
          <w:sz w:val="22"/>
          <w:szCs w:val="22"/>
        </w:rPr>
      </w:pPr>
    </w:p>
    <w:p w:rsidR="005958D9" w:rsidRPr="00F526C3" w:rsidRDefault="005958D9" w:rsidP="005958D9">
      <w:pPr>
        <w:widowControl/>
        <w:spacing w:line="360" w:lineRule="auto"/>
        <w:rPr>
          <w:rFonts w:ascii="Arial" w:hAnsi="Arial" w:cs="Arial"/>
          <w:sz w:val="22"/>
          <w:szCs w:val="22"/>
        </w:rPr>
      </w:pPr>
      <w:r w:rsidRPr="00F526C3">
        <w:rPr>
          <w:rFonts w:ascii="Arial" w:hAnsi="Arial" w:cs="Arial"/>
          <w:b/>
          <w:sz w:val="22"/>
          <w:szCs w:val="22"/>
          <w:u w:val="single"/>
        </w:rPr>
        <w:t>I. Dane Wykonawcy</w:t>
      </w:r>
      <w:r w:rsidRPr="00F526C3">
        <w:rPr>
          <w:sz w:val="22"/>
          <w:szCs w:val="22"/>
        </w:rPr>
        <w:t>:</w:t>
      </w:r>
      <w:r w:rsidRPr="00F526C3">
        <w:rPr>
          <w:rStyle w:val="Zakotwiczenieprzypisudolnego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5958D9" w:rsidTr="00547C27">
        <w:trPr>
          <w:trHeight w:val="57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8D9" w:rsidRDefault="005958D9" w:rsidP="00547C27">
            <w:r>
              <w:rPr>
                <w:rFonts w:ascii="Arial" w:hAnsi="Arial" w:cs="Arial"/>
                <w:sz w:val="20"/>
              </w:rPr>
              <w:t xml:space="preserve">NAZWA WYKONAWCY 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8D9" w:rsidRDefault="005958D9" w:rsidP="00547C27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5958D9" w:rsidRDefault="005958D9" w:rsidP="00547C27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5958D9" w:rsidTr="00547C27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8D9" w:rsidRDefault="005958D9" w:rsidP="00547C27">
            <w:r>
              <w:rPr>
                <w:rFonts w:ascii="Arial" w:hAnsi="Arial" w:cs="Arial"/>
                <w:sz w:val="20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8D9" w:rsidRDefault="005958D9" w:rsidP="00547C27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5958D9" w:rsidRDefault="005958D9" w:rsidP="00547C27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5958D9" w:rsidTr="00547C27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8D9" w:rsidRDefault="005958D9" w:rsidP="00547C27">
            <w:r>
              <w:rPr>
                <w:rFonts w:ascii="Arial" w:hAnsi="Arial" w:cs="Arial"/>
                <w:sz w:val="20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8D9" w:rsidRDefault="005958D9" w:rsidP="00547C27">
            <w:pPr>
              <w:snapToGrid w:val="0"/>
              <w:ind w:left="567"/>
              <w:rPr>
                <w:rFonts w:ascii="Arial" w:hAnsi="Arial" w:cs="Arial"/>
                <w:sz w:val="20"/>
                <w:lang w:val="de-DE"/>
              </w:rPr>
            </w:pPr>
          </w:p>
          <w:p w:rsidR="005958D9" w:rsidRDefault="005958D9" w:rsidP="00547C27">
            <w:pPr>
              <w:ind w:left="567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5958D9" w:rsidTr="00547C27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8D9" w:rsidRDefault="005958D9" w:rsidP="00547C27">
            <w:r>
              <w:rPr>
                <w:rFonts w:ascii="Arial" w:hAnsi="Arial" w:cs="Arial"/>
                <w:sz w:val="20"/>
              </w:rPr>
              <w:t>Nr NIP,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8D9" w:rsidRDefault="005958D9" w:rsidP="00547C27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</w:tbl>
    <w:p w:rsidR="005958D9" w:rsidRDefault="005958D9" w:rsidP="005958D9">
      <w:pPr>
        <w:rPr>
          <w:rFonts w:ascii="Arial" w:hAnsi="Arial" w:cs="Arial"/>
          <w:sz w:val="20"/>
        </w:rPr>
      </w:pPr>
    </w:p>
    <w:p w:rsidR="005958D9" w:rsidRDefault="005958D9" w:rsidP="005958D9">
      <w:pPr>
        <w:ind w:left="22" w:right="273"/>
      </w:pPr>
      <w:r>
        <w:rPr>
          <w:rFonts w:ascii="Arial" w:hAnsi="Arial" w:cs="Arial"/>
          <w:sz w:val="20"/>
        </w:rPr>
        <w:t>Osoba upoważniona do reprezentowania Wykonawcy w sprawie niniejszej oferty:</w:t>
      </w:r>
    </w:p>
    <w:p w:rsidR="005958D9" w:rsidRDefault="005958D9" w:rsidP="005958D9">
      <w:pPr>
        <w:ind w:left="22" w:right="273"/>
        <w:rPr>
          <w:rFonts w:ascii="Arial" w:hAnsi="Arial" w:cs="Arial"/>
          <w:sz w:val="12"/>
          <w:szCs w:val="12"/>
        </w:rPr>
      </w:pPr>
    </w:p>
    <w:tbl>
      <w:tblPr>
        <w:tblW w:w="9602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120"/>
        <w:gridCol w:w="3230"/>
        <w:gridCol w:w="3252"/>
      </w:tblGrid>
      <w:tr w:rsidR="005958D9" w:rsidTr="00547C2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D9" w:rsidRDefault="005958D9" w:rsidP="00547C27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 xml:space="preserve">Nazwisko i imię </w:t>
            </w:r>
          </w:p>
        </w:tc>
        <w:tc>
          <w:tcPr>
            <w:tcW w:w="6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D9" w:rsidRDefault="005958D9" w:rsidP="00547C27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5958D9" w:rsidTr="00547C2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D9" w:rsidRDefault="005958D9" w:rsidP="00547C27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D9" w:rsidRDefault="005958D9" w:rsidP="00547C27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D9" w:rsidRDefault="005958D9" w:rsidP="00547C27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5958D9" w:rsidTr="00547C2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D9" w:rsidRDefault="005958D9" w:rsidP="00547C27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 xml:space="preserve">E-mail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D9" w:rsidRDefault="005958D9" w:rsidP="00547C27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D9" w:rsidRDefault="005958D9" w:rsidP="00547C27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5958D9" w:rsidRDefault="005958D9" w:rsidP="005958D9">
      <w:pPr>
        <w:rPr>
          <w:rFonts w:ascii="Arial" w:hAnsi="Arial" w:cs="Arial"/>
          <w:sz w:val="20"/>
        </w:rPr>
      </w:pPr>
    </w:p>
    <w:p w:rsidR="005958D9" w:rsidRPr="00F526C3" w:rsidRDefault="005958D9" w:rsidP="005958D9">
      <w:pPr>
        <w:rPr>
          <w:sz w:val="22"/>
          <w:szCs w:val="22"/>
        </w:rPr>
      </w:pPr>
      <w:r>
        <w:rPr>
          <w:rFonts w:ascii="Arial" w:hAnsi="Arial" w:cs="Arial"/>
          <w:sz w:val="20"/>
        </w:rPr>
        <w:br/>
      </w:r>
      <w:r w:rsidRPr="00F526C3">
        <w:rPr>
          <w:rFonts w:ascii="Arial" w:hAnsi="Arial" w:cs="Arial"/>
          <w:b/>
          <w:sz w:val="22"/>
          <w:szCs w:val="22"/>
        </w:rPr>
        <w:t>II.</w:t>
      </w:r>
      <w:r>
        <w:rPr>
          <w:rFonts w:ascii="Arial" w:hAnsi="Arial" w:cs="Arial"/>
          <w:sz w:val="22"/>
          <w:szCs w:val="22"/>
        </w:rPr>
        <w:t xml:space="preserve"> </w:t>
      </w:r>
      <w:r w:rsidRPr="00F526C3">
        <w:rPr>
          <w:rFonts w:ascii="Arial" w:hAnsi="Arial" w:cs="Arial"/>
          <w:b/>
          <w:sz w:val="22"/>
          <w:szCs w:val="22"/>
          <w:u w:val="single"/>
        </w:rPr>
        <w:t>O</w:t>
      </w:r>
      <w:r>
        <w:rPr>
          <w:rFonts w:ascii="Arial" w:hAnsi="Arial" w:cs="Arial"/>
          <w:b/>
          <w:sz w:val="22"/>
          <w:szCs w:val="22"/>
          <w:u w:val="single"/>
        </w:rPr>
        <w:t xml:space="preserve">ferujemy realizację zamówienia </w:t>
      </w:r>
      <w:r w:rsidRPr="00F526C3">
        <w:rPr>
          <w:rFonts w:ascii="Arial" w:hAnsi="Arial" w:cs="Arial"/>
          <w:b/>
          <w:sz w:val="22"/>
          <w:szCs w:val="22"/>
          <w:u w:val="single"/>
        </w:rPr>
        <w:t>na następujących warunkach</w:t>
      </w:r>
      <w:r w:rsidRPr="00F526C3">
        <w:rPr>
          <w:rFonts w:ascii="Arial" w:hAnsi="Arial" w:cs="Arial"/>
          <w:b/>
          <w:sz w:val="22"/>
          <w:szCs w:val="22"/>
        </w:rPr>
        <w:t xml:space="preserve">:  </w:t>
      </w:r>
    </w:p>
    <w:p w:rsidR="005958D9" w:rsidRDefault="005958D9" w:rsidP="005958D9">
      <w:pPr>
        <w:spacing w:line="276" w:lineRule="auto"/>
        <w:rPr>
          <w:rFonts w:ascii="Arial" w:eastAsia="Arial" w:hAnsi="Arial" w:cs="Arial"/>
          <w:b/>
          <w:sz w:val="20"/>
        </w:rPr>
      </w:pPr>
    </w:p>
    <w:p w:rsidR="005958D9" w:rsidRDefault="005958D9" w:rsidP="005958D9">
      <w:pPr>
        <w:spacing w:line="276" w:lineRule="auto"/>
        <w:rPr>
          <w:rFonts w:ascii="Arial" w:hAnsi="Arial" w:cs="Arial"/>
          <w:sz w:val="20"/>
        </w:rPr>
      </w:pPr>
    </w:p>
    <w:p w:rsidR="005958D9" w:rsidRDefault="005958D9" w:rsidP="005958D9">
      <w:pPr>
        <w:pStyle w:val="Akapitzlist1"/>
        <w:spacing w:after="0" w:line="360" w:lineRule="auto"/>
        <w:ind w:left="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1. CENA OFERTOWA </w:t>
      </w:r>
      <w:r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color w:val="000000"/>
          <w:sz w:val="20"/>
        </w:rPr>
        <w:t>zgodnie z wypełnioną</w:t>
      </w:r>
      <w:r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b/>
          <w:i/>
          <w:color w:val="000000"/>
          <w:sz w:val="20"/>
        </w:rPr>
        <w:t>TER</w:t>
      </w:r>
      <w:r>
        <w:rPr>
          <w:rFonts w:ascii="Arial" w:hAnsi="Arial" w:cs="Arial"/>
          <w:i/>
          <w:color w:val="000000"/>
          <w:sz w:val="20"/>
        </w:rPr>
        <w:t>)</w:t>
      </w:r>
      <w:r>
        <w:rPr>
          <w:rFonts w:ascii="Arial" w:hAnsi="Arial" w:cs="Arial"/>
          <w:b/>
          <w:color w:val="000000"/>
          <w:sz w:val="20"/>
        </w:rPr>
        <w:t>:</w:t>
      </w:r>
    </w:p>
    <w:p w:rsidR="005958D9" w:rsidRDefault="005958D9" w:rsidP="005958D9">
      <w:pPr>
        <w:pStyle w:val="Akapitzlist1"/>
        <w:spacing w:after="0" w:line="360" w:lineRule="auto"/>
        <w:rPr>
          <w:rFonts w:ascii="Arial" w:eastAsia="Arial" w:hAnsi="Arial" w:cs="Arial"/>
          <w:b/>
          <w:sz w:val="20"/>
          <w:vertAlign w:val="superscript"/>
        </w:rPr>
      </w:pPr>
      <w:r>
        <w:rPr>
          <w:rFonts w:ascii="Arial" w:hAnsi="Arial" w:cs="Arial"/>
          <w:b/>
          <w:color w:val="000000"/>
          <w:sz w:val="20"/>
        </w:rPr>
        <w:br/>
      </w:r>
      <w:r>
        <w:rPr>
          <w:rFonts w:ascii="Arial" w:eastAsia="Arial" w:hAnsi="Arial" w:cs="Arial"/>
          <w:b/>
          <w:sz w:val="20"/>
        </w:rPr>
        <w:t xml:space="preserve">Brutto ……………………. PLN </w:t>
      </w:r>
      <w:r>
        <w:rPr>
          <w:rFonts w:ascii="Arial" w:eastAsia="Arial" w:hAnsi="Arial" w:cs="Arial"/>
          <w:b/>
          <w:sz w:val="20"/>
          <w:vertAlign w:val="superscript"/>
        </w:rPr>
        <w:t>*</w:t>
      </w:r>
    </w:p>
    <w:p w:rsidR="005958D9" w:rsidRDefault="005958D9" w:rsidP="005958D9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i/>
          <w:kern w:val="1"/>
          <w:sz w:val="16"/>
          <w:szCs w:val="16"/>
        </w:rPr>
      </w:pPr>
    </w:p>
    <w:p w:rsidR="005958D9" w:rsidRPr="00FC0D6A" w:rsidRDefault="005958D9" w:rsidP="005958D9">
      <w:pPr>
        <w:pStyle w:val="Akapitzlist1"/>
        <w:spacing w:after="0" w:line="360" w:lineRule="auto"/>
        <w:ind w:left="0"/>
        <w:rPr>
          <w:rFonts w:ascii="Arial" w:eastAsia="Arial" w:hAnsi="Arial" w:cs="Arial"/>
          <w:sz w:val="20"/>
        </w:rPr>
      </w:pPr>
      <w:r>
        <w:rPr>
          <w:rFonts w:ascii="Arial" w:hAnsi="Arial" w:cs="Arial"/>
          <w:bCs/>
          <w:i/>
          <w:kern w:val="1"/>
          <w:sz w:val="16"/>
          <w:szCs w:val="16"/>
        </w:rPr>
        <w:t>*</w:t>
      </w:r>
      <w:r w:rsidRPr="00182671">
        <w:rPr>
          <w:rFonts w:ascii="Arial" w:hAnsi="Arial" w:cs="Arial"/>
          <w:bCs/>
          <w:i/>
          <w:kern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</w:t>
      </w:r>
      <w:r w:rsidRPr="00FC0D6A">
        <w:rPr>
          <w:rFonts w:ascii="Arial" w:eastAsia="Arial" w:hAnsi="Arial" w:cs="Arial"/>
          <w:sz w:val="16"/>
          <w:szCs w:val="16"/>
        </w:rPr>
        <w:t xml:space="preserve">ależy załączyć </w:t>
      </w:r>
      <w:r>
        <w:rPr>
          <w:rFonts w:ascii="Arial" w:eastAsia="Arial" w:hAnsi="Arial" w:cs="Arial"/>
          <w:sz w:val="16"/>
          <w:szCs w:val="16"/>
        </w:rPr>
        <w:t>TER</w:t>
      </w:r>
    </w:p>
    <w:p w:rsidR="005958D9" w:rsidRDefault="005958D9" w:rsidP="005958D9">
      <w:pPr>
        <w:spacing w:line="276" w:lineRule="auto"/>
        <w:jc w:val="both"/>
        <w:rPr>
          <w:rFonts w:ascii="Arial" w:hAnsi="Arial" w:cs="Arial"/>
          <w:sz w:val="20"/>
        </w:rPr>
      </w:pPr>
    </w:p>
    <w:p w:rsidR="005958D9" w:rsidRPr="004E004B" w:rsidRDefault="005958D9" w:rsidP="005958D9">
      <w:pPr>
        <w:spacing w:line="276" w:lineRule="auto"/>
        <w:rPr>
          <w:rFonts w:ascii="Arial Narrow" w:hAnsi="Arial Narrow" w:cs="Arial"/>
          <w:b/>
          <w:szCs w:val="24"/>
          <w:lang w:eastAsia="pl-PL"/>
        </w:rPr>
      </w:pPr>
      <w:r w:rsidRPr="004E004B">
        <w:rPr>
          <w:rFonts w:ascii="Arial Narrow" w:hAnsi="Arial Narrow" w:cs="Arial"/>
          <w:b/>
          <w:szCs w:val="24"/>
          <w:lang w:eastAsia="pl-PL"/>
        </w:rPr>
        <w:t>III. Oświadczenia:</w:t>
      </w:r>
    </w:p>
    <w:p w:rsidR="005958D9" w:rsidRPr="004E004B" w:rsidRDefault="005958D9" w:rsidP="005958D9">
      <w:pPr>
        <w:widowControl/>
        <w:numPr>
          <w:ilvl w:val="0"/>
          <w:numId w:val="1"/>
        </w:numPr>
        <w:tabs>
          <w:tab w:val="left" w:pos="-142"/>
          <w:tab w:val="left" w:pos="284"/>
        </w:tabs>
        <w:suppressAutoHyphens w:val="0"/>
        <w:spacing w:after="40" w:line="276" w:lineRule="auto"/>
        <w:ind w:left="0" w:firstLine="0"/>
        <w:jc w:val="both"/>
        <w:rPr>
          <w:rFonts w:ascii="Arial Narrow" w:eastAsia="Calibri" w:hAnsi="Arial Narrow" w:cs="Arial"/>
          <w:szCs w:val="24"/>
          <w:lang w:val="x-none" w:eastAsia="x-none"/>
        </w:rPr>
      </w:pPr>
      <w:r w:rsidRPr="004E004B">
        <w:rPr>
          <w:rFonts w:ascii="Arial Narrow" w:eastAsia="Calibri" w:hAnsi="Arial Narrow" w:cs="Arial"/>
          <w:szCs w:val="24"/>
          <w:lang w:val="x-none" w:eastAsia="x-none"/>
        </w:rPr>
        <w:t>w cenie naszej oferty zostały uwzględnione wszystkie koszty wykonania zamówienia;</w:t>
      </w:r>
    </w:p>
    <w:p w:rsidR="005958D9" w:rsidRPr="004E004B" w:rsidRDefault="005958D9" w:rsidP="005958D9">
      <w:pPr>
        <w:widowControl/>
        <w:numPr>
          <w:ilvl w:val="0"/>
          <w:numId w:val="1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 Narrow" w:eastAsia="Calibri" w:hAnsi="Arial Narrow" w:cs="Arial"/>
          <w:szCs w:val="24"/>
          <w:lang w:val="x-none" w:eastAsia="x-none"/>
        </w:rPr>
      </w:pPr>
      <w:r w:rsidRPr="004E004B">
        <w:rPr>
          <w:rFonts w:ascii="Arial Narrow" w:eastAsia="Calibri" w:hAnsi="Arial Narrow" w:cs="Arial"/>
          <w:szCs w:val="24"/>
          <w:lang w:val="x-none" w:eastAsia="x-none"/>
        </w:rPr>
        <w:t>zapoznaliśmy się ze Specyfikacją Warunków Zamówienia</w:t>
      </w:r>
      <w:r w:rsidRPr="004E004B">
        <w:rPr>
          <w:rFonts w:ascii="Arial Narrow" w:eastAsia="Calibri" w:hAnsi="Arial Narrow" w:cs="Arial"/>
          <w:szCs w:val="24"/>
          <w:lang w:eastAsia="x-none"/>
        </w:rPr>
        <w:t>, w tym z warunkami przystąpienia do postępowania i nie wnosimy do nich zastrzeżeń oraz uzyskaliśmy wszystkie informacje niezbędne do prawidłowego przygotowania oferty:</w:t>
      </w:r>
    </w:p>
    <w:p w:rsidR="005958D9" w:rsidRPr="004E004B" w:rsidRDefault="005958D9" w:rsidP="005958D9">
      <w:pPr>
        <w:widowControl/>
        <w:numPr>
          <w:ilvl w:val="0"/>
          <w:numId w:val="1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 Narrow" w:eastAsia="Calibri" w:hAnsi="Arial Narrow" w:cs="Arial"/>
          <w:szCs w:val="24"/>
          <w:lang w:val="x-none" w:eastAsia="x-none"/>
        </w:rPr>
      </w:pPr>
      <w:r w:rsidRPr="004E004B">
        <w:rPr>
          <w:rFonts w:ascii="Arial Narrow" w:eastAsia="Calibri" w:hAnsi="Arial Narrow" w:cs="Arial"/>
          <w:szCs w:val="24"/>
          <w:lang w:eastAsia="x-none"/>
        </w:rPr>
        <w:t>załączony do SWZ projekt umowy został przez nas zaakceptowany i zobowiązujemy się, w przypadku wyboru naszej oferty, do zawarcia umowy w miejscu i terminie wyznaczonym przez zamawiającego;</w:t>
      </w:r>
    </w:p>
    <w:p w:rsidR="005958D9" w:rsidRPr="004E004B" w:rsidRDefault="005958D9" w:rsidP="005958D9">
      <w:pPr>
        <w:widowControl/>
        <w:numPr>
          <w:ilvl w:val="0"/>
          <w:numId w:val="1"/>
        </w:numPr>
        <w:tabs>
          <w:tab w:val="left" w:pos="-142"/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 Narrow" w:eastAsia="Calibri" w:hAnsi="Arial Narrow" w:cs="Arial"/>
          <w:szCs w:val="24"/>
          <w:lang w:val="x-none" w:eastAsia="x-none"/>
        </w:rPr>
      </w:pPr>
      <w:r w:rsidRPr="004E004B">
        <w:rPr>
          <w:rFonts w:ascii="Arial Narrow" w:eastAsia="Calibri" w:hAnsi="Arial Narrow" w:cs="Arial"/>
          <w:szCs w:val="24"/>
          <w:lang w:val="x-none" w:eastAsia="x-none"/>
        </w:rPr>
        <w:t xml:space="preserve"> uważamy się za związanych niniejszą ofertą na okres </w:t>
      </w:r>
      <w:r w:rsidRPr="004E004B">
        <w:rPr>
          <w:rFonts w:ascii="Arial Narrow" w:eastAsia="Calibri" w:hAnsi="Arial Narrow" w:cs="Arial"/>
          <w:b/>
          <w:szCs w:val="24"/>
          <w:lang w:val="x-none" w:eastAsia="x-none"/>
        </w:rPr>
        <w:t>30 dni</w:t>
      </w:r>
      <w:r w:rsidRPr="004E004B">
        <w:rPr>
          <w:rFonts w:ascii="Arial Narrow" w:eastAsia="Calibri" w:hAnsi="Arial Narrow" w:cs="Arial"/>
          <w:szCs w:val="24"/>
          <w:lang w:val="x-none" w:eastAsia="x-none"/>
        </w:rPr>
        <w:t xml:space="preserve"> licząc od dnia otwarcia ofert (włącznie z tym dniem);</w:t>
      </w:r>
    </w:p>
    <w:p w:rsidR="005958D9" w:rsidRPr="004E004B" w:rsidRDefault="005958D9" w:rsidP="005958D9">
      <w:pPr>
        <w:widowControl/>
        <w:numPr>
          <w:ilvl w:val="0"/>
          <w:numId w:val="1"/>
        </w:numPr>
        <w:tabs>
          <w:tab w:val="left" w:pos="-142"/>
          <w:tab w:val="left" w:pos="284"/>
        </w:tabs>
        <w:suppressAutoHyphens w:val="0"/>
        <w:spacing w:after="40" w:line="276" w:lineRule="auto"/>
        <w:ind w:left="0" w:firstLine="0"/>
        <w:jc w:val="both"/>
        <w:rPr>
          <w:rFonts w:ascii="Arial Narrow" w:eastAsia="Calibri" w:hAnsi="Arial Narrow" w:cs="Arial"/>
          <w:kern w:val="1"/>
          <w:szCs w:val="24"/>
          <w:lang w:val="x-none" w:eastAsia="x-none"/>
        </w:rPr>
      </w:pPr>
      <w:r w:rsidRPr="004E004B">
        <w:rPr>
          <w:rFonts w:ascii="Arial Narrow" w:eastAsia="Calibri" w:hAnsi="Arial Narrow" w:cs="Arial"/>
          <w:szCs w:val="24"/>
          <w:lang w:val="x-none" w:eastAsia="x-none"/>
        </w:rPr>
        <w:t xml:space="preserve"> </w:t>
      </w:r>
      <w:r w:rsidRPr="004E004B">
        <w:rPr>
          <w:rFonts w:ascii="Arial Narrow" w:eastAsia="Calibri" w:hAnsi="Arial Narrow" w:cs="Arial"/>
          <w:kern w:val="1"/>
          <w:szCs w:val="24"/>
          <w:lang w:eastAsia="x-none"/>
        </w:rPr>
        <w:t>ofertę składa: *</w:t>
      </w: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  <w:lang w:eastAsia="pl-PL"/>
        </w:rPr>
      </w:pP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sym w:font="Wingdings" w:char="F0A8"/>
      </w: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t xml:space="preserve"> mikroprzedsiębiorstwo,</w:t>
      </w: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 w:val="10"/>
          <w:szCs w:val="10"/>
          <w:lang w:eastAsia="pl-PL"/>
        </w:rPr>
      </w:pP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  <w:lang w:eastAsia="pl-PL"/>
        </w:rPr>
      </w:pP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lastRenderedPageBreak/>
        <w:sym w:font="Wingdings" w:char="F0A8"/>
      </w: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t xml:space="preserve"> małe przedsiębiorstwo,</w:t>
      </w: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 w:val="10"/>
          <w:szCs w:val="10"/>
          <w:lang w:eastAsia="pl-PL"/>
        </w:rPr>
      </w:pP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  <w:lang w:eastAsia="pl-PL"/>
        </w:rPr>
      </w:pP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sym w:font="Wingdings" w:char="F0A8"/>
      </w: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t xml:space="preserve"> średnie przedsiębiorstwo,</w:t>
      </w: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 w:val="10"/>
          <w:szCs w:val="10"/>
          <w:lang w:eastAsia="pl-PL"/>
        </w:rPr>
      </w:pP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  <w:lang w:eastAsia="pl-PL"/>
        </w:rPr>
      </w:pP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sym w:font="Wingdings" w:char="F0A8"/>
      </w: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t xml:space="preserve"> duże przedsiębiorstwo **</w:t>
      </w: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  <w:lang w:eastAsia="pl-PL"/>
        </w:rPr>
      </w:pP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sym w:font="Wingdings" w:char="F0A8"/>
      </w: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t xml:space="preserve">  jednoosobowa działalność gospodarcza</w:t>
      </w: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  <w:lang w:eastAsia="pl-PL"/>
        </w:rPr>
      </w:pP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sym w:font="Wingdings" w:char="F0A8"/>
      </w: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t xml:space="preserve">  osoba fizyczna nieprowadząca działalności gospodarczej</w:t>
      </w:r>
    </w:p>
    <w:p w:rsidR="005958D9" w:rsidRPr="004E004B" w:rsidRDefault="005958D9" w:rsidP="005958D9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  <w:lang w:eastAsia="pl-PL"/>
        </w:rPr>
      </w:pP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sym w:font="Wingdings" w:char="F0A8"/>
      </w: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t xml:space="preserve"> inny rodzaj</w:t>
      </w:r>
    </w:p>
    <w:p w:rsidR="005958D9" w:rsidRPr="004E004B" w:rsidRDefault="005958D9" w:rsidP="005958D9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0"/>
          <w:szCs w:val="10"/>
          <w:lang w:eastAsia="pl-PL"/>
        </w:rPr>
      </w:pPr>
    </w:p>
    <w:p w:rsidR="005958D9" w:rsidRPr="004E004B" w:rsidRDefault="005958D9" w:rsidP="005958D9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  <w:lang w:eastAsia="pl-PL"/>
        </w:rPr>
      </w:pPr>
      <w:r w:rsidRPr="004E004B">
        <w:rPr>
          <w:rFonts w:ascii="Arial Narrow" w:hAnsi="Arial Narrow" w:cs="Arial"/>
          <w:bCs/>
          <w:kern w:val="1"/>
          <w:szCs w:val="24"/>
          <w:lang w:eastAsia="pl-PL"/>
        </w:rPr>
        <w:t>Uwaga:</w:t>
      </w:r>
    </w:p>
    <w:p w:rsidR="005958D9" w:rsidRPr="004E004B" w:rsidRDefault="005958D9" w:rsidP="005958D9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1"/>
          <w:sz w:val="20"/>
          <w:lang w:eastAsia="pl-PL"/>
        </w:rPr>
      </w:pPr>
      <w:r w:rsidRPr="004E004B">
        <w:rPr>
          <w:rFonts w:ascii="Arial Narrow" w:hAnsi="Arial Narrow" w:cs="Arial"/>
          <w:bCs/>
          <w:i/>
          <w:kern w:val="1"/>
          <w:sz w:val="20"/>
          <w:lang w:eastAsia="pl-PL"/>
        </w:rPr>
        <w:t>* Powyższe informacje są wymagane wyłącznie do celów statystycznych.</w:t>
      </w:r>
    </w:p>
    <w:p w:rsidR="005958D9" w:rsidRPr="004E004B" w:rsidRDefault="005958D9" w:rsidP="005958D9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0"/>
          <w:lang w:eastAsia="pl-PL"/>
        </w:rPr>
      </w:pPr>
      <w:r w:rsidRPr="004E004B">
        <w:rPr>
          <w:rFonts w:ascii="Arial Narrow" w:hAnsi="Arial Narrow" w:cs="Arial"/>
          <w:bCs/>
          <w:kern w:val="1"/>
          <w:sz w:val="20"/>
          <w:lang w:eastAsia="pl-PL"/>
        </w:rPr>
        <w:t>** zaznaczyć odpowiednie</w:t>
      </w:r>
      <w:r w:rsidRPr="004E004B">
        <w:rPr>
          <w:rFonts w:ascii="Arial Narrow" w:hAnsi="Arial Narrow" w:cs="Arial"/>
          <w:szCs w:val="24"/>
        </w:rPr>
        <w:t xml:space="preserve">   </w:t>
      </w:r>
    </w:p>
    <w:p w:rsidR="005958D9" w:rsidRPr="004E004B" w:rsidRDefault="005958D9" w:rsidP="005958D9">
      <w:pPr>
        <w:ind w:left="360" w:hanging="360"/>
        <w:jc w:val="center"/>
        <w:rPr>
          <w:rFonts w:ascii="Arial Narrow" w:hAnsi="Arial Narrow" w:cs="Arial"/>
          <w:szCs w:val="24"/>
        </w:rPr>
      </w:pPr>
    </w:p>
    <w:p w:rsidR="005958D9" w:rsidRPr="004E004B" w:rsidRDefault="005958D9" w:rsidP="005958D9">
      <w:pPr>
        <w:spacing w:line="276" w:lineRule="auto"/>
        <w:ind w:left="142"/>
        <w:contextualSpacing/>
        <w:jc w:val="both"/>
        <w:rPr>
          <w:rFonts w:ascii="Arial Narrow" w:hAnsi="Arial Narrow"/>
          <w:szCs w:val="24"/>
        </w:rPr>
      </w:pPr>
      <w:r w:rsidRPr="004E004B">
        <w:rPr>
          <w:rFonts w:ascii="Arial Narrow" w:hAnsi="Arial Narrow" w:cs="Arial"/>
          <w:szCs w:val="24"/>
        </w:rPr>
        <w:t xml:space="preserve">6) Tajemnica przedsiębiorstwa </w:t>
      </w:r>
    </w:p>
    <w:p w:rsidR="005958D9" w:rsidRPr="004E004B" w:rsidRDefault="005958D9" w:rsidP="005958D9">
      <w:pPr>
        <w:widowControl/>
        <w:numPr>
          <w:ilvl w:val="0"/>
          <w:numId w:val="4"/>
        </w:numPr>
        <w:suppressAutoHyphens w:val="0"/>
        <w:spacing w:after="160" w:line="259" w:lineRule="auto"/>
        <w:ind w:left="993"/>
        <w:jc w:val="both"/>
        <w:rPr>
          <w:rFonts w:ascii="Arial Narrow" w:hAnsi="Arial Narrow"/>
          <w:szCs w:val="24"/>
        </w:rPr>
      </w:pPr>
      <w:r w:rsidRPr="004E004B">
        <w:rPr>
          <w:rFonts w:ascii="Arial Narrow" w:hAnsi="Arial Narrow" w:cs="Arial"/>
          <w:szCs w:val="24"/>
        </w:rPr>
        <w:t>Oświadczamy, że oferta nie zawiera informacji stanowiących tajemnicę przedsi</w:t>
      </w:r>
      <w:r>
        <w:rPr>
          <w:rFonts w:ascii="Arial Narrow" w:hAnsi="Arial Narrow" w:cs="Arial"/>
          <w:szCs w:val="24"/>
        </w:rPr>
        <w:t xml:space="preserve">ębiorstwa                   </w:t>
      </w:r>
      <w:r w:rsidRPr="004E004B">
        <w:rPr>
          <w:rFonts w:ascii="Arial Narrow" w:hAnsi="Arial Narrow" w:cs="Arial"/>
          <w:szCs w:val="24"/>
        </w:rPr>
        <w:t xml:space="preserve">w rozumieniu przepisów o zwalczaniu nieuczciwej konkurencji.  *        (*  </w:t>
      </w:r>
      <w:r w:rsidRPr="004E004B">
        <w:rPr>
          <w:rFonts w:ascii="Arial Narrow" w:hAnsi="Arial Narrow" w:cs="Arial"/>
          <w:i/>
          <w:szCs w:val="24"/>
        </w:rPr>
        <w:t>niepotrzebne skreślić</w:t>
      </w:r>
      <w:r w:rsidRPr="004E004B">
        <w:rPr>
          <w:rFonts w:ascii="Arial Narrow" w:hAnsi="Arial Narrow" w:cs="Arial"/>
          <w:szCs w:val="24"/>
        </w:rPr>
        <w:t>)</w:t>
      </w:r>
    </w:p>
    <w:p w:rsidR="005958D9" w:rsidRPr="004E004B" w:rsidRDefault="005958D9" w:rsidP="005958D9">
      <w:pPr>
        <w:widowControl/>
        <w:numPr>
          <w:ilvl w:val="0"/>
          <w:numId w:val="3"/>
        </w:numPr>
        <w:suppressAutoHyphens w:val="0"/>
        <w:spacing w:after="160" w:line="259" w:lineRule="auto"/>
        <w:ind w:left="993"/>
        <w:rPr>
          <w:rFonts w:ascii="Arial Narrow" w:hAnsi="Arial Narrow"/>
          <w:szCs w:val="24"/>
        </w:rPr>
      </w:pPr>
      <w:r w:rsidRPr="004E004B">
        <w:rPr>
          <w:rFonts w:ascii="Arial Narrow" w:hAnsi="Arial Narrow" w:cs="Arial"/>
          <w:szCs w:val="24"/>
        </w:rPr>
        <w:t xml:space="preserve">Oświadczamy, że oferta zawiera informacje stanowiące tajemnicę przedsiębiorstwa w rozumieniu przepisów o zwalczaniu nieuczciwej konkurencji.  *       (* </w:t>
      </w:r>
      <w:r w:rsidRPr="004E004B">
        <w:rPr>
          <w:rFonts w:ascii="Arial Narrow" w:hAnsi="Arial Narrow" w:cs="Arial"/>
          <w:i/>
          <w:szCs w:val="24"/>
        </w:rPr>
        <w:t xml:space="preserve">niepotrzebne skreślić) </w:t>
      </w:r>
    </w:p>
    <w:p w:rsidR="005958D9" w:rsidRPr="004E004B" w:rsidRDefault="005958D9" w:rsidP="005958D9">
      <w:pPr>
        <w:widowControl/>
        <w:suppressAutoHyphens w:val="0"/>
        <w:ind w:left="993"/>
        <w:jc w:val="both"/>
        <w:rPr>
          <w:rFonts w:ascii="Arial Narrow" w:hAnsi="Arial Narrow" w:cs="Arial"/>
          <w:szCs w:val="24"/>
        </w:rPr>
      </w:pPr>
    </w:p>
    <w:p w:rsidR="005958D9" w:rsidRPr="004E004B" w:rsidRDefault="005958D9" w:rsidP="005958D9">
      <w:pPr>
        <w:widowControl/>
        <w:suppressAutoHyphens w:val="0"/>
        <w:rPr>
          <w:rFonts w:ascii="Arial Narrow" w:hAnsi="Arial Narrow" w:cs="Arial"/>
          <w:szCs w:val="24"/>
        </w:rPr>
      </w:pPr>
      <w:r w:rsidRPr="004E004B">
        <w:rPr>
          <w:rFonts w:ascii="Arial Narrow" w:eastAsia="Arial" w:hAnsi="Arial Narrow" w:cs="Arial"/>
          <w:szCs w:val="24"/>
        </w:rPr>
        <w:t xml:space="preserve">      </w:t>
      </w:r>
      <w:r w:rsidRPr="004E004B">
        <w:rPr>
          <w:rFonts w:ascii="Arial Narrow" w:hAnsi="Arial Narrow" w:cs="Arial"/>
          <w:szCs w:val="24"/>
        </w:rPr>
        <w:t xml:space="preserve">Informacje takie zawarte są w następujących dokumentach: </w:t>
      </w:r>
    </w:p>
    <w:p w:rsidR="005958D9" w:rsidRPr="004E004B" w:rsidRDefault="005958D9" w:rsidP="005958D9">
      <w:pPr>
        <w:widowControl/>
        <w:suppressAutoHyphens w:val="0"/>
        <w:rPr>
          <w:rFonts w:ascii="Arial Narrow" w:hAnsi="Arial Narrow"/>
          <w:szCs w:val="24"/>
        </w:rPr>
      </w:pPr>
      <w:r w:rsidRPr="004E004B">
        <w:rPr>
          <w:rFonts w:ascii="Arial Narrow" w:hAnsi="Arial Narrow" w:cs="Arial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958D9" w:rsidRPr="004E004B" w:rsidRDefault="005958D9" w:rsidP="005958D9">
      <w:pPr>
        <w:widowControl/>
        <w:tabs>
          <w:tab w:val="left" w:pos="284"/>
        </w:tabs>
        <w:suppressAutoHyphens w:val="0"/>
        <w:contextualSpacing/>
        <w:rPr>
          <w:rFonts w:ascii="Arial Narrow" w:eastAsia="Arial" w:hAnsi="Arial Narrow" w:cs="Arial"/>
          <w:b/>
          <w:szCs w:val="24"/>
        </w:rPr>
      </w:pPr>
    </w:p>
    <w:p w:rsidR="005958D9" w:rsidRPr="004E004B" w:rsidRDefault="005958D9" w:rsidP="005958D9">
      <w:pPr>
        <w:widowControl/>
        <w:tabs>
          <w:tab w:val="left" w:pos="284"/>
        </w:tabs>
        <w:suppressAutoHyphens w:val="0"/>
        <w:contextualSpacing/>
        <w:jc w:val="both"/>
        <w:rPr>
          <w:rFonts w:ascii="Arial Narrow" w:eastAsia="Calibri" w:hAnsi="Arial Narrow" w:cs="Arial"/>
          <w:szCs w:val="24"/>
          <w:lang w:eastAsia="en-US"/>
        </w:rPr>
      </w:pPr>
      <w:r w:rsidRPr="004E004B">
        <w:rPr>
          <w:rFonts w:ascii="Arial Narrow" w:eastAsia="Arial" w:hAnsi="Arial Narrow" w:cs="Arial"/>
          <w:szCs w:val="24"/>
          <w:u w:val="single"/>
        </w:rPr>
        <w:t>Uwaga:</w:t>
      </w:r>
      <w:r w:rsidRPr="004E004B">
        <w:rPr>
          <w:rFonts w:ascii="Arial Narrow" w:eastAsia="Arial" w:hAnsi="Arial Narrow" w:cs="Arial"/>
          <w:b/>
          <w:szCs w:val="24"/>
        </w:rPr>
        <w:t xml:space="preserve"> </w:t>
      </w:r>
      <w:r w:rsidRPr="004E004B">
        <w:rPr>
          <w:rFonts w:ascii="Arial Narrow" w:eastAsia="Arial" w:hAnsi="Arial Narrow" w:cs="Arial"/>
          <w:szCs w:val="24"/>
        </w:rPr>
        <w:t>Załączyć</w:t>
      </w:r>
      <w:r w:rsidRPr="004E004B">
        <w:rPr>
          <w:rFonts w:ascii="Arial Narrow" w:eastAsia="Arial" w:hAnsi="Arial Narrow" w:cs="Arial"/>
          <w:b/>
          <w:szCs w:val="24"/>
        </w:rPr>
        <w:t xml:space="preserve"> </w:t>
      </w:r>
      <w:r w:rsidRPr="004E004B">
        <w:rPr>
          <w:rFonts w:ascii="Arial Narrow" w:eastAsia="Arial" w:hAnsi="Arial Narrow" w:cs="Arial"/>
          <w:szCs w:val="24"/>
        </w:rPr>
        <w:t>uzasadnienie</w:t>
      </w:r>
      <w:r w:rsidRPr="004E004B">
        <w:rPr>
          <w:rFonts w:ascii="Arial Narrow" w:eastAsia="Arial" w:hAnsi="Arial Narrow" w:cs="Arial"/>
          <w:b/>
          <w:szCs w:val="24"/>
        </w:rPr>
        <w:t xml:space="preserve"> </w:t>
      </w:r>
      <w:r w:rsidRPr="004E004B">
        <w:rPr>
          <w:rFonts w:ascii="Arial Narrow" w:eastAsia="Calibri" w:hAnsi="Arial Narrow" w:cs="Arial"/>
          <w:szCs w:val="24"/>
          <w:lang w:eastAsia="en-US"/>
        </w:rPr>
        <w:t>wykazujące, że zastrzeżone informacje stanowią tajemnicę przedsiębiorstwa.</w:t>
      </w:r>
    </w:p>
    <w:p w:rsidR="005958D9" w:rsidRPr="004E004B" w:rsidRDefault="005958D9" w:rsidP="005958D9">
      <w:pPr>
        <w:widowControl/>
        <w:tabs>
          <w:tab w:val="left" w:pos="284"/>
        </w:tabs>
        <w:suppressAutoHyphens w:val="0"/>
        <w:contextualSpacing/>
        <w:jc w:val="both"/>
        <w:rPr>
          <w:rFonts w:ascii="Arial Narrow" w:eastAsia="Arial" w:hAnsi="Arial Narrow" w:cs="Arial"/>
          <w:b/>
          <w:szCs w:val="24"/>
        </w:rPr>
      </w:pPr>
    </w:p>
    <w:p w:rsidR="005958D9" w:rsidRPr="00740029" w:rsidRDefault="005958D9" w:rsidP="005958D9">
      <w:pPr>
        <w:pStyle w:val="Tekstpodstawowywcity22"/>
        <w:tabs>
          <w:tab w:val="left" w:pos="-142"/>
          <w:tab w:val="left" w:pos="426"/>
        </w:tabs>
        <w:spacing w:after="0" w:line="240" w:lineRule="auto"/>
        <w:ind w:left="426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5958D9" w:rsidRPr="004E004B" w:rsidRDefault="005958D9" w:rsidP="005958D9">
      <w:pPr>
        <w:widowControl/>
        <w:tabs>
          <w:tab w:val="left" w:pos="284"/>
        </w:tabs>
        <w:suppressAutoHyphens w:val="0"/>
        <w:ind w:left="720"/>
        <w:contextualSpacing/>
        <w:rPr>
          <w:rFonts w:ascii="Arial Narrow" w:eastAsia="Arial" w:hAnsi="Arial Narrow" w:cs="Arial"/>
          <w:szCs w:val="24"/>
        </w:rPr>
      </w:pPr>
    </w:p>
    <w:p w:rsidR="005958D9" w:rsidRPr="004E004B" w:rsidRDefault="005958D9" w:rsidP="005958D9">
      <w:pPr>
        <w:widowControl/>
        <w:tabs>
          <w:tab w:val="left" w:pos="284"/>
        </w:tabs>
        <w:suppressAutoHyphens w:val="0"/>
        <w:spacing w:after="40"/>
        <w:ind w:left="10"/>
        <w:contextualSpacing/>
        <w:rPr>
          <w:rFonts w:ascii="Arial Narrow" w:eastAsia="Times New Roman" w:hAnsi="Arial Narrow" w:cs="Arial"/>
          <w:b/>
          <w:szCs w:val="24"/>
        </w:rPr>
      </w:pPr>
      <w:r w:rsidRPr="004E004B">
        <w:rPr>
          <w:rFonts w:ascii="Arial Narrow" w:eastAsia="Arial" w:hAnsi="Arial Narrow" w:cs="Arial"/>
          <w:b/>
          <w:szCs w:val="24"/>
        </w:rPr>
        <w:t xml:space="preserve">IV.  </w:t>
      </w:r>
      <w:r w:rsidRPr="004E004B">
        <w:rPr>
          <w:rFonts w:ascii="Arial Narrow" w:eastAsia="Times New Roman" w:hAnsi="Arial Narrow" w:cs="Arial"/>
          <w:b/>
          <w:szCs w:val="24"/>
        </w:rPr>
        <w:t>Ochrona   danych osobowych</w:t>
      </w:r>
    </w:p>
    <w:p w:rsidR="005958D9" w:rsidRPr="004E004B" w:rsidRDefault="005958D9" w:rsidP="005958D9">
      <w:pPr>
        <w:widowControl/>
        <w:tabs>
          <w:tab w:val="left" w:pos="284"/>
        </w:tabs>
        <w:suppressAutoHyphens w:val="0"/>
        <w:spacing w:after="40"/>
        <w:contextualSpacing/>
        <w:rPr>
          <w:rFonts w:ascii="Arial Narrow" w:eastAsia="Times New Roman" w:hAnsi="Arial Narrow" w:cs="Calibri"/>
          <w:szCs w:val="24"/>
        </w:rPr>
      </w:pPr>
    </w:p>
    <w:p w:rsidR="005958D9" w:rsidRPr="004E004B" w:rsidRDefault="005958D9" w:rsidP="005958D9">
      <w:pPr>
        <w:widowControl/>
        <w:suppressAutoHyphens w:val="0"/>
        <w:ind w:left="284"/>
        <w:jc w:val="both"/>
        <w:rPr>
          <w:rFonts w:ascii="Arial Narrow" w:eastAsia="Calibri" w:hAnsi="Arial Narrow" w:cs="Calibri"/>
          <w:szCs w:val="24"/>
          <w:lang w:val="x-none"/>
        </w:rPr>
      </w:pPr>
      <w:r w:rsidRPr="004E004B">
        <w:rPr>
          <w:rFonts w:ascii="Arial Narrow" w:eastAsia="Calibri" w:hAnsi="Arial Narrow" w:cs="Arial"/>
          <w:szCs w:val="24"/>
          <w:lang w:val="x-none"/>
        </w:rPr>
        <w:t xml:space="preserve">Oświadczam, że wypełniłem obowiązki informacyjne przewidziane w art. 13 lub art. 14 RODO </w:t>
      </w:r>
      <w:r w:rsidRPr="004E004B">
        <w:rPr>
          <w:rFonts w:ascii="Arial Narrow" w:eastAsia="Calibri" w:hAnsi="Arial Narrow" w:cs="Arial"/>
          <w:b/>
          <w:szCs w:val="24"/>
        </w:rPr>
        <w:t>*</w:t>
      </w:r>
      <w:r w:rsidRPr="004E004B">
        <w:rPr>
          <w:rFonts w:ascii="Arial Narrow" w:eastAsia="Calibri" w:hAnsi="Arial Narrow" w:cs="Arial"/>
          <w:b/>
          <w:szCs w:val="24"/>
          <w:lang w:val="x-none"/>
        </w:rPr>
        <w:t xml:space="preserve"> </w:t>
      </w:r>
      <w:r w:rsidRPr="004E004B">
        <w:rPr>
          <w:rFonts w:ascii="Arial Narrow" w:eastAsia="Calibri" w:hAnsi="Arial Narrow" w:cs="Arial"/>
          <w:b/>
          <w:szCs w:val="24"/>
        </w:rPr>
        <w:t xml:space="preserve"> </w:t>
      </w:r>
      <w:r w:rsidRPr="004E004B">
        <w:rPr>
          <w:rFonts w:ascii="Arial Narrow" w:eastAsia="Calibri" w:hAnsi="Arial Narrow" w:cs="Arial"/>
          <w:szCs w:val="24"/>
          <w:lang w:val="x-none"/>
        </w:rPr>
        <w:t>wobec osób fizycznych, od których dane osobowe bezpośrednio lub pośrednio pozyskałem w celu ubiegania się o udzielenie zamówienia publicznego w niniejszym postępowaniu *</w:t>
      </w:r>
    </w:p>
    <w:p w:rsidR="005958D9" w:rsidRPr="004E004B" w:rsidRDefault="005958D9" w:rsidP="005958D9">
      <w:pPr>
        <w:widowControl/>
        <w:suppressAutoHyphens w:val="0"/>
        <w:ind w:left="284"/>
        <w:jc w:val="both"/>
        <w:rPr>
          <w:rFonts w:ascii="Arial Narrow" w:eastAsia="Calibri" w:hAnsi="Arial Narrow" w:cs="Arial"/>
          <w:szCs w:val="24"/>
          <w:lang w:val="x-none"/>
        </w:rPr>
      </w:pPr>
    </w:p>
    <w:p w:rsidR="005958D9" w:rsidRPr="004E004B" w:rsidRDefault="005958D9" w:rsidP="005958D9">
      <w:pPr>
        <w:widowControl/>
        <w:suppressAutoHyphens w:val="0"/>
        <w:ind w:left="284" w:hanging="142"/>
        <w:jc w:val="both"/>
        <w:rPr>
          <w:rFonts w:ascii="Arial Narrow" w:eastAsia="Times New Roman" w:hAnsi="Arial Narrow" w:cs="Arial"/>
          <w:i/>
          <w:szCs w:val="24"/>
        </w:rPr>
      </w:pPr>
      <w:r w:rsidRPr="004E004B">
        <w:rPr>
          <w:rFonts w:ascii="Arial Narrow" w:eastAsia="Times New Roman" w:hAnsi="Arial Narrow" w:cs="Arial"/>
          <w:b/>
          <w:i/>
          <w:szCs w:val="24"/>
        </w:rPr>
        <w:t>*</w:t>
      </w:r>
      <w:r w:rsidRPr="004E004B">
        <w:rPr>
          <w:rFonts w:ascii="Arial Narrow" w:eastAsia="Times New Roman" w:hAnsi="Arial Narrow" w:cs="Arial"/>
          <w:i/>
          <w:szCs w:val="24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958D9" w:rsidRDefault="005958D9" w:rsidP="005958D9">
      <w:pPr>
        <w:suppressAutoHyphens w:val="0"/>
        <w:jc w:val="both"/>
        <w:rPr>
          <w:rFonts w:ascii="Arial Narrow" w:hAnsi="Arial Narrow" w:cs="Arial"/>
          <w:b/>
          <w:szCs w:val="24"/>
        </w:rPr>
      </w:pPr>
    </w:p>
    <w:p w:rsidR="005958D9" w:rsidRPr="004E004B" w:rsidRDefault="005958D9" w:rsidP="005958D9">
      <w:pPr>
        <w:suppressAutoHyphens w:val="0"/>
        <w:jc w:val="both"/>
        <w:rPr>
          <w:rFonts w:ascii="Arial Narrow" w:hAnsi="Arial Narrow" w:cs="Arial"/>
          <w:b/>
          <w:szCs w:val="24"/>
        </w:rPr>
      </w:pPr>
    </w:p>
    <w:p w:rsidR="005958D9" w:rsidRPr="004E004B" w:rsidRDefault="005958D9" w:rsidP="005958D9">
      <w:pPr>
        <w:suppressAutoHyphens w:val="0"/>
        <w:jc w:val="both"/>
        <w:rPr>
          <w:rFonts w:ascii="Arial Narrow" w:hAnsi="Arial Narrow" w:cs="Arial"/>
          <w:b/>
          <w:szCs w:val="24"/>
        </w:rPr>
      </w:pPr>
      <w:r w:rsidRPr="004E004B">
        <w:rPr>
          <w:rFonts w:ascii="Arial Narrow" w:hAnsi="Arial Narrow" w:cs="Arial"/>
          <w:b/>
          <w:szCs w:val="24"/>
        </w:rPr>
        <w:t>ZAŁĄCZNIKAMI DO NINIEJSZEJ OFERTY SĄ:</w:t>
      </w:r>
    </w:p>
    <w:p w:rsidR="005958D9" w:rsidRPr="004E004B" w:rsidRDefault="005958D9" w:rsidP="005958D9">
      <w:pPr>
        <w:suppressAutoHyphens w:val="0"/>
        <w:jc w:val="both"/>
        <w:rPr>
          <w:rFonts w:ascii="Arial Narrow" w:hAnsi="Arial Narrow"/>
          <w:szCs w:val="24"/>
        </w:rPr>
      </w:pPr>
    </w:p>
    <w:p w:rsidR="005958D9" w:rsidRPr="004E004B" w:rsidRDefault="005958D9" w:rsidP="005958D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after="160" w:line="259" w:lineRule="auto"/>
        <w:ind w:left="567"/>
        <w:rPr>
          <w:rFonts w:ascii="Arial Narrow" w:hAnsi="Arial Narrow"/>
          <w:szCs w:val="24"/>
          <w:lang w:val="x-none"/>
        </w:rPr>
      </w:pPr>
      <w:r w:rsidRPr="004E004B">
        <w:rPr>
          <w:rFonts w:ascii="Arial Narrow" w:hAnsi="Arial Narrow" w:cs="Arial"/>
          <w:szCs w:val="24"/>
          <w:lang w:val="x-none"/>
        </w:rPr>
        <w:t>...............................................................................................</w:t>
      </w:r>
    </w:p>
    <w:p w:rsidR="005958D9" w:rsidRPr="004E004B" w:rsidRDefault="005958D9" w:rsidP="005958D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after="160" w:line="259" w:lineRule="auto"/>
        <w:ind w:left="567"/>
        <w:rPr>
          <w:rFonts w:ascii="Arial Narrow" w:hAnsi="Arial Narrow"/>
          <w:szCs w:val="24"/>
          <w:lang w:val="x-none"/>
        </w:rPr>
      </w:pPr>
      <w:r w:rsidRPr="004E004B">
        <w:rPr>
          <w:rFonts w:ascii="Arial Narrow" w:hAnsi="Arial Narrow" w:cs="Arial"/>
          <w:szCs w:val="24"/>
          <w:lang w:val="x-none"/>
        </w:rPr>
        <w:t>................................................................................................</w:t>
      </w:r>
    </w:p>
    <w:p w:rsidR="005958D9" w:rsidRPr="005958D9" w:rsidRDefault="005958D9" w:rsidP="005958D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after="160" w:line="259" w:lineRule="auto"/>
        <w:ind w:left="567"/>
        <w:rPr>
          <w:rFonts w:ascii="Arial Narrow" w:hAnsi="Arial Narrow"/>
          <w:szCs w:val="24"/>
          <w:lang w:val="x-none"/>
        </w:rPr>
      </w:pPr>
      <w:r w:rsidRPr="004E004B">
        <w:rPr>
          <w:rFonts w:ascii="Arial Narrow" w:hAnsi="Arial Narrow" w:cs="Arial"/>
          <w:szCs w:val="24"/>
          <w:lang w:val="x-none"/>
        </w:rPr>
        <w:t>..............................................................................................</w:t>
      </w:r>
    </w:p>
    <w:p w:rsidR="005958D9" w:rsidRPr="004E004B" w:rsidRDefault="005958D9" w:rsidP="005958D9">
      <w:pPr>
        <w:rPr>
          <w:rFonts w:ascii="Arial Narrow" w:hAnsi="Arial Narrow" w:cs="Arial"/>
          <w:szCs w:val="24"/>
        </w:rPr>
      </w:pPr>
      <w:r w:rsidRPr="004E004B">
        <w:rPr>
          <w:rFonts w:ascii="Arial Narrow" w:hAnsi="Arial Narrow" w:cs="Arial"/>
          <w:szCs w:val="24"/>
        </w:rPr>
        <w:tab/>
      </w:r>
      <w:r w:rsidRPr="004E004B">
        <w:rPr>
          <w:rFonts w:ascii="Arial Narrow" w:hAnsi="Arial Narrow" w:cs="Arial"/>
          <w:szCs w:val="24"/>
        </w:rPr>
        <w:tab/>
      </w:r>
      <w:r w:rsidRPr="004E004B">
        <w:rPr>
          <w:rFonts w:ascii="Arial Narrow" w:hAnsi="Arial Narrow" w:cs="Arial"/>
          <w:szCs w:val="24"/>
        </w:rPr>
        <w:tab/>
      </w:r>
      <w:r w:rsidRPr="004E004B">
        <w:rPr>
          <w:rFonts w:ascii="Arial Narrow" w:hAnsi="Arial Narrow" w:cs="Arial"/>
          <w:szCs w:val="24"/>
        </w:rPr>
        <w:tab/>
      </w:r>
    </w:p>
    <w:p w:rsidR="005958D9" w:rsidRPr="004E004B" w:rsidRDefault="005958D9" w:rsidP="005958D9">
      <w:pPr>
        <w:rPr>
          <w:rFonts w:ascii="Arial Narrow" w:hAnsi="Arial Narrow" w:cs="Arial"/>
          <w:szCs w:val="24"/>
        </w:rPr>
      </w:pPr>
    </w:p>
    <w:p w:rsidR="005958D9" w:rsidRPr="004E004B" w:rsidRDefault="005958D9" w:rsidP="005958D9">
      <w:pPr>
        <w:rPr>
          <w:rFonts w:ascii="Arial Narrow" w:hAnsi="Arial Narrow" w:cs="Arial"/>
          <w:szCs w:val="24"/>
        </w:rPr>
      </w:pPr>
    </w:p>
    <w:p w:rsidR="005958D9" w:rsidRPr="004E004B" w:rsidRDefault="005958D9" w:rsidP="005958D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b/>
          <w:i/>
          <w:kern w:val="1"/>
          <w:szCs w:val="24"/>
          <w:lang w:bidi="hi-IN"/>
        </w:rPr>
      </w:pPr>
      <w:r w:rsidRPr="004E004B">
        <w:rPr>
          <w:rFonts w:ascii="Arial Narrow" w:eastAsia="Arial" w:hAnsi="Arial Narrow" w:cs="Open Sans"/>
          <w:b/>
          <w:i/>
          <w:kern w:val="1"/>
          <w:szCs w:val="24"/>
          <w:lang w:bidi="hi-IN"/>
        </w:rPr>
        <w:t>UWAGA!  Wypełniony dokument należy  podpisać kwalifikowanym podpisem elektronicznym lub podpisem zaufanym lub podpisem osobistym (patrz wyjaśnienia w SWZ).</w:t>
      </w:r>
    </w:p>
    <w:p w:rsidR="00DC440C" w:rsidRPr="005958D9" w:rsidRDefault="005958D9" w:rsidP="005958D9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b/>
          <w:szCs w:val="24"/>
          <w:u w:val="single"/>
        </w:rPr>
      </w:pPr>
      <w:r w:rsidRPr="004E004B">
        <w:rPr>
          <w:rFonts w:ascii="Arial Narrow" w:eastAsia="Arial" w:hAnsi="Arial Narrow" w:cs="Open Sans"/>
          <w:b/>
          <w:i/>
          <w:kern w:val="1"/>
          <w:szCs w:val="24"/>
          <w:lang w:bidi="hi-IN"/>
        </w:rPr>
        <w:t>Zamawiający zaleca zapi</w:t>
      </w:r>
      <w:r>
        <w:rPr>
          <w:rFonts w:ascii="Arial Narrow" w:eastAsia="Arial" w:hAnsi="Arial Narrow" w:cs="Open Sans"/>
          <w:b/>
          <w:i/>
          <w:kern w:val="1"/>
          <w:szCs w:val="24"/>
          <w:lang w:bidi="hi-IN"/>
        </w:rPr>
        <w:t>sanie dokumentu w formacie PDF.</w:t>
      </w:r>
      <w:bookmarkStart w:id="0" w:name="_GoBack"/>
      <w:bookmarkEnd w:id="0"/>
    </w:p>
    <w:sectPr w:rsidR="00DC440C" w:rsidRPr="005958D9" w:rsidSect="004D464A">
      <w:footerReference w:type="default" r:id="rId7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8D9" w:rsidRDefault="005958D9" w:rsidP="005958D9">
      <w:r>
        <w:separator/>
      </w:r>
    </w:p>
  </w:endnote>
  <w:endnote w:type="continuationSeparator" w:id="0">
    <w:p w:rsidR="005958D9" w:rsidRDefault="005958D9" w:rsidP="0059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029" w:rsidRDefault="005958D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740029" w:rsidRDefault="005958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8D9" w:rsidRDefault="005958D9" w:rsidP="005958D9">
      <w:r>
        <w:separator/>
      </w:r>
    </w:p>
  </w:footnote>
  <w:footnote w:type="continuationSeparator" w:id="0">
    <w:p w:rsidR="005958D9" w:rsidRDefault="005958D9" w:rsidP="005958D9">
      <w:r>
        <w:continuationSeparator/>
      </w:r>
    </w:p>
  </w:footnote>
  <w:footnote w:id="1">
    <w:p w:rsidR="005958D9" w:rsidRDefault="005958D9" w:rsidP="005958D9">
      <w:pPr>
        <w:pStyle w:val="Tekstprzypisudolnego"/>
        <w:ind w:left="142" w:hanging="142"/>
        <w:rPr>
          <w:i/>
          <w:sz w:val="18"/>
          <w:szCs w:val="18"/>
          <w:lang w:val="pl-PL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 xml:space="preserve"> </w:t>
      </w:r>
      <w:r>
        <w:rPr>
          <w:rFonts w:ascii="Arial" w:hAnsi="Arial" w:cs="Arial"/>
          <w:i/>
          <w:sz w:val="16"/>
          <w:szCs w:val="16"/>
          <w:lang w:val="pl-PL"/>
        </w:rPr>
        <w:t>W przypadku Wykonawców wspólnie ubiegających się o udzielenie zamówienia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2AB4040A"/>
    <w:multiLevelType w:val="hybridMultilevel"/>
    <w:tmpl w:val="6FE28B5C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8D9"/>
    <w:rsid w:val="00085FC8"/>
    <w:rsid w:val="002F059B"/>
    <w:rsid w:val="0059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BA27"/>
  <w15:chartTrackingRefBased/>
  <w15:docId w15:val="{68DDFFE8-33C7-4C57-A346-BC3697F5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8D9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958D9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958D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958D9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sid w:val="005958D9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5958D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5958D9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5958D9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Akapitzlist1">
    <w:name w:val="Akapit z listą1"/>
    <w:basedOn w:val="Normalny"/>
    <w:qFormat/>
    <w:rsid w:val="005958D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wcity22">
    <w:name w:val="Tekst podstawowy wcięty 22"/>
    <w:basedOn w:val="Normalny"/>
    <w:qFormat/>
    <w:rsid w:val="005958D9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5958D9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958D9"/>
    <w:rPr>
      <w:rFonts w:ascii="Thorndale" w:eastAsia="Andale Sans UI" w:hAnsi="Thorndale" w:cs="Thorndale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5958D9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958D9"/>
    <w:rPr>
      <w:rFonts w:ascii="Thorndale" w:eastAsia="Andale Sans UI" w:hAnsi="Thorndale" w:cs="Thorndale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1</cp:revision>
  <dcterms:created xsi:type="dcterms:W3CDTF">2025-04-08T07:33:00Z</dcterms:created>
  <dcterms:modified xsi:type="dcterms:W3CDTF">2025-04-08T07:39:00Z</dcterms:modified>
</cp:coreProperties>
</file>