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2C4967" w:rsidRDefault="00377324" w:rsidP="00E9033A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72611"/>
      <w:r w:rsidRPr="002C4967">
        <w:rPr>
          <w:rFonts w:ascii="Arial" w:hAnsi="Arial" w:cs="Arial"/>
          <w:sz w:val="20"/>
          <w:szCs w:val="20"/>
        </w:rPr>
        <w:t>Załącznik nr 1 do SWZ</w:t>
      </w:r>
    </w:p>
    <w:p w:rsidR="006364F4" w:rsidRPr="002C4967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>UMiG-ZP.271.2.</w:t>
      </w:r>
      <w:r w:rsidR="004E241B">
        <w:rPr>
          <w:rFonts w:ascii="Arial" w:hAnsi="Arial" w:cs="Arial"/>
          <w:sz w:val="20"/>
          <w:szCs w:val="20"/>
        </w:rPr>
        <w:t>1</w:t>
      </w:r>
      <w:r w:rsidRPr="002C4967">
        <w:rPr>
          <w:rFonts w:ascii="Arial" w:hAnsi="Arial" w:cs="Arial"/>
          <w:sz w:val="20"/>
          <w:szCs w:val="20"/>
        </w:rPr>
        <w:t>.202</w:t>
      </w:r>
      <w:r w:rsidR="004E241B">
        <w:rPr>
          <w:rFonts w:ascii="Arial" w:hAnsi="Arial" w:cs="Arial"/>
          <w:sz w:val="20"/>
          <w:szCs w:val="20"/>
        </w:rPr>
        <w:t>5</w:t>
      </w:r>
    </w:p>
    <w:p w:rsidR="006B1A09" w:rsidRPr="002C4967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3B784D" w:rsidRPr="002C4967" w:rsidRDefault="006364F4" w:rsidP="00E9033A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C4967">
        <w:rPr>
          <w:rFonts w:ascii="Arial" w:hAnsi="Arial" w:cs="Arial"/>
          <w:b/>
          <w:bCs/>
          <w:sz w:val="20"/>
          <w:szCs w:val="20"/>
        </w:rPr>
        <w:t>FORMULARZ OFERTY</w:t>
      </w:r>
    </w:p>
    <w:p w:rsidR="006364F4" w:rsidRPr="002C4967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CF2678" w:rsidRPr="002C4967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proofErr w:type="spellStart"/>
      <w:r w:rsidRPr="002C4967">
        <w:rPr>
          <w:rFonts w:ascii="Arial" w:hAnsi="Arial" w:cs="Arial"/>
          <w:sz w:val="20"/>
          <w:szCs w:val="20"/>
          <w:u w:val="single"/>
        </w:rPr>
        <w:t>Zamawiający</w:t>
      </w:r>
      <w:proofErr w:type="spellEnd"/>
      <w:r w:rsidRPr="002C4967">
        <w:rPr>
          <w:rFonts w:ascii="Arial" w:hAnsi="Arial" w:cs="Arial"/>
          <w:sz w:val="20"/>
          <w:szCs w:val="20"/>
          <w:u w:val="single"/>
        </w:rPr>
        <w:t>:</w:t>
      </w:r>
    </w:p>
    <w:p w:rsidR="00CF2678" w:rsidRPr="002C4967" w:rsidRDefault="006364F4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proofErr w:type="spellStart"/>
      <w:r w:rsidRPr="002C4967">
        <w:rPr>
          <w:rFonts w:ascii="Arial" w:hAnsi="Arial" w:cs="Arial"/>
          <w:sz w:val="20"/>
          <w:szCs w:val="20"/>
        </w:rPr>
        <w:t>Miasto</w:t>
      </w:r>
      <w:proofErr w:type="spellEnd"/>
      <w:r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 w:cs="Arial"/>
          <w:sz w:val="20"/>
          <w:szCs w:val="20"/>
        </w:rPr>
        <w:t>i</w:t>
      </w:r>
      <w:proofErr w:type="spellEnd"/>
      <w:r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 w:cs="Arial"/>
          <w:sz w:val="20"/>
          <w:szCs w:val="20"/>
        </w:rPr>
        <w:t>Gmina</w:t>
      </w:r>
      <w:proofErr w:type="spellEnd"/>
      <w:r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 w:cs="Arial"/>
          <w:sz w:val="20"/>
          <w:szCs w:val="20"/>
        </w:rPr>
        <w:t>Skępe</w:t>
      </w:r>
      <w:proofErr w:type="spellEnd"/>
    </w:p>
    <w:p w:rsidR="00CF2678" w:rsidRPr="002C4967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ul. </w:t>
      </w:r>
      <w:r w:rsidR="006364F4" w:rsidRPr="002C4967">
        <w:rPr>
          <w:rFonts w:ascii="Arial" w:hAnsi="Arial" w:cs="Arial"/>
          <w:sz w:val="20"/>
          <w:szCs w:val="20"/>
        </w:rPr>
        <w:t>Kościelna 2</w:t>
      </w:r>
      <w:r w:rsidRPr="002C4967">
        <w:rPr>
          <w:rFonts w:ascii="Arial" w:hAnsi="Arial" w:cs="Arial"/>
          <w:sz w:val="20"/>
          <w:szCs w:val="20"/>
        </w:rPr>
        <w:t>,</w:t>
      </w:r>
      <w:r w:rsidR="006364F4" w:rsidRPr="002C4967">
        <w:rPr>
          <w:rFonts w:ascii="Arial" w:hAnsi="Arial" w:cs="Arial"/>
          <w:sz w:val="20"/>
          <w:szCs w:val="20"/>
        </w:rPr>
        <w:t xml:space="preserve"> 87-630 Skępe</w:t>
      </w:r>
    </w:p>
    <w:bookmarkEnd w:id="0"/>
    <w:p w:rsidR="00E52BE1" w:rsidRPr="002C4967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</w:p>
    <w:p w:rsidR="00DC069B" w:rsidRPr="002C4967" w:rsidRDefault="00DC069B" w:rsidP="00E9033A">
      <w:pPr>
        <w:pStyle w:val="Bezodstpw"/>
        <w:spacing w:line="276" w:lineRule="auto"/>
        <w:rPr>
          <w:rStyle w:val="Hipercze"/>
          <w:rFonts w:ascii="Arial" w:hAnsi="Arial" w:cs="Arial"/>
          <w:color w:val="auto"/>
          <w:sz w:val="20"/>
          <w:szCs w:val="20"/>
        </w:rPr>
      </w:pPr>
    </w:p>
    <w:p w:rsidR="005B268A" w:rsidRPr="002C4967" w:rsidRDefault="000576F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C4967">
        <w:rPr>
          <w:rFonts w:ascii="Arial" w:hAnsi="Arial" w:cs="Arial"/>
          <w:sz w:val="20"/>
          <w:szCs w:val="20"/>
          <w:u w:val="single"/>
        </w:rPr>
        <w:t>Wykonawc</w:t>
      </w:r>
      <w:r w:rsidR="00CF2678" w:rsidRPr="002C4967">
        <w:rPr>
          <w:rFonts w:ascii="Arial" w:hAnsi="Arial" w:cs="Arial"/>
          <w:sz w:val="20"/>
          <w:szCs w:val="20"/>
          <w:u w:val="single"/>
        </w:rPr>
        <w:t>a:</w:t>
      </w:r>
    </w:p>
    <w:p w:rsidR="00CF2678" w:rsidRPr="002C4967" w:rsidRDefault="00CF2678" w:rsidP="00E9033A">
      <w:pPr>
        <w:pStyle w:val="Bezodstpw"/>
        <w:spacing w:line="276" w:lineRule="auto"/>
        <w:jc w:val="center"/>
        <w:rPr>
          <w:rFonts w:ascii="Arial" w:eastAsia="SimSun" w:hAnsi="Arial" w:cs="Arial"/>
          <w:kern w:val="3"/>
          <w:sz w:val="12"/>
          <w:szCs w:val="12"/>
          <w:lang w:eastAsia="zh-CN" w:bidi="hi-IN"/>
        </w:rPr>
      </w:pP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(pełna nazwa i adres siedziby Wykonawcy)</w:t>
      </w:r>
    </w:p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Województwo:   .................................................................</w:t>
      </w:r>
    </w:p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358"/>
        <w:gridCol w:w="289"/>
        <w:gridCol w:w="295"/>
        <w:gridCol w:w="295"/>
        <w:gridCol w:w="293"/>
        <w:gridCol w:w="295"/>
        <w:gridCol w:w="289"/>
        <w:gridCol w:w="295"/>
        <w:gridCol w:w="295"/>
        <w:gridCol w:w="231"/>
        <w:gridCol w:w="1288"/>
        <w:gridCol w:w="4394"/>
      </w:tblGrid>
      <w:tr w:rsidR="00BE0751" w:rsidRPr="002C4967" w:rsidTr="0085449C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NIP</w:t>
            </w:r>
          </w:p>
        </w:tc>
        <w:tc>
          <w:tcPr>
            <w:tcW w:w="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tbl>
      <w:tblPr>
        <w:tblW w:w="9707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7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BE0751" w:rsidRPr="002C4967" w:rsidTr="0085449C">
        <w:trPr>
          <w:trHeight w:val="279"/>
        </w:trPr>
        <w:tc>
          <w:tcPr>
            <w:tcW w:w="3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proofErr w:type="spellStart"/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Nr</w:t>
            </w:r>
            <w:proofErr w:type="spellEnd"/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rachunku</w:t>
            </w:r>
            <w:proofErr w:type="spellEnd"/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bankowego</w:t>
            </w:r>
            <w:proofErr w:type="spellEnd"/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6B1A09" w:rsidRPr="002C4967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Numer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telefonu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: ........................</w:t>
      </w:r>
      <w:r w:rsidR="00E52BE1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..............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....... </w:t>
      </w:r>
      <w:r w:rsidR="003032DB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; e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-mail</w:t>
      </w:r>
      <w:r w:rsidR="00E52BE1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: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………………………………………………</w:t>
      </w:r>
    </w:p>
    <w:p w:rsidR="006B1A09" w:rsidRPr="002C4967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2C4967" w:rsidRDefault="00CF2678" w:rsidP="00E9033A">
      <w:pPr>
        <w:pStyle w:val="Bezodstpw"/>
        <w:spacing w:line="276" w:lineRule="auto"/>
        <w:jc w:val="center"/>
        <w:rPr>
          <w:rFonts w:ascii="Arial" w:hAnsi="Arial" w:cs="Arial"/>
          <w:kern w:val="3"/>
          <w:sz w:val="12"/>
          <w:szCs w:val="12"/>
          <w:lang w:eastAsia="pl-PL" w:bidi="hi-IN"/>
        </w:rPr>
      </w:pPr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(w </w:t>
      </w:r>
      <w:proofErr w:type="spellStart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przypadku</w:t>
      </w:r>
      <w:proofErr w:type="spellEnd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składania</w:t>
      </w:r>
      <w:proofErr w:type="spellEnd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oferty</w:t>
      </w:r>
      <w:proofErr w:type="spellEnd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przez</w:t>
      </w:r>
      <w:proofErr w:type="spellEnd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podmioty występujące wspólnie podać nazwy (firmy) i dokładne adresy wszystkich </w:t>
      </w:r>
      <w:r w:rsidR="00772246"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podmiotów poprzez powielenie danych adresowych Wykonawcy</w:t>
      </w:r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)</w:t>
      </w:r>
    </w:p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  <w:lang w:eastAsia="pl-PL"/>
        </w:rPr>
        <w:t>Ja (</w:t>
      </w:r>
      <w:r w:rsidR="00132470" w:rsidRPr="002C4967">
        <w:rPr>
          <w:rFonts w:ascii="Arial" w:hAnsi="Arial" w:cs="Arial"/>
          <w:sz w:val="20"/>
          <w:szCs w:val="20"/>
          <w:lang w:eastAsia="pl-PL"/>
        </w:rPr>
        <w:t>m</w:t>
      </w:r>
      <w:r w:rsidRPr="002C4967">
        <w:rPr>
          <w:rFonts w:ascii="Arial" w:hAnsi="Arial" w:cs="Arial"/>
          <w:sz w:val="20"/>
          <w:szCs w:val="20"/>
          <w:lang w:eastAsia="pl-PL"/>
        </w:rPr>
        <w:t>y) niżej podpisany(-ni)  .................................................................................................................................</w:t>
      </w:r>
    </w:p>
    <w:p w:rsidR="007D2A2B" w:rsidRPr="002C4967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2C4967">
        <w:rPr>
          <w:rFonts w:ascii="Arial" w:hAnsi="Arial" w:cs="Arial"/>
          <w:sz w:val="20"/>
          <w:szCs w:val="20"/>
          <w:lang w:eastAsia="pl-PL"/>
        </w:rPr>
        <w:t>działając w imieniu i na rzecz ww. Wykonawcy:</w:t>
      </w:r>
    </w:p>
    <w:p w:rsidR="00BC3DB7" w:rsidRPr="002C4967" w:rsidRDefault="00BC3DB7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75FA0" w:rsidRPr="002C4967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Na podstawie zamówienia publicznego prowadzonego w oparciu o art. </w:t>
      </w:r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275 ust. 1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ustawy z dnia </w:t>
      </w:r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11 września 2019 r.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Prawo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zamówień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publicznych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bookmarkStart w:id="1" w:name="_Hlk63672718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(</w:t>
      </w:r>
      <w:proofErr w:type="spellStart"/>
      <w:r w:rsidR="001F6E7A">
        <w:rPr>
          <w:rFonts w:ascii="Arial" w:hAnsi="Arial" w:cs="Arial"/>
          <w:kern w:val="3"/>
          <w:sz w:val="20"/>
          <w:szCs w:val="20"/>
          <w:lang w:eastAsia="pl-PL" w:bidi="hi-IN"/>
        </w:rPr>
        <w:t>t</w:t>
      </w:r>
      <w:r w:rsidR="003C6727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j</w:t>
      </w:r>
      <w:proofErr w:type="spellEnd"/>
      <w:r w:rsidR="003C6727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. </w:t>
      </w:r>
      <w:r w:rsidR="006364F4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Dz.</w:t>
      </w:r>
      <w:r w:rsidR="000B7871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U. z </w:t>
      </w:r>
      <w:r w:rsidR="004E241B">
        <w:rPr>
          <w:rFonts w:ascii="Arial" w:hAnsi="Arial" w:cs="Arial"/>
          <w:kern w:val="3"/>
          <w:sz w:val="20"/>
          <w:szCs w:val="20"/>
          <w:lang w:eastAsia="pl-PL" w:bidi="hi-IN"/>
        </w:rPr>
        <w:t>2024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r.</w:t>
      </w:r>
      <w:r w:rsidR="006364F4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,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poz. </w:t>
      </w:r>
      <w:r w:rsidR="004E241B">
        <w:rPr>
          <w:rFonts w:ascii="Arial" w:hAnsi="Arial" w:cs="Arial"/>
          <w:kern w:val="3"/>
          <w:sz w:val="20"/>
          <w:szCs w:val="20"/>
          <w:lang w:eastAsia="pl-PL" w:bidi="hi-IN"/>
        </w:rPr>
        <w:t>1320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) </w:t>
      </w:r>
      <w:bookmarkEnd w:id="1"/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zwanej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dalszej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treści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„</w:t>
      </w:r>
      <w:proofErr w:type="spellStart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ustawą</w:t>
      </w:r>
      <w:proofErr w:type="spellEnd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PZP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”, w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trybie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podstawowym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wartości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zamówienia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nie przekraczającej progów unijnych, o których mowa w art. 3 </w:t>
      </w:r>
      <w:proofErr w:type="spellStart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ustawy</w:t>
      </w:r>
      <w:proofErr w:type="spellEnd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PZP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,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na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Wykonanie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dokumentacji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projektowo-kosztorysowej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„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Budowy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siedziby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Miejsko-Gminnego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Ośrodka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Kultury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Skępem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”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wraz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infrastrukturą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towarzyszącą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i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uzyskaniem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niezbędnych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decyzji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pozwoleń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na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realizację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inwestycji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oraz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pełnieniem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nadzoru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autorskiego</w:t>
      </w:r>
      <w:proofErr w:type="spellEnd"/>
      <w:r w:rsidRPr="002C4967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2C4967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zgodnie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 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ogłoszeniem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zamówieniu opublikowanym w Biuletynie Zamówień Publicznych </w:t>
      </w:r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oraz</w:t>
      </w:r>
      <w:r w:rsidR="00714BBF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zgodnie z treścią </w:t>
      </w:r>
      <w:r w:rsidR="005739D1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SPECYFIKACJI</w:t>
      </w:r>
      <w:r w:rsidR="005739D1" w:rsidRPr="002C4967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Pr="002C4967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4706E5" w:rsidRPr="002C4967" w:rsidRDefault="004706E5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911CC9" w:rsidRPr="002C4967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1. </w:t>
      </w:r>
      <w:proofErr w:type="spellStart"/>
      <w:r w:rsidR="00FF7AB2" w:rsidRPr="002C4967">
        <w:rPr>
          <w:rFonts w:ascii="Arial" w:hAnsi="Arial" w:cs="Arial"/>
          <w:kern w:val="3"/>
          <w:sz w:val="20"/>
          <w:szCs w:val="20"/>
          <w:lang w:eastAsia="ar-SA" w:bidi="hi-IN"/>
        </w:rPr>
        <w:t>Oświadczam</w:t>
      </w:r>
      <w:proofErr w:type="spellEnd"/>
      <w:r w:rsidR="00FF7AB2" w:rsidRPr="002C4967">
        <w:rPr>
          <w:rFonts w:ascii="Arial" w:hAnsi="Arial" w:cs="Arial"/>
          <w:kern w:val="3"/>
          <w:sz w:val="20"/>
          <w:szCs w:val="20"/>
          <w:lang w:eastAsia="ar-SA" w:bidi="hi-IN"/>
        </w:rPr>
        <w:t>(-y)</w:t>
      </w:r>
      <w:r w:rsidR="00911CC9" w:rsidRPr="002C4967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911CC9" w:rsidRPr="002C4967" w:rsidRDefault="006B1A09" w:rsidP="00E9033A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bookmarkStart w:id="2" w:name="_Hlk9242176"/>
      <w:r w:rsidRPr="002C4967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A75FA0" w:rsidRPr="002C4967">
        <w:rPr>
          <w:rFonts w:ascii="Arial" w:hAnsi="Arial" w:cs="Arial"/>
          <w:sz w:val="20"/>
          <w:szCs w:val="20"/>
        </w:rPr>
        <w:t>wykonam</w:t>
      </w:r>
      <w:proofErr w:type="spellEnd"/>
      <w:r w:rsidR="00A75FA0" w:rsidRPr="002C4967">
        <w:rPr>
          <w:rFonts w:ascii="Arial" w:hAnsi="Arial" w:cs="Arial"/>
          <w:sz w:val="20"/>
          <w:szCs w:val="20"/>
        </w:rPr>
        <w:t xml:space="preserve">(-y) </w:t>
      </w:r>
      <w:proofErr w:type="spellStart"/>
      <w:r w:rsidR="00A75FA0" w:rsidRPr="002C4967">
        <w:rPr>
          <w:rFonts w:ascii="Arial" w:hAnsi="Arial" w:cs="Arial"/>
          <w:sz w:val="20"/>
          <w:szCs w:val="20"/>
        </w:rPr>
        <w:t>przedmiot</w:t>
      </w:r>
      <w:proofErr w:type="spellEnd"/>
      <w:r w:rsidR="00A75FA0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5FA0" w:rsidRPr="002C4967">
        <w:rPr>
          <w:rFonts w:ascii="Arial" w:hAnsi="Arial" w:cs="Arial"/>
          <w:sz w:val="20"/>
          <w:szCs w:val="20"/>
        </w:rPr>
        <w:t>zamówienia</w:t>
      </w:r>
      <w:proofErr w:type="spellEnd"/>
      <w:r w:rsidR="00A75FA0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5FA0" w:rsidRPr="002C4967">
        <w:rPr>
          <w:rFonts w:ascii="Arial" w:hAnsi="Arial" w:cs="Arial"/>
          <w:sz w:val="20"/>
          <w:szCs w:val="20"/>
        </w:rPr>
        <w:t>za</w:t>
      </w:r>
      <w:proofErr w:type="spellEnd"/>
      <w:r w:rsidR="00A75FA0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5FA0" w:rsidRPr="002C4967">
        <w:rPr>
          <w:rFonts w:ascii="Arial" w:hAnsi="Arial" w:cs="Arial"/>
          <w:sz w:val="20"/>
          <w:szCs w:val="20"/>
        </w:rPr>
        <w:t>cenę</w:t>
      </w:r>
      <w:proofErr w:type="spellEnd"/>
      <w:r w:rsidR="00A75FA0" w:rsidRPr="002C4967">
        <w:rPr>
          <w:rFonts w:ascii="Arial" w:hAnsi="Arial" w:cs="Arial"/>
          <w:sz w:val="20"/>
          <w:szCs w:val="20"/>
        </w:rPr>
        <w:t>:</w:t>
      </w:r>
    </w:p>
    <w:tbl>
      <w:tblPr>
        <w:tblW w:w="993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06"/>
        <w:gridCol w:w="1914"/>
        <w:gridCol w:w="1276"/>
        <w:gridCol w:w="709"/>
        <w:gridCol w:w="1422"/>
        <w:gridCol w:w="1136"/>
        <w:gridCol w:w="7"/>
      </w:tblGrid>
      <w:tr w:rsidR="006B36B4" w:rsidRPr="002C4967" w:rsidTr="00BE238F">
        <w:trPr>
          <w:gridAfter w:val="1"/>
          <w:wAfter w:w="7" w:type="dxa"/>
          <w:cantSplit/>
          <w:trHeight w:val="1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Lp</w:t>
            </w:r>
            <w:proofErr w:type="spellEnd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 netto</w:t>
            </w:r>
          </w:p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 zł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Podatek VAT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F2F2F2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 brutto</w:t>
            </w:r>
          </w:p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(cena) w zł</w:t>
            </w:r>
          </w:p>
        </w:tc>
      </w:tr>
      <w:tr w:rsidR="006B36B4" w:rsidRPr="002C4967" w:rsidTr="00BE238F">
        <w:trPr>
          <w:gridAfter w:val="1"/>
          <w:wAfter w:w="7" w:type="dxa"/>
          <w:cantSplit/>
          <w:trHeight w:val="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820" w:type="dxa"/>
            <w:gridSpan w:val="2"/>
            <w:vMerge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 w zł</w:t>
            </w: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E3565C" w:rsidRPr="002C4967" w:rsidTr="00BE238F">
        <w:trPr>
          <w:gridAfter w:val="1"/>
          <w:wAfter w:w="7" w:type="dxa"/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96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96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6</w:t>
            </w:r>
          </w:p>
        </w:tc>
      </w:tr>
      <w:tr w:rsidR="006B36B4" w:rsidRPr="002C4967" w:rsidTr="00BE238F">
        <w:trPr>
          <w:gridAfter w:val="1"/>
          <w:wAfter w:w="7" w:type="dxa"/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3" w:name="_Hlk9242194"/>
            <w:r w:rsidRPr="002C496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E238F" w:rsidRDefault="004E241B" w:rsidP="004E241B">
            <w:pPr>
              <w:pStyle w:val="Bezodstpw"/>
              <w:spacing w:line="276" w:lineRule="auto"/>
              <w:rPr>
                <w:rFonts w:ascii="Arial" w:eastAsia="SimSun" w:hAnsi="Arial" w:cs="Arial"/>
                <w:kern w:val="3"/>
                <w:sz w:val="18"/>
                <w:szCs w:val="20"/>
                <w:lang w:eastAsia="zh-CN" w:bidi="hi-IN"/>
              </w:rPr>
            </w:pPr>
            <w:r w:rsidRPr="00BE238F">
              <w:rPr>
                <w:rFonts w:ascii="Arial" w:eastAsia="SimSun" w:hAnsi="Arial" w:cs="Arial"/>
                <w:kern w:val="3"/>
                <w:sz w:val="18"/>
                <w:szCs w:val="20"/>
                <w:lang w:val="pl-PL" w:eastAsia="zh-CN" w:bidi="hi-IN"/>
              </w:rPr>
              <w:t>Wykonanie dokumentacji projektowo-kosztorysowej „Budowy siedziby Miejsko-Gminnego Ośrodka Kultury w Skępem” wraz z infrastrukturą towarzyszącą i uzyskaniem niezbędnych decyzji, pozwoleń na realizację inwestycji oraz pełnieniem nadzoru autorskiego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6B36B4" w:rsidRPr="002C4967" w:rsidTr="00BE238F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CD1190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Słownie</w:t>
            </w: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bCs/>
                <w:sz w:val="20"/>
                <w:szCs w:val="20"/>
              </w:rPr>
              <w:t>ŁĄCZNIE</w:t>
            </w:r>
            <w:proofErr w:type="spellEnd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cena</w:t>
            </w:r>
            <w:proofErr w:type="spellEnd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brutto</w:t>
            </w:r>
            <w:proofErr w:type="spellEnd"/>
          </w:p>
        </w:tc>
        <w:tc>
          <w:tcPr>
            <w:tcW w:w="6464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bookmarkEnd w:id="2"/>
      <w:bookmarkEnd w:id="3"/>
    </w:tbl>
    <w:p w:rsidR="004E241B" w:rsidRDefault="004E241B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</w:p>
    <w:p w:rsidR="004E241B" w:rsidRDefault="008B5007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</w:t>
      </w:r>
      <w:proofErr w:type="spellStart"/>
      <w:r>
        <w:rPr>
          <w:rFonts w:ascii="Arial" w:hAnsi="Arial" w:cs="Arial"/>
          <w:bCs/>
          <w:sz w:val="20"/>
          <w:szCs w:val="20"/>
        </w:rPr>
        <w:t>tym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za</w:t>
      </w:r>
      <w:proofErr w:type="spellEnd"/>
      <w:r>
        <w:rPr>
          <w:rFonts w:ascii="Arial" w:hAnsi="Arial" w:cs="Arial"/>
          <w:bCs/>
          <w:sz w:val="20"/>
          <w:szCs w:val="20"/>
        </w:rPr>
        <w:t>:</w:t>
      </w:r>
    </w:p>
    <w:p w:rsidR="008B5007" w:rsidRPr="008B5007" w:rsidRDefault="008B5007" w:rsidP="008B5007">
      <w:pPr>
        <w:pStyle w:val="Bezodstpw"/>
        <w:ind w:left="567" w:hanging="283"/>
        <w:rPr>
          <w:rFonts w:ascii="Arial" w:hAnsi="Arial" w:cs="Arial"/>
          <w:bCs/>
          <w:sz w:val="20"/>
          <w:szCs w:val="20"/>
        </w:rPr>
      </w:pPr>
      <w:r w:rsidRPr="008B5007">
        <w:rPr>
          <w:rFonts w:ascii="Arial" w:hAnsi="Arial" w:cs="Arial"/>
          <w:bCs/>
          <w:sz w:val="20"/>
          <w:szCs w:val="20"/>
        </w:rPr>
        <w:t>1)</w:t>
      </w:r>
      <w:r w:rsidRPr="008B5007">
        <w:rPr>
          <w:rFonts w:ascii="Arial" w:hAnsi="Arial" w:cs="Arial"/>
          <w:bCs/>
          <w:sz w:val="20"/>
          <w:szCs w:val="20"/>
        </w:rPr>
        <w:tab/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wykonanie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koncepcji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oraz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  <w:u w:val="single"/>
        </w:rPr>
        <w:t>dokumentacji</w:t>
      </w:r>
      <w:proofErr w:type="spellEnd"/>
      <w:r w:rsidRPr="008B5007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  <w:u w:val="single"/>
        </w:rPr>
        <w:t>projektowej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,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ze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wszystkimi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wymaganymi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uzgodnieniami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,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decyzjami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="001D13B6">
        <w:rPr>
          <w:rFonts w:ascii="Arial" w:hAnsi="Arial" w:cs="Arial"/>
          <w:bCs/>
          <w:sz w:val="20"/>
          <w:szCs w:val="20"/>
          <w:u w:val="single"/>
        </w:rPr>
        <w:t>i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pozwoleniami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>:</w:t>
      </w:r>
    </w:p>
    <w:p w:rsidR="008B5007" w:rsidRPr="008B5007" w:rsidRDefault="008B5007" w:rsidP="008B5007">
      <w:pPr>
        <w:pStyle w:val="Bezodstpw"/>
        <w:ind w:left="992"/>
        <w:rPr>
          <w:rFonts w:ascii="Arial" w:hAnsi="Arial" w:cs="Arial"/>
          <w:bCs/>
          <w:sz w:val="20"/>
          <w:szCs w:val="20"/>
        </w:rPr>
      </w:pPr>
      <w:proofErr w:type="spellStart"/>
      <w:r w:rsidRPr="008B5007">
        <w:rPr>
          <w:rFonts w:ascii="Arial" w:hAnsi="Arial" w:cs="Arial"/>
          <w:bCs/>
          <w:sz w:val="20"/>
          <w:szCs w:val="20"/>
        </w:rPr>
        <w:t>wartość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brutto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wynosi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.........................................................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złotych</w:t>
      </w:r>
      <w:proofErr w:type="spellEnd"/>
    </w:p>
    <w:p w:rsidR="008B5007" w:rsidRPr="008B5007" w:rsidRDefault="008B5007" w:rsidP="008B5007">
      <w:pPr>
        <w:pStyle w:val="Bezodstpw"/>
        <w:ind w:left="567" w:hanging="283"/>
        <w:rPr>
          <w:rFonts w:ascii="Arial" w:hAnsi="Arial" w:cs="Arial"/>
          <w:bCs/>
          <w:sz w:val="20"/>
          <w:szCs w:val="20"/>
        </w:rPr>
      </w:pPr>
      <w:r w:rsidRPr="008B5007">
        <w:rPr>
          <w:rFonts w:ascii="Arial" w:hAnsi="Arial" w:cs="Arial"/>
          <w:bCs/>
          <w:sz w:val="20"/>
          <w:szCs w:val="20"/>
        </w:rPr>
        <w:t>2)</w:t>
      </w:r>
      <w:r w:rsidRPr="008B5007">
        <w:rPr>
          <w:rFonts w:ascii="Arial" w:hAnsi="Arial" w:cs="Arial"/>
          <w:bCs/>
          <w:sz w:val="20"/>
          <w:szCs w:val="20"/>
        </w:rPr>
        <w:tab/>
      </w:r>
      <w:proofErr w:type="spellStart"/>
      <w:r w:rsidR="006C481A">
        <w:rPr>
          <w:rFonts w:ascii="Arial" w:hAnsi="Arial" w:cs="Arial"/>
          <w:bCs/>
          <w:sz w:val="20"/>
          <w:szCs w:val="20"/>
        </w:rPr>
        <w:t>pełnienie</w:t>
      </w:r>
      <w:proofErr w:type="spellEnd"/>
      <w:r w:rsidR="006C481A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nadzoru</w:t>
      </w:r>
      <w:proofErr w:type="spellEnd"/>
      <w:r w:rsidRPr="008B5007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  <w:u w:val="single"/>
        </w:rPr>
        <w:t>autorski</w:t>
      </w:r>
      <w:r w:rsidR="006C481A">
        <w:rPr>
          <w:rFonts w:ascii="Arial" w:hAnsi="Arial" w:cs="Arial"/>
          <w:bCs/>
          <w:sz w:val="20"/>
          <w:szCs w:val="20"/>
          <w:u w:val="single"/>
        </w:rPr>
        <w:t>ego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w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czasie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prowadzenia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robot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budowlanych</w:t>
      </w:r>
      <w:proofErr w:type="spellEnd"/>
    </w:p>
    <w:p w:rsidR="004E241B" w:rsidRDefault="008B5007" w:rsidP="008B5007">
      <w:pPr>
        <w:pStyle w:val="Bezodstpw"/>
        <w:spacing w:line="276" w:lineRule="auto"/>
        <w:ind w:left="992"/>
        <w:rPr>
          <w:rFonts w:ascii="Arial" w:hAnsi="Arial" w:cs="Arial"/>
          <w:bCs/>
          <w:sz w:val="20"/>
          <w:szCs w:val="20"/>
        </w:rPr>
      </w:pPr>
      <w:proofErr w:type="spellStart"/>
      <w:r w:rsidRPr="008B5007">
        <w:rPr>
          <w:rFonts w:ascii="Arial" w:hAnsi="Arial" w:cs="Arial"/>
          <w:bCs/>
          <w:sz w:val="20"/>
          <w:szCs w:val="20"/>
        </w:rPr>
        <w:t>wartość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brutto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wynosi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.........................................................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złotych</w:t>
      </w:r>
      <w:proofErr w:type="spellEnd"/>
    </w:p>
    <w:p w:rsidR="00E5377A" w:rsidRPr="002C4967" w:rsidRDefault="00A57730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3</w:t>
      </w:r>
      <w:r w:rsidR="006B1A09" w:rsidRPr="002C4967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E5377A" w:rsidRPr="002C4967">
        <w:rPr>
          <w:rFonts w:ascii="Arial" w:hAnsi="Arial" w:cs="Arial"/>
          <w:bCs/>
          <w:sz w:val="20"/>
          <w:szCs w:val="20"/>
        </w:rPr>
        <w:t>cena</w:t>
      </w:r>
      <w:proofErr w:type="spellEnd"/>
      <w:r w:rsidR="00E5377A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2C4967">
        <w:rPr>
          <w:rFonts w:ascii="Arial" w:hAnsi="Arial" w:cs="Arial"/>
          <w:bCs/>
          <w:sz w:val="20"/>
          <w:szCs w:val="20"/>
        </w:rPr>
        <w:t>została</w:t>
      </w:r>
      <w:proofErr w:type="spellEnd"/>
      <w:r w:rsidR="00E5377A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2C4967">
        <w:rPr>
          <w:rFonts w:ascii="Arial" w:hAnsi="Arial" w:cs="Arial"/>
          <w:bCs/>
          <w:sz w:val="20"/>
          <w:szCs w:val="20"/>
        </w:rPr>
        <w:t>określona</w:t>
      </w:r>
      <w:proofErr w:type="spellEnd"/>
      <w:r w:rsidR="00E5377A" w:rsidRPr="002C4967">
        <w:rPr>
          <w:rFonts w:ascii="Arial" w:hAnsi="Arial" w:cs="Arial"/>
          <w:bCs/>
          <w:sz w:val="20"/>
          <w:szCs w:val="20"/>
        </w:rPr>
        <w:t xml:space="preserve"> w </w:t>
      </w:r>
      <w:r w:rsidR="006364F4" w:rsidRPr="002C4967">
        <w:rPr>
          <w:rFonts w:ascii="Arial" w:hAnsi="Arial" w:cs="Arial"/>
          <w:bCs/>
          <w:sz w:val="20"/>
          <w:szCs w:val="20"/>
        </w:rPr>
        <w:t xml:space="preserve">oparciu </w:t>
      </w:r>
      <w:r w:rsidR="002D392D" w:rsidRPr="002C4967">
        <w:rPr>
          <w:rFonts w:ascii="Arial" w:hAnsi="Arial" w:cs="Arial"/>
          <w:bCs/>
          <w:sz w:val="20"/>
          <w:szCs w:val="20"/>
        </w:rPr>
        <w:t xml:space="preserve">wycenę dokonaną </w:t>
      </w:r>
      <w:r w:rsidR="006364F4" w:rsidRPr="002C4967">
        <w:rPr>
          <w:rFonts w:ascii="Arial" w:hAnsi="Arial" w:cs="Arial"/>
          <w:bCs/>
          <w:sz w:val="20"/>
          <w:szCs w:val="20"/>
        </w:rPr>
        <w:t xml:space="preserve">na podstawie opisu przedmiotu zamówienia, </w:t>
      </w:r>
    </w:p>
    <w:p w:rsidR="00A75A54" w:rsidRDefault="00A57730" w:rsidP="00A75A54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</w:t>
      </w:r>
      <w:r w:rsidR="006B1A09" w:rsidRPr="00AC136D">
        <w:rPr>
          <w:rFonts w:ascii="Arial" w:hAnsi="Arial" w:cs="Arial"/>
          <w:bCs/>
          <w:sz w:val="20"/>
          <w:szCs w:val="20"/>
        </w:rPr>
        <w:t xml:space="preserve">)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przedmiot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zamówienia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>
        <w:rPr>
          <w:rFonts w:ascii="Arial" w:hAnsi="Arial" w:cs="Arial"/>
          <w:bCs/>
          <w:sz w:val="20"/>
          <w:szCs w:val="20"/>
        </w:rPr>
        <w:t xml:space="preserve">wymieniony w pkt. 3 lit. a) OPZ </w:t>
      </w:r>
      <w:r>
        <w:rPr>
          <w:rFonts w:ascii="Arial" w:hAnsi="Arial" w:cs="Arial"/>
          <w:bCs/>
          <w:sz w:val="20"/>
          <w:szCs w:val="20"/>
        </w:rPr>
        <w:t xml:space="preserve">(Załącznik </w:t>
      </w:r>
      <w:proofErr w:type="spellStart"/>
      <w:r>
        <w:rPr>
          <w:rFonts w:ascii="Arial" w:hAnsi="Arial" w:cs="Arial"/>
          <w:bCs/>
          <w:sz w:val="20"/>
          <w:szCs w:val="20"/>
        </w:rPr>
        <w:t>nr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4 do SWZ )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wykonam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(y) w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terminie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>
        <w:rPr>
          <w:rFonts w:ascii="Arial" w:hAnsi="Arial" w:cs="Arial"/>
          <w:bCs/>
          <w:sz w:val="20"/>
          <w:szCs w:val="20"/>
        </w:rPr>
        <w:t xml:space="preserve">30 </w:t>
      </w:r>
      <w:proofErr w:type="spellStart"/>
      <w:r w:rsidR="00A75A54">
        <w:rPr>
          <w:rFonts w:ascii="Arial" w:hAnsi="Arial" w:cs="Arial"/>
          <w:bCs/>
          <w:sz w:val="20"/>
          <w:szCs w:val="20"/>
        </w:rPr>
        <w:t>dni</w:t>
      </w:r>
      <w:proofErr w:type="spellEnd"/>
      <w:r w:rsidR="00A75A54">
        <w:rPr>
          <w:rFonts w:ascii="Arial" w:hAnsi="Arial" w:cs="Arial"/>
          <w:bCs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</w:rPr>
        <w:t xml:space="preserve">od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dnia</w:t>
      </w:r>
      <w:r w:rsidR="00A75A54" w:rsidRPr="00AC136D">
        <w:rPr>
          <w:rFonts w:ascii="Arial" w:hAnsi="Arial" w:cs="Arial"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zawarcia</w:t>
      </w:r>
      <w:r w:rsidR="00A75A54" w:rsidRPr="00AC136D">
        <w:rPr>
          <w:rFonts w:ascii="Arial" w:hAnsi="Arial" w:cs="Arial"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umowy</w:t>
      </w:r>
      <w:r w:rsidR="00A75A54" w:rsidRPr="00AC136D">
        <w:rPr>
          <w:rFonts w:ascii="Arial" w:hAnsi="Arial" w:cs="Arial"/>
          <w:sz w:val="20"/>
          <w:szCs w:val="20"/>
        </w:rPr>
        <w:t>,</w:t>
      </w:r>
    </w:p>
    <w:p w:rsidR="00A75A54" w:rsidRDefault="00A57730" w:rsidP="00A75A54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bookmarkStart w:id="4" w:name="_Hlk9242312"/>
      <w:r>
        <w:rPr>
          <w:rFonts w:ascii="Arial" w:hAnsi="Arial" w:cs="Arial"/>
          <w:sz w:val="20"/>
          <w:szCs w:val="20"/>
        </w:rPr>
        <w:t>5</w:t>
      </w:r>
      <w:r w:rsidR="00A75A54">
        <w:rPr>
          <w:rFonts w:ascii="Arial" w:hAnsi="Arial" w:cs="Arial"/>
          <w:sz w:val="20"/>
          <w:szCs w:val="20"/>
        </w:rPr>
        <w:t xml:space="preserve">)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przedmiot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zamówienia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>
        <w:rPr>
          <w:rFonts w:ascii="Arial" w:hAnsi="Arial" w:cs="Arial"/>
          <w:bCs/>
          <w:sz w:val="20"/>
          <w:szCs w:val="20"/>
        </w:rPr>
        <w:t xml:space="preserve">wymieniony w pkt. 3 lit. b) OPZ </w:t>
      </w:r>
      <w:r>
        <w:rPr>
          <w:rFonts w:ascii="Arial" w:hAnsi="Arial" w:cs="Arial"/>
          <w:bCs/>
          <w:sz w:val="20"/>
          <w:szCs w:val="20"/>
        </w:rPr>
        <w:t xml:space="preserve">(Załącznik </w:t>
      </w:r>
      <w:proofErr w:type="spellStart"/>
      <w:r>
        <w:rPr>
          <w:rFonts w:ascii="Arial" w:hAnsi="Arial" w:cs="Arial"/>
          <w:bCs/>
          <w:sz w:val="20"/>
          <w:szCs w:val="20"/>
        </w:rPr>
        <w:t>nr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4 do SWZ)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wykonam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(y) w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terminie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>
        <w:rPr>
          <w:rFonts w:ascii="Arial" w:hAnsi="Arial" w:cs="Arial"/>
          <w:bCs/>
          <w:sz w:val="20"/>
          <w:szCs w:val="20"/>
        </w:rPr>
        <w:t xml:space="preserve">120 </w:t>
      </w:r>
      <w:proofErr w:type="spellStart"/>
      <w:r w:rsidR="00A75A54">
        <w:rPr>
          <w:rFonts w:ascii="Arial" w:hAnsi="Arial" w:cs="Arial"/>
          <w:bCs/>
          <w:sz w:val="20"/>
          <w:szCs w:val="20"/>
        </w:rPr>
        <w:t>dni</w:t>
      </w:r>
      <w:proofErr w:type="spellEnd"/>
      <w:r w:rsidR="00A75A54">
        <w:rPr>
          <w:rFonts w:ascii="Arial" w:hAnsi="Arial" w:cs="Arial"/>
          <w:bCs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</w:rPr>
        <w:t xml:space="preserve">od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dnia</w:t>
      </w:r>
      <w:r w:rsidR="00A75A54" w:rsidRPr="00AC136D">
        <w:rPr>
          <w:rFonts w:ascii="Arial" w:hAnsi="Arial" w:cs="Arial"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zawarcia</w:t>
      </w:r>
      <w:r w:rsidR="00A75A54" w:rsidRPr="00AC136D">
        <w:rPr>
          <w:rFonts w:ascii="Arial" w:hAnsi="Arial" w:cs="Arial"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umowy</w:t>
      </w:r>
      <w:r w:rsidR="00A75A54" w:rsidRPr="00AC136D">
        <w:rPr>
          <w:rFonts w:ascii="Arial" w:hAnsi="Arial" w:cs="Arial"/>
          <w:sz w:val="20"/>
          <w:szCs w:val="20"/>
        </w:rPr>
        <w:t>,</w:t>
      </w:r>
    </w:p>
    <w:p w:rsidR="006B1A09" w:rsidRPr="002C4967" w:rsidRDefault="00A57730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6</w:t>
      </w:r>
      <w:r w:rsidR="006B1A09" w:rsidRPr="002C4967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oferuje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(my)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termin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płatności</w:t>
      </w:r>
      <w:bookmarkEnd w:id="4"/>
      <w:proofErr w:type="spellEnd"/>
      <w:r w:rsidR="006C4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481A">
        <w:rPr>
          <w:rFonts w:ascii="Arial" w:hAnsi="Arial" w:cs="Arial"/>
          <w:sz w:val="20"/>
          <w:szCs w:val="20"/>
        </w:rPr>
        <w:t>zgodnie</w:t>
      </w:r>
      <w:proofErr w:type="spellEnd"/>
      <w:r w:rsidR="006C481A">
        <w:rPr>
          <w:rFonts w:ascii="Arial" w:hAnsi="Arial" w:cs="Arial"/>
          <w:sz w:val="20"/>
          <w:szCs w:val="20"/>
        </w:rPr>
        <w:t xml:space="preserve"> z SWZ</w:t>
      </w:r>
      <w:r w:rsidR="001B1BC3" w:rsidRPr="002C4967">
        <w:rPr>
          <w:rFonts w:ascii="Arial" w:hAnsi="Arial" w:cs="Arial"/>
          <w:sz w:val="20"/>
          <w:szCs w:val="20"/>
        </w:rPr>
        <w:t>,</w:t>
      </w:r>
      <w:bookmarkStart w:id="5" w:name="_Hlk9242377"/>
    </w:p>
    <w:bookmarkEnd w:id="5"/>
    <w:p w:rsidR="00A57730" w:rsidRDefault="006B1A09" w:rsidP="00A5773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2.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Kryterium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Doświadczenie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Projektanta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branży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architektonicznej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(P)</w:t>
      </w:r>
    </w:p>
    <w:p w:rsidR="00A57730" w:rsidRDefault="00A57730" w:rsidP="00A57730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proofErr w:type="spellStart"/>
      <w:r w:rsidRPr="00A57730">
        <w:rPr>
          <w:rFonts w:ascii="Arial" w:hAnsi="Arial" w:cs="Arial"/>
          <w:sz w:val="20"/>
          <w:szCs w:val="20"/>
        </w:rPr>
        <w:t>Oświadczam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57730">
        <w:rPr>
          <w:rFonts w:ascii="Arial" w:hAnsi="Arial" w:cs="Arial"/>
          <w:sz w:val="20"/>
          <w:szCs w:val="20"/>
        </w:rPr>
        <w:t>oświadczamy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A57730">
        <w:rPr>
          <w:rFonts w:ascii="Arial" w:hAnsi="Arial" w:cs="Arial"/>
          <w:sz w:val="20"/>
          <w:szCs w:val="20"/>
        </w:rPr>
        <w:t>że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osoba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wskazana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poniżej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wykonała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dokumentację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projektową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7730">
        <w:rPr>
          <w:rFonts w:ascii="Arial" w:hAnsi="Arial" w:cs="Arial"/>
          <w:sz w:val="20"/>
          <w:szCs w:val="20"/>
        </w:rPr>
        <w:t>składającą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się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A57730">
        <w:rPr>
          <w:rFonts w:ascii="Arial" w:hAnsi="Arial" w:cs="Arial"/>
          <w:sz w:val="20"/>
          <w:szCs w:val="20"/>
        </w:rPr>
        <w:t>projektu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budowlanego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wykonawczego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dla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budowy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7730">
        <w:rPr>
          <w:rFonts w:ascii="Arial" w:hAnsi="Arial" w:cs="Arial"/>
          <w:sz w:val="20"/>
          <w:szCs w:val="20"/>
        </w:rPr>
        <w:t>rozbudowy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lub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przebudowy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obiektu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52BE" w:rsidRPr="008652BE">
        <w:rPr>
          <w:rFonts w:ascii="Arial" w:hAnsi="Arial" w:cs="Arial"/>
          <w:sz w:val="20"/>
          <w:szCs w:val="20"/>
          <w:highlight w:val="yellow"/>
        </w:rPr>
        <w:t>użyteczności</w:t>
      </w:r>
      <w:proofErr w:type="spellEnd"/>
      <w:r w:rsidR="008652BE" w:rsidRPr="008652BE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8652BE" w:rsidRPr="008652BE">
        <w:rPr>
          <w:rFonts w:ascii="Arial" w:hAnsi="Arial" w:cs="Arial"/>
          <w:sz w:val="20"/>
          <w:szCs w:val="20"/>
          <w:highlight w:val="yellow"/>
        </w:rPr>
        <w:t>publicznej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A57730">
        <w:rPr>
          <w:rFonts w:ascii="Arial" w:hAnsi="Arial" w:cs="Arial"/>
          <w:sz w:val="20"/>
          <w:szCs w:val="20"/>
        </w:rPr>
        <w:t>powierzchni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całkowitej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min. 500m² </w:t>
      </w:r>
      <w:proofErr w:type="spellStart"/>
      <w:r w:rsidRPr="00A57730">
        <w:rPr>
          <w:rFonts w:ascii="Arial" w:hAnsi="Arial" w:cs="Arial"/>
          <w:sz w:val="20"/>
          <w:szCs w:val="20"/>
        </w:rPr>
        <w:t>wraz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A57730">
        <w:rPr>
          <w:rFonts w:ascii="Arial" w:hAnsi="Arial" w:cs="Arial"/>
          <w:sz w:val="20"/>
          <w:szCs w:val="20"/>
        </w:rPr>
        <w:t>uzyskaniem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niezbędnych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decyzji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pozwoleń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na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realizację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inwestycji</w:t>
      </w:r>
      <w:proofErr w:type="spellEnd"/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C628CB" w:rsidRPr="00675BCF" w:rsidTr="00C628CB">
        <w:trPr>
          <w:jc w:val="center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75BCF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Projektant branży architektonicznej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Ilość wykonanych dokumentacji projektowych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Informacje potwierdzające spełnianie wymagań Zamawiającego</w:t>
            </w:r>
          </w:p>
        </w:tc>
      </w:tr>
      <w:tr w:rsidR="00C628CB" w:rsidRPr="00675BCF" w:rsidTr="00C628CB">
        <w:trPr>
          <w:trHeight w:val="302"/>
          <w:jc w:val="center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628CB" w:rsidRPr="00675BCF" w:rsidTr="00C628CB">
        <w:trPr>
          <w:trHeight w:val="4374"/>
          <w:jc w:val="center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C628CB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(podać imię i nazwisko)</w:t>
            </w: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Liczba wykonanych dokumentacji projektowych ……………………</w:t>
            </w: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(1)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dla budowy, rozbudowy lub przebudowy obiektu </w:t>
            </w:r>
            <w:r w:rsidR="008652BE" w:rsidRPr="008652BE">
              <w:rPr>
                <w:rFonts w:ascii="Arial" w:hAnsi="Arial" w:cs="Arial"/>
                <w:sz w:val="16"/>
                <w:szCs w:val="16"/>
                <w:highlight w:val="yellow"/>
              </w:rPr>
              <w:t>użyteczności publicznej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5BCF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decyzje i pozwolenia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675BCF" w:rsidTr="00C628CB">
        <w:trPr>
          <w:trHeight w:val="1679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(2)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dla budowy, rozbudowy lub przebudowy obiektu </w:t>
            </w:r>
            <w:r w:rsidR="008652BE" w:rsidRPr="008652BE">
              <w:rPr>
                <w:rFonts w:ascii="Arial" w:hAnsi="Arial" w:cs="Arial"/>
                <w:sz w:val="16"/>
                <w:szCs w:val="16"/>
                <w:highlight w:val="yellow"/>
              </w:rPr>
              <w:t>użyteczności publicznej</w:t>
            </w:r>
            <w:r w:rsidR="008652BE"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5BCF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lastRenderedPageBreak/>
              <w:t xml:space="preserve"> 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675BCF" w:rsidTr="00C628CB">
        <w:trPr>
          <w:trHeight w:val="4372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(3)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dla budowy, rozbudowy lub przebudowy obiektu </w:t>
            </w:r>
            <w:r w:rsidR="008652BE" w:rsidRPr="008652BE">
              <w:rPr>
                <w:rFonts w:ascii="Arial" w:hAnsi="Arial" w:cs="Arial"/>
                <w:sz w:val="16"/>
                <w:szCs w:val="16"/>
                <w:highlight w:val="yellow"/>
              </w:rPr>
              <w:t>użyteczności publicznej</w:t>
            </w:r>
            <w:r w:rsidR="008652BE"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5BCF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675BCF" w:rsidTr="00C628CB">
        <w:trPr>
          <w:trHeight w:val="679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(4)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dla budowy, rozbudowy lub przebudowy obiektu </w:t>
            </w:r>
            <w:r w:rsidR="008652BE" w:rsidRPr="008652BE">
              <w:rPr>
                <w:rFonts w:ascii="Arial" w:hAnsi="Arial" w:cs="Arial"/>
                <w:sz w:val="16"/>
                <w:szCs w:val="16"/>
                <w:highlight w:val="yellow"/>
              </w:rPr>
              <w:t>użyteczności publicznej</w:t>
            </w:r>
            <w:r w:rsidR="008652BE"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6" w:name="_GoBack"/>
            <w:bookmarkEnd w:id="6"/>
            <w:r w:rsidRPr="00675BCF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tabs>
                <w:tab w:val="left" w:pos="63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E238F" w:rsidRDefault="00BE238F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57730" w:rsidRDefault="00A57730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proofErr w:type="spellStart"/>
      <w:r w:rsidRPr="00A57730">
        <w:rPr>
          <w:rFonts w:ascii="Arial" w:hAnsi="Arial" w:cs="Arial"/>
          <w:sz w:val="20"/>
          <w:szCs w:val="20"/>
        </w:rPr>
        <w:t>Kryterium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A57730">
        <w:rPr>
          <w:rFonts w:ascii="Arial" w:hAnsi="Arial" w:cs="Arial"/>
          <w:sz w:val="20"/>
          <w:szCs w:val="20"/>
        </w:rPr>
        <w:t>Doświadczenie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Projektanta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branży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konstrukcyjno-</w:t>
      </w:r>
      <w:proofErr w:type="spellStart"/>
      <w:r w:rsidRPr="00A57730">
        <w:rPr>
          <w:rFonts w:ascii="Arial" w:hAnsi="Arial" w:cs="Arial"/>
          <w:sz w:val="20"/>
          <w:szCs w:val="20"/>
        </w:rPr>
        <w:t>budowlanej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(K)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C628CB" w:rsidRPr="00C628CB" w:rsidTr="00C628CB">
        <w:trPr>
          <w:jc w:val="center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628CB">
              <w:rPr>
                <w:rFonts w:ascii="Arial" w:hAnsi="Arial" w:cs="Arial"/>
                <w:b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Projektant branży konstrukcyjno-budowlanej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Ilość wykonanych dokumentacji projektowych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Informacje potwierdzające spełnianie wymagań Zamawiającego</w:t>
            </w:r>
          </w:p>
        </w:tc>
      </w:tr>
      <w:tr w:rsidR="00C628CB" w:rsidRPr="00C628CB" w:rsidTr="00C628CB">
        <w:trPr>
          <w:trHeight w:val="302"/>
          <w:jc w:val="center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628CB" w:rsidRPr="00C628CB" w:rsidTr="00C628CB">
        <w:trPr>
          <w:trHeight w:val="4374"/>
          <w:jc w:val="center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C628CB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(podać imię i nazwisko)</w:t>
            </w: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Liczba wykonanych dokumentacji projektowych ……………………</w:t>
            </w: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(1)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dla budowy, rozbudowy lub przebudowy obiektu </w:t>
            </w:r>
            <w:r w:rsidR="008652BE" w:rsidRPr="008652BE">
              <w:rPr>
                <w:rFonts w:ascii="Arial" w:hAnsi="Arial" w:cs="Arial"/>
                <w:sz w:val="16"/>
                <w:szCs w:val="16"/>
                <w:highlight w:val="yellow"/>
              </w:rPr>
              <w:t>użyteczności publicznej</w:t>
            </w:r>
            <w:r w:rsidR="008652BE"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628CB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decyzje i pozwolenia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C628CB" w:rsidTr="00C628CB">
        <w:trPr>
          <w:trHeight w:val="1679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(2)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dla budowy, rozbudowy lub przebudowy obiektu </w:t>
            </w:r>
            <w:r w:rsidR="008652BE" w:rsidRPr="008652BE">
              <w:rPr>
                <w:rFonts w:ascii="Arial" w:hAnsi="Arial" w:cs="Arial"/>
                <w:sz w:val="16"/>
                <w:szCs w:val="16"/>
                <w:highlight w:val="yellow"/>
              </w:rPr>
              <w:t>użyteczności publicznej</w:t>
            </w:r>
            <w:r w:rsidR="008652BE"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628CB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C628CB" w:rsidTr="00C628CB">
        <w:trPr>
          <w:trHeight w:val="4372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(3)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dla budowy, rozbudowy lub przebudowy obiektu </w:t>
            </w:r>
            <w:r w:rsidR="008652BE" w:rsidRPr="008652BE">
              <w:rPr>
                <w:rFonts w:ascii="Arial" w:hAnsi="Arial" w:cs="Arial"/>
                <w:sz w:val="16"/>
                <w:szCs w:val="16"/>
                <w:highlight w:val="yellow"/>
              </w:rPr>
              <w:t>użyteczności publicznej</w:t>
            </w:r>
            <w:r w:rsidR="008652BE"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628CB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C628CB" w:rsidTr="00C628CB">
        <w:trPr>
          <w:trHeight w:val="679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(4)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dla budowy, rozbudowy lub przebudowy obiektu </w:t>
            </w:r>
            <w:r w:rsidR="008652BE" w:rsidRPr="008652BE">
              <w:rPr>
                <w:rFonts w:ascii="Arial" w:hAnsi="Arial" w:cs="Arial"/>
                <w:sz w:val="16"/>
                <w:szCs w:val="16"/>
                <w:highlight w:val="yellow"/>
              </w:rPr>
              <w:t>użyteczności publicznej</w:t>
            </w:r>
            <w:r w:rsidR="008652BE"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628CB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tabs>
                <w:tab w:val="left" w:pos="63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57730" w:rsidRDefault="00A57730" w:rsidP="00A57730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proofErr w:type="spellStart"/>
      <w:r w:rsidRPr="00A57730">
        <w:rPr>
          <w:rFonts w:ascii="Arial" w:hAnsi="Arial" w:cs="Arial"/>
          <w:sz w:val="20"/>
          <w:szCs w:val="20"/>
        </w:rPr>
        <w:t>Osoby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wskazane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przez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Wykonawcę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, w </w:t>
      </w:r>
      <w:proofErr w:type="spellStart"/>
      <w:r w:rsidRPr="00A57730">
        <w:rPr>
          <w:rFonts w:ascii="Arial" w:hAnsi="Arial" w:cs="Arial"/>
          <w:sz w:val="20"/>
          <w:szCs w:val="20"/>
        </w:rPr>
        <w:t>celu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uzyskania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punktów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A57730">
        <w:rPr>
          <w:rFonts w:ascii="Arial" w:hAnsi="Arial" w:cs="Arial"/>
          <w:sz w:val="20"/>
          <w:szCs w:val="20"/>
        </w:rPr>
        <w:t>ramach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przedmiotowego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kryterium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oceny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ofert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muszą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być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tymi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samymi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osobami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7730">
        <w:rPr>
          <w:rFonts w:ascii="Arial" w:hAnsi="Arial" w:cs="Arial"/>
          <w:sz w:val="20"/>
          <w:szCs w:val="20"/>
        </w:rPr>
        <w:t>które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wskazane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zostaną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przez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Wykonawcę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jako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projektant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branży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architektonicznej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projektant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branży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konstrukcyjno-</w:t>
      </w:r>
      <w:proofErr w:type="spellStart"/>
      <w:r w:rsidRPr="00A57730">
        <w:rPr>
          <w:rFonts w:ascii="Arial" w:hAnsi="Arial" w:cs="Arial"/>
          <w:sz w:val="20"/>
          <w:szCs w:val="20"/>
        </w:rPr>
        <w:t>budowlanej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A57730">
        <w:rPr>
          <w:rFonts w:ascii="Arial" w:hAnsi="Arial" w:cs="Arial"/>
          <w:sz w:val="20"/>
          <w:szCs w:val="20"/>
        </w:rPr>
        <w:t>Wykazie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osób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A57730">
        <w:rPr>
          <w:rFonts w:ascii="Arial" w:hAnsi="Arial" w:cs="Arial"/>
          <w:sz w:val="20"/>
          <w:szCs w:val="20"/>
        </w:rPr>
        <w:t>celu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spełnienia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warunków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udziału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A57730">
        <w:rPr>
          <w:rFonts w:ascii="Arial" w:hAnsi="Arial" w:cs="Arial"/>
          <w:sz w:val="20"/>
          <w:szCs w:val="20"/>
        </w:rPr>
        <w:t>postępowaniu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realizacji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przedmiotowego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zamówienia</w:t>
      </w:r>
      <w:proofErr w:type="spellEnd"/>
      <w:r w:rsidRPr="00A57730">
        <w:rPr>
          <w:rFonts w:ascii="Arial" w:hAnsi="Arial" w:cs="Arial"/>
          <w:sz w:val="20"/>
          <w:szCs w:val="20"/>
        </w:rPr>
        <w:t>.</w:t>
      </w:r>
    </w:p>
    <w:p w:rsidR="000576F2" w:rsidRPr="002C4967" w:rsidRDefault="00A57730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Informacje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dotyczące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podwykonawstwa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>:</w:t>
      </w:r>
    </w:p>
    <w:p w:rsidR="000576F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Zamówienie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wykonam</w:t>
      </w:r>
      <w:proofErr w:type="spellEnd"/>
      <w:r w:rsidR="000E447F" w:rsidRPr="002C4967">
        <w:rPr>
          <w:rFonts w:ascii="Arial" w:hAnsi="Arial" w:cs="Arial"/>
          <w:sz w:val="20"/>
          <w:szCs w:val="20"/>
        </w:rPr>
        <w:t>(y)</w:t>
      </w:r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E447F" w:rsidRPr="002C4967">
        <w:rPr>
          <w:rFonts w:ascii="Arial" w:hAnsi="Arial" w:cs="Arial"/>
          <w:bCs/>
          <w:sz w:val="20"/>
          <w:szCs w:val="20"/>
          <w:lang w:eastAsia="pl-PL"/>
        </w:rPr>
        <w:t>sam</w:t>
      </w:r>
      <w:proofErr w:type="spellEnd"/>
      <w:r w:rsidR="000E447F" w:rsidRPr="002C4967">
        <w:rPr>
          <w:rFonts w:ascii="Arial" w:hAnsi="Arial" w:cs="Arial"/>
          <w:bCs/>
          <w:sz w:val="20"/>
          <w:szCs w:val="20"/>
          <w:lang w:eastAsia="pl-PL"/>
        </w:rPr>
        <w:t>(-a)(-</w:t>
      </w:r>
      <w:proofErr w:type="spellStart"/>
      <w:r w:rsidR="000E447F" w:rsidRPr="002C4967">
        <w:rPr>
          <w:rFonts w:ascii="Arial" w:hAnsi="Arial" w:cs="Arial"/>
          <w:bCs/>
          <w:sz w:val="20"/>
          <w:szCs w:val="20"/>
          <w:lang w:eastAsia="pl-PL"/>
        </w:rPr>
        <w:t>i</w:t>
      </w:r>
      <w:proofErr w:type="spellEnd"/>
      <w:r w:rsidR="000E447F" w:rsidRPr="002C4967">
        <w:rPr>
          <w:rFonts w:ascii="Arial" w:hAnsi="Arial" w:cs="Arial"/>
          <w:bCs/>
          <w:sz w:val="20"/>
          <w:szCs w:val="20"/>
          <w:lang w:eastAsia="pl-PL"/>
        </w:rPr>
        <w:t>)</w:t>
      </w:r>
      <w:r w:rsidR="000576F2" w:rsidRPr="002C4967">
        <w:rPr>
          <w:rFonts w:ascii="Arial" w:hAnsi="Arial" w:cs="Arial"/>
          <w:sz w:val="20"/>
          <w:szCs w:val="20"/>
        </w:rPr>
        <w:t>/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następujące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części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zamówienia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powierzę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</w:t>
      </w:r>
      <w:proofErr w:type="spellStart"/>
      <w:r w:rsidR="00062834" w:rsidRPr="002C4967">
        <w:rPr>
          <w:rFonts w:ascii="Arial" w:hAnsi="Arial" w:cs="Arial"/>
          <w:sz w:val="20"/>
          <w:szCs w:val="20"/>
        </w:rPr>
        <w:t>ymy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)</w:t>
      </w:r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2102" w:rsidRPr="002C4967">
        <w:rPr>
          <w:rFonts w:ascii="Arial" w:hAnsi="Arial" w:cs="Arial"/>
          <w:sz w:val="20"/>
          <w:szCs w:val="20"/>
        </w:rPr>
        <w:t>p</w:t>
      </w:r>
      <w:r w:rsidR="000576F2" w:rsidRPr="002C4967">
        <w:rPr>
          <w:rFonts w:ascii="Arial" w:hAnsi="Arial" w:cs="Arial"/>
          <w:sz w:val="20"/>
          <w:szCs w:val="20"/>
        </w:rPr>
        <w:t>odwykonawcom</w:t>
      </w:r>
      <w:proofErr w:type="spellEnd"/>
      <w:r w:rsidR="001A4CA0" w:rsidRPr="002C496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2C4967" w:rsidTr="00062834">
        <w:tc>
          <w:tcPr>
            <w:tcW w:w="567" w:type="dxa"/>
            <w:shd w:val="clear" w:color="auto" w:fill="auto"/>
            <w:vAlign w:val="center"/>
          </w:tcPr>
          <w:p w:rsidR="00107341" w:rsidRPr="002C4967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7" w:name="_Hlk9242693"/>
            <w:r w:rsidRPr="002C496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107341" w:rsidRPr="002C4967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967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107341" w:rsidRPr="002C4967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967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062834" w:rsidRPr="002C4967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34" w:rsidRPr="002C4967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7"/>
    <w:p w:rsidR="00200675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lastRenderedPageBreak/>
        <w:t xml:space="preserve">2)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Zamówienie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wykonam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(y)</w:t>
      </w:r>
      <w:r w:rsidR="00107341" w:rsidRPr="002C496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udziałem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podwykonawców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na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których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zasoby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powołuję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</w:t>
      </w:r>
      <w:proofErr w:type="spellStart"/>
      <w:r w:rsidRPr="002C4967">
        <w:rPr>
          <w:rFonts w:ascii="Arial" w:hAnsi="Arial" w:cs="Arial"/>
          <w:sz w:val="20"/>
          <w:szCs w:val="20"/>
        </w:rPr>
        <w:t>e</w:t>
      </w:r>
      <w:r w:rsidR="00062834" w:rsidRPr="002C4967">
        <w:rPr>
          <w:rFonts w:ascii="Arial" w:hAnsi="Arial" w:cs="Arial"/>
          <w:sz w:val="20"/>
          <w:szCs w:val="20"/>
        </w:rPr>
        <w:t>my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)</w:t>
      </w:r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się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na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zasadach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określonych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w art. </w:t>
      </w:r>
      <w:r w:rsidR="00CA1C76" w:rsidRPr="002C4967">
        <w:rPr>
          <w:rFonts w:ascii="Arial" w:hAnsi="Arial" w:cs="Arial"/>
          <w:sz w:val="20"/>
          <w:szCs w:val="20"/>
        </w:rPr>
        <w:t>118</w:t>
      </w:r>
      <w:r w:rsidR="00107341" w:rsidRPr="002C4967">
        <w:rPr>
          <w:rFonts w:ascii="Arial" w:hAnsi="Arial" w:cs="Arial"/>
          <w:sz w:val="20"/>
          <w:szCs w:val="20"/>
        </w:rPr>
        <w:t xml:space="preserve"> </w:t>
      </w:r>
      <w:r w:rsidR="00CA1C76" w:rsidRPr="002C4967">
        <w:rPr>
          <w:rFonts w:ascii="Arial" w:hAnsi="Arial" w:cs="Arial"/>
          <w:sz w:val="20"/>
          <w:szCs w:val="20"/>
        </w:rPr>
        <w:t>u</w:t>
      </w:r>
      <w:r w:rsidR="00107341" w:rsidRPr="002C4967">
        <w:rPr>
          <w:rFonts w:ascii="Arial" w:hAnsi="Arial" w:cs="Arial"/>
          <w:sz w:val="20"/>
          <w:szCs w:val="20"/>
        </w:rPr>
        <w:t>stawy</w:t>
      </w:r>
      <w:r w:rsidR="00CA1C76" w:rsidRPr="002C4967">
        <w:rPr>
          <w:rFonts w:ascii="Arial" w:hAnsi="Arial" w:cs="Arial"/>
          <w:sz w:val="20"/>
          <w:szCs w:val="20"/>
        </w:rPr>
        <w:t xml:space="preserve"> PZP</w:t>
      </w:r>
      <w:r w:rsidR="00107341" w:rsidRPr="002C4967">
        <w:rPr>
          <w:rFonts w:ascii="Arial" w:hAnsi="Arial" w:cs="Arial"/>
          <w:sz w:val="20"/>
          <w:szCs w:val="20"/>
        </w:rPr>
        <w:t xml:space="preserve">, w celu wykazania spełniania warunków udziału </w:t>
      </w:r>
      <w:r w:rsidR="00062834" w:rsidRPr="002C4967">
        <w:rPr>
          <w:rFonts w:ascii="Arial" w:hAnsi="Arial" w:cs="Arial"/>
          <w:sz w:val="20"/>
          <w:szCs w:val="20"/>
        </w:rPr>
        <w:br/>
      </w:r>
      <w:r w:rsidR="00107341" w:rsidRPr="002C4967">
        <w:rPr>
          <w:rFonts w:ascii="Arial" w:hAnsi="Arial" w:cs="Arial"/>
          <w:sz w:val="20"/>
          <w:szCs w:val="20"/>
        </w:rPr>
        <w:t xml:space="preserve">w postępowaniu, o których mowa w art. </w:t>
      </w:r>
      <w:r w:rsidR="00CA1C76" w:rsidRPr="002C4967">
        <w:rPr>
          <w:rFonts w:ascii="Arial" w:hAnsi="Arial" w:cs="Arial"/>
          <w:sz w:val="20"/>
          <w:szCs w:val="20"/>
        </w:rPr>
        <w:t>112</w:t>
      </w:r>
      <w:r w:rsidR="00107341" w:rsidRPr="002C4967">
        <w:rPr>
          <w:rFonts w:ascii="Arial" w:hAnsi="Arial" w:cs="Arial"/>
          <w:sz w:val="20"/>
          <w:szCs w:val="20"/>
        </w:rPr>
        <w:t xml:space="preserve"> ust. </w:t>
      </w:r>
      <w:r w:rsidR="00CA1C76" w:rsidRPr="002C4967">
        <w:rPr>
          <w:rFonts w:ascii="Arial" w:hAnsi="Arial" w:cs="Arial"/>
          <w:sz w:val="20"/>
          <w:szCs w:val="20"/>
        </w:rPr>
        <w:t>2</w:t>
      </w:r>
      <w:r w:rsidR="004544FC" w:rsidRPr="002C4967">
        <w:rPr>
          <w:rFonts w:ascii="Arial" w:hAnsi="Arial" w:cs="Arial"/>
          <w:sz w:val="20"/>
          <w:szCs w:val="20"/>
        </w:rPr>
        <w:t xml:space="preserve"> </w:t>
      </w:r>
      <w:r w:rsidR="00CA1C76" w:rsidRPr="002C4967">
        <w:rPr>
          <w:rFonts w:ascii="Arial" w:hAnsi="Arial" w:cs="Arial"/>
          <w:sz w:val="20"/>
          <w:szCs w:val="20"/>
        </w:rPr>
        <w:t>u</w:t>
      </w:r>
      <w:r w:rsidR="00107341" w:rsidRPr="002C4967">
        <w:rPr>
          <w:rFonts w:ascii="Arial" w:hAnsi="Arial" w:cs="Arial"/>
          <w:sz w:val="20"/>
          <w:szCs w:val="20"/>
        </w:rPr>
        <w:t>stawy</w:t>
      </w:r>
      <w:r w:rsidR="00CA1C76" w:rsidRPr="002C4967">
        <w:rPr>
          <w:rFonts w:ascii="Arial" w:hAnsi="Arial" w:cs="Arial"/>
          <w:sz w:val="20"/>
          <w:szCs w:val="20"/>
        </w:rPr>
        <w:t xml:space="preserve"> PZP</w:t>
      </w:r>
      <w:r w:rsidR="00107341" w:rsidRPr="002C4967">
        <w:rPr>
          <w:rFonts w:ascii="Arial" w:hAnsi="Arial" w:cs="Arial"/>
          <w:sz w:val="20"/>
          <w:szCs w:val="20"/>
          <w:vertAlign w:val="superscript"/>
        </w:rPr>
        <w:footnoteReference w:id="2"/>
      </w:r>
      <w:r w:rsidR="00107341" w:rsidRPr="002C4967">
        <w:rPr>
          <w:rFonts w:ascii="Arial" w:hAnsi="Arial" w:cs="Arial"/>
          <w:sz w:val="20"/>
          <w:szCs w:val="20"/>
        </w:rPr>
        <w:t xml:space="preserve"> (nazwa/firma podwykonawców):</w:t>
      </w:r>
      <w:r w:rsidR="00184EFC" w:rsidRPr="002C4967">
        <w:rPr>
          <w:rFonts w:ascii="Arial" w:hAnsi="Arial" w:cs="Arial"/>
          <w:sz w:val="20"/>
          <w:szCs w:val="20"/>
        </w:rPr>
        <w:t xml:space="preserve"> </w:t>
      </w:r>
    </w:p>
    <w:p w:rsidR="00184EFC" w:rsidRPr="002C4967" w:rsidRDefault="00184EFC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2C4967">
        <w:rPr>
          <w:rFonts w:ascii="Arial" w:hAnsi="Arial" w:cs="Arial"/>
          <w:bCs/>
          <w:sz w:val="20"/>
          <w:szCs w:val="20"/>
        </w:rPr>
        <w:t>…………………………………</w:t>
      </w:r>
      <w:r w:rsidR="00200675" w:rsidRPr="002C4967">
        <w:rPr>
          <w:rFonts w:ascii="Arial" w:hAnsi="Arial" w:cs="Arial"/>
          <w:bCs/>
          <w:sz w:val="20"/>
          <w:szCs w:val="20"/>
        </w:rPr>
        <w:t>…………………………</w:t>
      </w:r>
      <w:r w:rsidR="006F2C9C" w:rsidRPr="002C4967">
        <w:rPr>
          <w:rFonts w:ascii="Arial" w:hAnsi="Arial" w:cs="Arial"/>
          <w:bCs/>
          <w:sz w:val="20"/>
          <w:szCs w:val="20"/>
        </w:rPr>
        <w:t>……………………….</w:t>
      </w:r>
      <w:r w:rsidR="00200675" w:rsidRPr="002C4967">
        <w:rPr>
          <w:rFonts w:ascii="Arial" w:hAnsi="Arial" w:cs="Arial"/>
          <w:bCs/>
          <w:sz w:val="20"/>
          <w:szCs w:val="20"/>
        </w:rPr>
        <w:t>………………………</w:t>
      </w:r>
      <w:r w:rsidR="00476D06" w:rsidRPr="002C4967">
        <w:rPr>
          <w:rFonts w:ascii="Arial" w:hAnsi="Arial" w:cs="Arial"/>
          <w:bCs/>
          <w:sz w:val="20"/>
          <w:szCs w:val="20"/>
        </w:rPr>
        <w:t>…………</w:t>
      </w:r>
    </w:p>
    <w:p w:rsidR="00CA1C76" w:rsidRPr="002C4967" w:rsidRDefault="00CA1C76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2C4967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…………………………………………………………………………………….…………………………………</w:t>
      </w:r>
    </w:p>
    <w:p w:rsidR="006B1A09" w:rsidRPr="002C4967" w:rsidRDefault="006B1A09" w:rsidP="00E9033A">
      <w:pPr>
        <w:pStyle w:val="Bezodstpw"/>
        <w:spacing w:line="276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2C4967">
        <w:rPr>
          <w:rFonts w:ascii="Arial" w:hAnsi="Arial" w:cs="Arial"/>
          <w:bCs/>
          <w:sz w:val="20"/>
          <w:szCs w:val="20"/>
        </w:rPr>
        <w:t>3.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 w:rsidR="00CA1C76" w:rsidRPr="002C4967" w:rsidRDefault="006B1A09" w:rsidP="00E9033A">
      <w:pPr>
        <w:pStyle w:val="Bezodstpw"/>
        <w:spacing w:line="276" w:lineRule="auto"/>
        <w:jc w:val="center"/>
        <w:rPr>
          <w:rFonts w:ascii="Arial" w:hAnsi="Arial" w:cs="Arial"/>
          <w:bCs/>
          <w:sz w:val="12"/>
          <w:szCs w:val="12"/>
        </w:rPr>
      </w:pPr>
      <w:r w:rsidRPr="002C4967">
        <w:rPr>
          <w:rFonts w:ascii="Arial" w:hAnsi="Arial" w:cs="Arial"/>
          <w:bCs/>
          <w:sz w:val="12"/>
          <w:szCs w:val="12"/>
        </w:rPr>
        <w:t>(</w:t>
      </w:r>
      <w:proofErr w:type="spellStart"/>
      <w:r w:rsidRPr="002C4967">
        <w:rPr>
          <w:rFonts w:ascii="Arial" w:hAnsi="Arial" w:cs="Arial"/>
          <w:bCs/>
          <w:sz w:val="12"/>
          <w:szCs w:val="12"/>
        </w:rPr>
        <w:t>wypełniają</w:t>
      </w:r>
      <w:proofErr w:type="spellEnd"/>
      <w:r w:rsidRPr="002C4967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2C4967">
        <w:rPr>
          <w:rFonts w:ascii="Arial" w:hAnsi="Arial" w:cs="Arial"/>
          <w:bCs/>
          <w:sz w:val="12"/>
          <w:szCs w:val="12"/>
        </w:rPr>
        <w:t>Wykonawcy</w:t>
      </w:r>
      <w:proofErr w:type="spellEnd"/>
      <w:r w:rsidRPr="002C4967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2C4967">
        <w:rPr>
          <w:rFonts w:ascii="Arial" w:hAnsi="Arial" w:cs="Arial"/>
          <w:bCs/>
          <w:sz w:val="12"/>
          <w:szCs w:val="12"/>
        </w:rPr>
        <w:t>składający</w:t>
      </w:r>
      <w:proofErr w:type="spellEnd"/>
      <w:r w:rsidRPr="002C4967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2C4967">
        <w:rPr>
          <w:rFonts w:ascii="Arial" w:hAnsi="Arial" w:cs="Arial"/>
          <w:bCs/>
          <w:sz w:val="12"/>
          <w:szCs w:val="12"/>
        </w:rPr>
        <w:t>ofertę</w:t>
      </w:r>
      <w:proofErr w:type="spellEnd"/>
      <w:r w:rsidRPr="002C4967">
        <w:rPr>
          <w:rFonts w:ascii="Arial" w:hAnsi="Arial" w:cs="Arial"/>
          <w:bCs/>
          <w:sz w:val="12"/>
          <w:szCs w:val="12"/>
        </w:rPr>
        <w:t xml:space="preserve"> wspólną)</w:t>
      </w:r>
    </w:p>
    <w:p w:rsidR="005B268A" w:rsidRPr="002C4967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4. </w:t>
      </w:r>
      <w:proofErr w:type="spellStart"/>
      <w:r w:rsidR="009F79AC" w:rsidRPr="002C4967">
        <w:rPr>
          <w:rFonts w:ascii="Arial" w:hAnsi="Arial" w:cs="Arial"/>
          <w:sz w:val="20"/>
          <w:szCs w:val="20"/>
        </w:rPr>
        <w:t>Oświadczam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(y)</w:t>
      </w:r>
      <w:r w:rsidR="009F79AC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9AC" w:rsidRPr="002C4967">
        <w:rPr>
          <w:rFonts w:ascii="Arial" w:hAnsi="Arial" w:cs="Arial"/>
          <w:sz w:val="20"/>
          <w:szCs w:val="20"/>
        </w:rPr>
        <w:t>że</w:t>
      </w:r>
      <w:proofErr w:type="spellEnd"/>
      <w:r w:rsidR="009F79AC" w:rsidRPr="002C4967">
        <w:rPr>
          <w:rFonts w:ascii="Arial" w:hAnsi="Arial" w:cs="Arial"/>
          <w:sz w:val="20"/>
          <w:szCs w:val="20"/>
        </w:rPr>
        <w:t>:</w:t>
      </w:r>
    </w:p>
    <w:p w:rsidR="00A1130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062834" w:rsidRPr="002C4967">
        <w:rPr>
          <w:rFonts w:ascii="Arial" w:hAnsi="Arial" w:cs="Arial"/>
          <w:sz w:val="20"/>
          <w:szCs w:val="20"/>
        </w:rPr>
        <w:t>u</w:t>
      </w:r>
      <w:r w:rsidR="00A11302" w:rsidRPr="002C4967">
        <w:rPr>
          <w:rFonts w:ascii="Arial" w:hAnsi="Arial" w:cs="Arial"/>
          <w:sz w:val="20"/>
          <w:szCs w:val="20"/>
        </w:rPr>
        <w:t>zyskałem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</w:t>
      </w:r>
      <w:proofErr w:type="spellStart"/>
      <w:r w:rsidR="00062834" w:rsidRPr="002C4967">
        <w:rPr>
          <w:rFonts w:ascii="Arial" w:hAnsi="Arial" w:cs="Arial"/>
          <w:sz w:val="20"/>
          <w:szCs w:val="20"/>
        </w:rPr>
        <w:t>łam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)</w:t>
      </w:r>
      <w:r w:rsidR="00A11302" w:rsidRPr="002C4967">
        <w:rPr>
          <w:rFonts w:ascii="Arial" w:hAnsi="Arial" w:cs="Arial"/>
          <w:sz w:val="20"/>
          <w:szCs w:val="20"/>
        </w:rPr>
        <w:t>(-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liśmy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konieczne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informacje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przygotowania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>,</w:t>
      </w:r>
    </w:p>
    <w:p w:rsidR="006C7DF9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2)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zapoznałem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>(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łam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>)(-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liśmy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się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treścią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SPECYFIKACJI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WARUNKÓW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ZAMÓWIENIA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i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nie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wnoszę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>(-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simy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) do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niej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zastrzeżeń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oraz zdobyłem(łam)(-liśmy) wszelkie informacje niezbędne do właściwego opracowania oferty oraz do należytego wykonania przedmiotu zamówienia,</w:t>
      </w:r>
    </w:p>
    <w:p w:rsidR="00A1130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3) </w:t>
      </w:r>
      <w:r w:rsidR="00A11302" w:rsidRPr="002C4967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cenie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zostały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uwzględnione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wszystkie koszty wykonania i realizacji przyszłego świadczenia umownego,</w:t>
      </w:r>
    </w:p>
    <w:p w:rsidR="00A1130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4)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zamówienie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przyjmuję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>(-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emy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) do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realizacji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bez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zastrzeżeń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i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wykonam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(-y)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zakres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dostaw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wynikający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r w:rsidR="00A11302" w:rsidRPr="002C4967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przedmiotu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zamówienia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należytą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starannością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według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obowiązujących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przepisów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prawnych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oferowaną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cenę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>,</w:t>
      </w:r>
    </w:p>
    <w:p w:rsidR="00C97F55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  <w:lang w:eastAsia="pl-PL"/>
        </w:rPr>
        <w:t xml:space="preserve">5) </w:t>
      </w:r>
      <w:proofErr w:type="spellStart"/>
      <w:r w:rsidR="00C97F55" w:rsidRPr="002C4967">
        <w:rPr>
          <w:rFonts w:ascii="Arial" w:hAnsi="Arial" w:cs="Arial"/>
          <w:sz w:val="20"/>
          <w:szCs w:val="20"/>
          <w:lang w:eastAsia="pl-PL"/>
        </w:rPr>
        <w:t>uważam</w:t>
      </w:r>
      <w:proofErr w:type="spellEnd"/>
      <w:r w:rsidR="00C97F55" w:rsidRPr="002C4967">
        <w:rPr>
          <w:rFonts w:ascii="Arial" w:hAnsi="Arial" w:cs="Arial"/>
          <w:sz w:val="20"/>
          <w:szCs w:val="20"/>
          <w:lang w:eastAsia="pl-PL"/>
        </w:rPr>
        <w:t xml:space="preserve">(-y) </w:t>
      </w:r>
      <w:proofErr w:type="spellStart"/>
      <w:r w:rsidR="00C97F55" w:rsidRPr="002C4967"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  <w:r w:rsidR="00C97F55" w:rsidRPr="002C4967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C97F55" w:rsidRPr="002C4967">
        <w:rPr>
          <w:rFonts w:ascii="Arial" w:hAnsi="Arial" w:cs="Arial"/>
          <w:sz w:val="20"/>
          <w:szCs w:val="20"/>
          <w:lang w:eastAsia="pl-PL"/>
        </w:rPr>
        <w:t>za</w:t>
      </w:r>
      <w:proofErr w:type="spellEnd"/>
      <w:r w:rsidR="00C97F55" w:rsidRPr="002C4967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C97F55" w:rsidRPr="002C4967">
        <w:rPr>
          <w:rFonts w:ascii="Arial" w:hAnsi="Arial" w:cs="Arial"/>
          <w:sz w:val="20"/>
          <w:szCs w:val="20"/>
          <w:lang w:eastAsia="pl-PL"/>
        </w:rPr>
        <w:t>związanego</w:t>
      </w:r>
      <w:proofErr w:type="spellEnd"/>
      <w:r w:rsidR="00C97F55" w:rsidRPr="002B44F6">
        <w:rPr>
          <w:rFonts w:ascii="Arial" w:hAnsi="Arial" w:cs="Arial"/>
          <w:sz w:val="20"/>
          <w:szCs w:val="20"/>
          <w:lang w:eastAsia="pl-PL"/>
        </w:rPr>
        <w:t>(-ą)(-</w:t>
      </w:r>
      <w:proofErr w:type="spellStart"/>
      <w:r w:rsidR="00C97F55" w:rsidRPr="002B44F6">
        <w:rPr>
          <w:rFonts w:ascii="Arial" w:hAnsi="Arial" w:cs="Arial"/>
          <w:sz w:val="20"/>
          <w:szCs w:val="20"/>
          <w:lang w:eastAsia="pl-PL"/>
        </w:rPr>
        <w:t>ych</w:t>
      </w:r>
      <w:proofErr w:type="spellEnd"/>
      <w:r w:rsidR="00C97F55" w:rsidRPr="002B44F6">
        <w:rPr>
          <w:rFonts w:ascii="Arial" w:hAnsi="Arial" w:cs="Arial"/>
          <w:sz w:val="20"/>
          <w:szCs w:val="20"/>
          <w:lang w:eastAsia="pl-PL"/>
        </w:rPr>
        <w:t>) złożoną ofertą przez okres 30 dni</w:t>
      </w:r>
      <w:r w:rsidR="00C97F55" w:rsidRPr="002B44F6">
        <w:rPr>
          <w:rFonts w:ascii="Arial" w:hAnsi="Arial" w:cs="Arial"/>
          <w:bCs/>
          <w:sz w:val="20"/>
          <w:szCs w:val="20"/>
          <w:lang w:eastAsia="pl-PL"/>
        </w:rPr>
        <w:t>,</w:t>
      </w:r>
      <w:r w:rsidR="00C97F55" w:rsidRPr="002B44F6">
        <w:rPr>
          <w:rFonts w:ascii="Arial" w:hAnsi="Arial" w:cs="Arial"/>
          <w:sz w:val="20"/>
          <w:szCs w:val="20"/>
        </w:rPr>
        <w:t xml:space="preserve"> licząc od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upływu</w:t>
      </w:r>
      <w:proofErr w:type="spellEnd"/>
      <w:r w:rsidR="00C97F55" w:rsidRPr="002B44F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terminu</w:t>
      </w:r>
      <w:proofErr w:type="spellEnd"/>
      <w:r w:rsidR="00C97F55" w:rsidRPr="002B44F6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składania</w:t>
      </w:r>
      <w:proofErr w:type="spellEnd"/>
      <w:r w:rsidR="00C97F55" w:rsidRPr="002B44F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ofert</w:t>
      </w:r>
      <w:proofErr w:type="spellEnd"/>
      <w:r w:rsidR="00C97F55" w:rsidRPr="002B44F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wraz</w:t>
      </w:r>
      <w:proofErr w:type="spellEnd"/>
      <w:r w:rsidR="00C97F55" w:rsidRPr="002B44F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tym</w:t>
      </w:r>
      <w:proofErr w:type="spellEnd"/>
      <w:r w:rsidR="00C97F55" w:rsidRPr="002B44F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dniem</w:t>
      </w:r>
      <w:proofErr w:type="spellEnd"/>
      <w:r w:rsidRPr="002B44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44F6">
        <w:rPr>
          <w:rFonts w:ascii="Arial" w:hAnsi="Arial" w:cs="Arial"/>
          <w:sz w:val="20"/>
          <w:szCs w:val="20"/>
        </w:rPr>
        <w:t>tj</w:t>
      </w:r>
      <w:proofErr w:type="spellEnd"/>
      <w:r w:rsidRPr="002B44F6">
        <w:rPr>
          <w:rFonts w:ascii="Arial" w:hAnsi="Arial" w:cs="Arial"/>
          <w:sz w:val="20"/>
          <w:szCs w:val="20"/>
        </w:rPr>
        <w:t xml:space="preserve">. do </w:t>
      </w:r>
      <w:proofErr w:type="spellStart"/>
      <w:r w:rsidRPr="002B44F6">
        <w:rPr>
          <w:rFonts w:ascii="Arial" w:hAnsi="Arial" w:cs="Arial"/>
          <w:sz w:val="20"/>
          <w:szCs w:val="20"/>
        </w:rPr>
        <w:t>dnia</w:t>
      </w:r>
      <w:proofErr w:type="spellEnd"/>
      <w:r w:rsidRPr="002B44F6">
        <w:rPr>
          <w:rFonts w:ascii="Arial" w:hAnsi="Arial" w:cs="Arial"/>
          <w:sz w:val="20"/>
          <w:szCs w:val="20"/>
        </w:rPr>
        <w:t xml:space="preserve"> </w:t>
      </w:r>
      <w:r w:rsidR="006456F9">
        <w:rPr>
          <w:rFonts w:ascii="Arial" w:hAnsi="Arial" w:cs="Arial"/>
          <w:sz w:val="20"/>
          <w:szCs w:val="20"/>
        </w:rPr>
        <w:t>15</w:t>
      </w:r>
      <w:r w:rsidR="003E734D" w:rsidRPr="002B44F6">
        <w:rPr>
          <w:rFonts w:ascii="Arial" w:hAnsi="Arial" w:cs="Arial"/>
          <w:sz w:val="20"/>
          <w:szCs w:val="20"/>
        </w:rPr>
        <w:t>.</w:t>
      </w:r>
      <w:r w:rsidR="006456F9">
        <w:rPr>
          <w:rFonts w:ascii="Arial" w:hAnsi="Arial" w:cs="Arial"/>
          <w:sz w:val="20"/>
          <w:szCs w:val="20"/>
        </w:rPr>
        <w:t>03</w:t>
      </w:r>
      <w:r w:rsidR="006B7049" w:rsidRPr="002B44F6">
        <w:rPr>
          <w:rFonts w:ascii="Arial" w:hAnsi="Arial" w:cs="Arial"/>
          <w:sz w:val="20"/>
          <w:szCs w:val="20"/>
        </w:rPr>
        <w:t>.</w:t>
      </w:r>
      <w:r w:rsidR="003E734D" w:rsidRPr="002B44F6">
        <w:rPr>
          <w:rFonts w:ascii="Arial" w:hAnsi="Arial" w:cs="Arial"/>
          <w:sz w:val="20"/>
          <w:szCs w:val="20"/>
        </w:rPr>
        <w:t>202</w:t>
      </w:r>
      <w:r w:rsidR="006456F9">
        <w:rPr>
          <w:rFonts w:ascii="Arial" w:hAnsi="Arial" w:cs="Arial"/>
          <w:sz w:val="20"/>
          <w:szCs w:val="20"/>
        </w:rPr>
        <w:t>5</w:t>
      </w:r>
      <w:r w:rsidRPr="002B44F6">
        <w:rPr>
          <w:rFonts w:ascii="Arial" w:hAnsi="Arial" w:cs="Arial"/>
          <w:sz w:val="20"/>
          <w:szCs w:val="20"/>
        </w:rPr>
        <w:t xml:space="preserve"> r.</w:t>
      </w:r>
      <w:r w:rsidR="00C97F55" w:rsidRPr="002B44F6">
        <w:rPr>
          <w:rFonts w:ascii="Arial" w:hAnsi="Arial" w:cs="Arial"/>
          <w:sz w:val="20"/>
          <w:szCs w:val="20"/>
        </w:rPr>
        <w:t>,</w:t>
      </w:r>
    </w:p>
    <w:p w:rsidR="00A1130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6)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zawart</w:t>
      </w:r>
      <w:r w:rsidR="00E34938" w:rsidRPr="002C4967">
        <w:rPr>
          <w:rFonts w:ascii="Arial" w:hAnsi="Arial" w:cs="Arial"/>
          <w:sz w:val="20"/>
          <w:szCs w:val="20"/>
        </w:rPr>
        <w:t>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7A28D9" w:rsidRPr="002C4967">
        <w:rPr>
          <w:rFonts w:ascii="Arial" w:hAnsi="Arial" w:cs="Arial"/>
          <w:sz w:val="20"/>
          <w:szCs w:val="20"/>
        </w:rPr>
        <w:t>SPECYFIKACJI</w:t>
      </w:r>
      <w:proofErr w:type="spellEnd"/>
      <w:r w:rsidR="007A28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28D9" w:rsidRPr="002C4967">
        <w:rPr>
          <w:rFonts w:ascii="Arial" w:hAnsi="Arial" w:cs="Arial"/>
          <w:sz w:val="20"/>
          <w:szCs w:val="20"/>
        </w:rPr>
        <w:t>WARUNKÓW</w:t>
      </w:r>
      <w:proofErr w:type="spellEnd"/>
      <w:r w:rsidR="007A28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28D9" w:rsidRPr="002C4967">
        <w:rPr>
          <w:rFonts w:ascii="Arial" w:hAnsi="Arial" w:cs="Arial"/>
          <w:sz w:val="20"/>
          <w:szCs w:val="20"/>
        </w:rPr>
        <w:t>ZAMÓWIENIA</w:t>
      </w:r>
      <w:proofErr w:type="spellEnd"/>
      <w:r w:rsidR="007A28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Istotne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postanowienia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umowy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został</w:t>
      </w:r>
      <w:r w:rsidR="00E34938" w:rsidRPr="002C4967">
        <w:rPr>
          <w:rFonts w:ascii="Arial" w:hAnsi="Arial" w:cs="Arial"/>
          <w:sz w:val="20"/>
          <w:szCs w:val="20"/>
        </w:rPr>
        <w:t>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przez</w:t>
      </w:r>
      <w:proofErr w:type="spellEnd"/>
      <w:r w:rsidR="00C97F55" w:rsidRPr="002C4967">
        <w:rPr>
          <w:rFonts w:ascii="Arial" w:hAnsi="Arial" w:cs="Arial"/>
          <w:sz w:val="20"/>
          <w:szCs w:val="20"/>
        </w:rPr>
        <w:t>(e)</w:t>
      </w:r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7F55" w:rsidRPr="002C4967">
        <w:rPr>
          <w:rFonts w:ascii="Arial" w:hAnsi="Arial" w:cs="Arial"/>
          <w:sz w:val="20"/>
          <w:szCs w:val="20"/>
        </w:rPr>
        <w:t>nas</w:t>
      </w:r>
      <w:proofErr w:type="spellEnd"/>
      <w:r w:rsidR="00C97F55" w:rsidRPr="002C4967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C97F55" w:rsidRPr="002C4967">
        <w:rPr>
          <w:rFonts w:ascii="Arial" w:hAnsi="Arial" w:cs="Arial"/>
          <w:sz w:val="20"/>
          <w:szCs w:val="20"/>
        </w:rPr>
        <w:t>mnie</w:t>
      </w:r>
      <w:proofErr w:type="spellEnd"/>
      <w:r w:rsidR="00C97F55" w:rsidRPr="002C4967">
        <w:rPr>
          <w:rFonts w:ascii="Arial" w:hAnsi="Arial" w:cs="Arial"/>
          <w:sz w:val="20"/>
          <w:szCs w:val="20"/>
        </w:rPr>
        <w:t>)</w:t>
      </w:r>
      <w:r w:rsidR="00A11302" w:rsidRPr="002C4967">
        <w:rPr>
          <w:rFonts w:ascii="Arial" w:hAnsi="Arial" w:cs="Arial"/>
          <w:sz w:val="20"/>
          <w:szCs w:val="20"/>
        </w:rPr>
        <w:t xml:space="preserve"> zaakceptowany i w razie wybrania naszej</w:t>
      </w:r>
      <w:r w:rsidR="00C97F55" w:rsidRPr="002C4967">
        <w:rPr>
          <w:rFonts w:ascii="Arial" w:hAnsi="Arial" w:cs="Arial"/>
          <w:sz w:val="20"/>
          <w:szCs w:val="20"/>
        </w:rPr>
        <w:t>(mojej)</w:t>
      </w:r>
      <w:r w:rsidR="00A11302" w:rsidRPr="002C4967">
        <w:rPr>
          <w:rFonts w:ascii="Arial" w:hAnsi="Arial" w:cs="Arial"/>
          <w:sz w:val="20"/>
          <w:szCs w:val="20"/>
        </w:rPr>
        <w:t xml:space="preserve"> oferty zobowiązuj</w:t>
      </w:r>
      <w:r w:rsidR="00C97F55" w:rsidRPr="002C4967">
        <w:rPr>
          <w:rFonts w:ascii="Arial" w:hAnsi="Arial" w:cs="Arial"/>
          <w:sz w:val="20"/>
          <w:szCs w:val="20"/>
        </w:rPr>
        <w:t>emy(</w:t>
      </w:r>
      <w:r w:rsidR="00A11302" w:rsidRPr="002C4967">
        <w:rPr>
          <w:rFonts w:ascii="Arial" w:hAnsi="Arial" w:cs="Arial"/>
          <w:sz w:val="20"/>
          <w:szCs w:val="20"/>
        </w:rPr>
        <w:t>ę</w:t>
      </w:r>
      <w:r w:rsidR="00C97F55" w:rsidRPr="002C4967">
        <w:rPr>
          <w:rFonts w:ascii="Arial" w:hAnsi="Arial" w:cs="Arial"/>
          <w:sz w:val="20"/>
          <w:szCs w:val="20"/>
        </w:rPr>
        <w:t>)</w:t>
      </w:r>
      <w:r w:rsidR="00A11302" w:rsidRPr="002C4967">
        <w:rPr>
          <w:rFonts w:ascii="Arial" w:hAnsi="Arial" w:cs="Arial"/>
          <w:sz w:val="20"/>
          <w:szCs w:val="20"/>
        </w:rPr>
        <w:t xml:space="preserve"> się do jej podpisania w miejscu i terminie określonym przez Zamawiającego oraz do wniesienia zabezpieczenia należytego wykonania umowy,</w:t>
      </w:r>
    </w:p>
    <w:p w:rsidR="00AD6658" w:rsidRPr="002C4967" w:rsidRDefault="00E34938" w:rsidP="00AD665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2C4967">
        <w:rPr>
          <w:rFonts w:ascii="Arial" w:hAnsi="Arial" w:cs="Arial"/>
          <w:bCs/>
          <w:sz w:val="20"/>
          <w:szCs w:val="20"/>
        </w:rPr>
        <w:t>7</w:t>
      </w:r>
      <w:r w:rsidR="002D6C8C" w:rsidRPr="002C4967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wypełniłem</w:t>
      </w:r>
      <w:proofErr w:type="spellEnd"/>
      <w:r w:rsidR="00254109" w:rsidRPr="002C4967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2C4967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2C4967">
        <w:rPr>
          <w:rFonts w:ascii="Arial" w:hAnsi="Arial" w:cs="Arial"/>
          <w:bCs/>
          <w:sz w:val="20"/>
          <w:szCs w:val="20"/>
        </w:rPr>
        <w:t xml:space="preserve">) </w:t>
      </w:r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obowiązki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informacyjne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przewidziane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w art. 13 lub art. 14 RODO</w:t>
      </w:r>
      <w:r w:rsidR="00A11302" w:rsidRPr="002C4967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  <w:r w:rsidR="00A11302" w:rsidRPr="002C4967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="00A11302" w:rsidRPr="002C4967">
        <w:rPr>
          <w:rFonts w:ascii="Arial" w:hAnsi="Arial" w:cs="Arial"/>
          <w:bCs/>
          <w:sz w:val="20"/>
          <w:szCs w:val="20"/>
        </w:rPr>
        <w:t xml:space="preserve"> wobec osób fizycznych, od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których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dane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osobowe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bezpośrednio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lub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pośrednio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pozyskałem</w:t>
      </w:r>
      <w:proofErr w:type="spellEnd"/>
      <w:r w:rsidR="00254109" w:rsidRPr="002C4967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2C4967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2C4967">
        <w:rPr>
          <w:rFonts w:ascii="Arial" w:hAnsi="Arial" w:cs="Arial"/>
          <w:bCs/>
          <w:sz w:val="20"/>
          <w:szCs w:val="20"/>
        </w:rPr>
        <w:t>)</w:t>
      </w:r>
      <w:r w:rsidR="00254109" w:rsidRPr="002C4967">
        <w:rPr>
          <w:rFonts w:ascii="Arial" w:hAnsi="Arial" w:cs="Arial"/>
          <w:bCs/>
          <w:sz w:val="20"/>
          <w:szCs w:val="20"/>
        </w:rPr>
        <w:br/>
      </w:r>
      <w:r w:rsidR="00A11302" w:rsidRPr="002C4967">
        <w:rPr>
          <w:rFonts w:ascii="Arial" w:hAnsi="Arial" w:cs="Arial"/>
          <w:bCs/>
          <w:sz w:val="20"/>
          <w:szCs w:val="20"/>
        </w:rPr>
        <w:t xml:space="preserve">w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celu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ubiegania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się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o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udzielenie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zamówienia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publicznego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niniejszym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postępowaniu</w:t>
      </w:r>
      <w:proofErr w:type="spellEnd"/>
      <w:r w:rsidR="00AD6658" w:rsidRPr="002C4967">
        <w:rPr>
          <w:rStyle w:val="Odwoanieprzypisudolnego"/>
          <w:rFonts w:ascii="Arial" w:hAnsi="Arial" w:cs="Arial"/>
          <w:bCs/>
          <w:sz w:val="20"/>
          <w:szCs w:val="20"/>
        </w:rPr>
        <w:footnoteReference w:id="4"/>
      </w:r>
      <w:r w:rsidR="00A11302" w:rsidRPr="002C4967">
        <w:rPr>
          <w:rFonts w:ascii="Arial" w:hAnsi="Arial" w:cs="Arial"/>
          <w:bCs/>
          <w:sz w:val="20"/>
          <w:szCs w:val="20"/>
        </w:rPr>
        <w:t>.</w:t>
      </w:r>
    </w:p>
    <w:p w:rsidR="00535ED9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F95F93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o</w:t>
      </w:r>
      <w:r w:rsidR="00535ED9" w:rsidRPr="002C4967">
        <w:rPr>
          <w:rFonts w:ascii="Arial" w:hAnsi="Arial" w:cs="Arial"/>
          <w:sz w:val="20"/>
          <w:szCs w:val="20"/>
        </w:rPr>
        <w:t>świadczam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>(y)</w:t>
      </w:r>
      <w:r w:rsidR="00535ED9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>(-y)/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nie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>(-y)</w:t>
      </w:r>
      <w:r w:rsidR="00535ED9" w:rsidRPr="002C4967">
        <w:rPr>
          <w:rFonts w:ascii="Arial" w:hAnsi="Arial" w:cs="Arial"/>
          <w:sz w:val="20"/>
          <w:szCs w:val="20"/>
          <w:vertAlign w:val="superscript"/>
        </w:rPr>
        <w:footnoteReference w:id="5"/>
      </w:r>
      <w:r w:rsidR="00535ED9" w:rsidRPr="002C4967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niżej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wymienione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dokumenty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składające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się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na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ofertę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stanowiące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tajemnicę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przedsiębiorstwa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 w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rozumieniu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przepisów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zwalczaniu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nieuczciwej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konkurencji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nie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mogą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być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ogólnie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udostępnione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>/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udostępniane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wykonawca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zobowiązany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wykazać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iż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zastrzeżone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informacje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stanowią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tajemnicę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przedsiębiorstwa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>) …………………………………………………</w:t>
      </w:r>
      <w:r w:rsidR="003E734D" w:rsidRPr="002C4967">
        <w:rPr>
          <w:rFonts w:ascii="Arial" w:hAnsi="Arial" w:cs="Arial"/>
          <w:sz w:val="20"/>
          <w:szCs w:val="20"/>
        </w:rPr>
        <w:t xml:space="preserve"> </w:t>
      </w:r>
      <w:r w:rsidR="00F95F93" w:rsidRPr="002C4967">
        <w:rPr>
          <w:rFonts w:ascii="Arial" w:hAnsi="Arial" w:cs="Arial"/>
          <w:sz w:val="20"/>
          <w:szCs w:val="20"/>
        </w:rPr>
        <w:t>…</w:t>
      </w:r>
      <w:r w:rsidR="00535ED9" w:rsidRPr="002C4967">
        <w:rPr>
          <w:rFonts w:ascii="Arial" w:hAnsi="Arial" w:cs="Arial"/>
          <w:sz w:val="20"/>
          <w:szCs w:val="20"/>
        </w:rPr>
        <w:t>……………………………………………………………………….………………</w:t>
      </w:r>
      <w:r w:rsidR="00F95F93" w:rsidRPr="002C4967">
        <w:rPr>
          <w:rFonts w:ascii="Arial" w:hAnsi="Arial" w:cs="Arial"/>
          <w:sz w:val="20"/>
          <w:szCs w:val="20"/>
        </w:rPr>
        <w:t>……………….</w:t>
      </w:r>
      <w:r w:rsidR="00535ED9" w:rsidRPr="002C4967">
        <w:rPr>
          <w:rFonts w:ascii="Arial" w:hAnsi="Arial" w:cs="Arial"/>
          <w:sz w:val="20"/>
          <w:szCs w:val="20"/>
        </w:rPr>
        <w:t>……………….. …………………………………………………………………………………………………………………………………………………………………</w:t>
      </w:r>
      <w:r w:rsidR="00F95F93" w:rsidRPr="002C4967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="00535ED9" w:rsidRPr="002C4967">
        <w:rPr>
          <w:rFonts w:ascii="Arial" w:hAnsi="Arial" w:cs="Arial"/>
          <w:sz w:val="20"/>
          <w:szCs w:val="20"/>
        </w:rPr>
        <w:t>…</w:t>
      </w:r>
    </w:p>
    <w:p w:rsidR="003E734D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3E734D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informuję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(my)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że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w</w:t>
      </w:r>
      <w:r w:rsidR="00F73045" w:rsidRPr="002C4967">
        <w:rPr>
          <w:rFonts w:ascii="Arial" w:hAnsi="Arial" w:cs="Arial"/>
          <w:sz w:val="20"/>
          <w:szCs w:val="20"/>
        </w:rPr>
        <w:t>y</w:t>
      </w:r>
      <w:r w:rsidR="003E734D" w:rsidRPr="002C4967">
        <w:rPr>
          <w:rFonts w:ascii="Arial" w:hAnsi="Arial" w:cs="Arial"/>
          <w:sz w:val="20"/>
          <w:szCs w:val="20"/>
        </w:rPr>
        <w:t>bór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mojej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naszej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oferty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będzie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2C4967">
        <w:rPr>
          <w:rFonts w:ascii="Arial" w:hAnsi="Arial" w:cs="Arial"/>
          <w:sz w:val="20"/>
          <w:szCs w:val="20"/>
        </w:rPr>
        <w:t>/</w:t>
      </w:r>
      <w:proofErr w:type="spellStart"/>
      <w:r w:rsidR="00F73045" w:rsidRPr="002C4967">
        <w:rPr>
          <w:rFonts w:ascii="Arial" w:hAnsi="Arial" w:cs="Arial"/>
          <w:sz w:val="20"/>
          <w:szCs w:val="20"/>
        </w:rPr>
        <w:t>nie</w:t>
      </w:r>
      <w:proofErr w:type="spellEnd"/>
      <w:r w:rsidR="00F73045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2C4967">
        <w:rPr>
          <w:rFonts w:ascii="Arial" w:hAnsi="Arial" w:cs="Arial"/>
          <w:sz w:val="20"/>
          <w:szCs w:val="20"/>
        </w:rPr>
        <w:t>będzie</w:t>
      </w:r>
      <w:proofErr w:type="spellEnd"/>
      <w:r w:rsidR="00F73045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2C4967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2C496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F73045" w:rsidRPr="002C4967">
        <w:rPr>
          <w:rFonts w:ascii="Arial" w:hAnsi="Arial" w:cs="Arial"/>
          <w:sz w:val="20"/>
          <w:szCs w:val="20"/>
        </w:rPr>
        <w:t xml:space="preserve"> </w:t>
      </w:r>
      <w:r w:rsidR="003E734D" w:rsidRPr="002C4967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powstania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Zamawiającego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obowiązku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podatkowego</w:t>
      </w:r>
      <w:proofErr w:type="spellEnd"/>
      <w:r w:rsidR="006112BF" w:rsidRPr="002C4967">
        <w:rPr>
          <w:rFonts w:ascii="Arial" w:hAnsi="Arial" w:cs="Arial"/>
          <w:sz w:val="20"/>
          <w:szCs w:val="20"/>
        </w:rPr>
        <w:t>.</w:t>
      </w:r>
    </w:p>
    <w:p w:rsidR="006112BF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6112BF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112BF" w:rsidRPr="002C4967">
        <w:rPr>
          <w:rFonts w:ascii="Arial" w:hAnsi="Arial" w:cs="Arial"/>
          <w:sz w:val="20"/>
          <w:szCs w:val="20"/>
        </w:rPr>
        <w:t>informacje</w:t>
      </w:r>
      <w:proofErr w:type="spellEnd"/>
      <w:r w:rsidR="006112BF" w:rsidRPr="002C4967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6112BF" w:rsidRPr="002C4967">
        <w:rPr>
          <w:rFonts w:ascii="Arial" w:hAnsi="Arial" w:cs="Arial"/>
          <w:sz w:val="20"/>
          <w:szCs w:val="20"/>
        </w:rPr>
        <w:t>obowiązku</w:t>
      </w:r>
      <w:proofErr w:type="spellEnd"/>
      <w:r w:rsidR="006112BF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12BF" w:rsidRPr="002C4967">
        <w:rPr>
          <w:rFonts w:ascii="Arial" w:hAnsi="Arial" w:cs="Arial"/>
          <w:sz w:val="20"/>
          <w:szCs w:val="20"/>
        </w:rPr>
        <w:t>podatkowym</w:t>
      </w:r>
      <w:proofErr w:type="spellEnd"/>
      <w:r w:rsidR="006112BF" w:rsidRPr="002C4967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6112BF" w:rsidRPr="002C4967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820"/>
      </w:tblGrid>
      <w:tr w:rsidR="003032DB" w:rsidRPr="002C4967" w:rsidTr="004E07FF">
        <w:tc>
          <w:tcPr>
            <w:tcW w:w="4943" w:type="dxa"/>
            <w:shd w:val="clear" w:color="auto" w:fill="auto"/>
          </w:tcPr>
          <w:p w:rsidR="006112BF" w:rsidRPr="002C4967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Nazwa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rodzaj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usługi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których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dostawa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świadczenie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będą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prowadziły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powstania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obowiązku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podatkowego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2C4967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2DB" w:rsidRPr="002C4967" w:rsidTr="004E07FF">
        <w:tc>
          <w:tcPr>
            <w:tcW w:w="4943" w:type="dxa"/>
            <w:shd w:val="clear" w:color="auto" w:fill="auto"/>
          </w:tcPr>
          <w:p w:rsidR="006112BF" w:rsidRPr="002C4967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wartość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usługi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objętego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obowiązkiem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podatkowym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Zamawiającego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, bez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kwoty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2C4967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2BF" w:rsidRPr="002C4967" w:rsidTr="004E07FF">
        <w:tc>
          <w:tcPr>
            <w:tcW w:w="4943" w:type="dxa"/>
            <w:shd w:val="clear" w:color="auto" w:fill="auto"/>
          </w:tcPr>
          <w:p w:rsidR="006112BF" w:rsidRPr="002C4967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stawka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towarów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usług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która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zgodnie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wiedzą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Wykonawcy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będzie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miała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zastosowanie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2C4967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5ED9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95F93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73045" w:rsidRPr="002C4967">
        <w:rPr>
          <w:rFonts w:ascii="Arial" w:hAnsi="Arial" w:cs="Arial"/>
          <w:sz w:val="20"/>
          <w:szCs w:val="20"/>
        </w:rPr>
        <w:t>o</w:t>
      </w:r>
      <w:r w:rsidR="00535ED9" w:rsidRPr="002C4967">
        <w:rPr>
          <w:rFonts w:ascii="Arial" w:hAnsi="Arial" w:cs="Arial"/>
          <w:sz w:val="20"/>
          <w:szCs w:val="20"/>
        </w:rPr>
        <w:t>świadczam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bCs/>
          <w:sz w:val="20"/>
          <w:szCs w:val="20"/>
        </w:rPr>
        <w:t>jestem</w:t>
      </w:r>
      <w:proofErr w:type="spellEnd"/>
      <w:r w:rsidR="00535ED9" w:rsidRPr="002C4967">
        <w:rPr>
          <w:rFonts w:ascii="Arial" w:hAnsi="Arial" w:cs="Arial"/>
          <w:bCs/>
          <w:sz w:val="20"/>
          <w:szCs w:val="20"/>
        </w:rPr>
        <w:t>(-</w:t>
      </w:r>
      <w:proofErr w:type="spellStart"/>
      <w:r w:rsidR="00535ED9" w:rsidRPr="002C4967">
        <w:rPr>
          <w:rFonts w:ascii="Arial" w:hAnsi="Arial" w:cs="Arial"/>
          <w:bCs/>
          <w:sz w:val="20"/>
          <w:szCs w:val="20"/>
        </w:rPr>
        <w:t>śmy</w:t>
      </w:r>
      <w:proofErr w:type="spellEnd"/>
      <w:r w:rsidR="00535ED9" w:rsidRPr="002C4967">
        <w:rPr>
          <w:rFonts w:ascii="Arial" w:hAnsi="Arial" w:cs="Arial"/>
          <w:bCs/>
          <w:sz w:val="20"/>
          <w:szCs w:val="20"/>
        </w:rPr>
        <w:t>)</w:t>
      </w:r>
      <w:r w:rsidR="00F95F93" w:rsidRPr="002C4967">
        <w:rPr>
          <w:rFonts w:ascii="Arial" w:hAnsi="Arial" w:cs="Arial"/>
          <w:sz w:val="20"/>
          <w:szCs w:val="20"/>
        </w:rPr>
        <w:t xml:space="preserve">   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mikro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/ </w:t>
      </w:r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małym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/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średnim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przedsiębiorstwem</w:t>
      </w:r>
      <w:proofErr w:type="spellEnd"/>
      <w:r w:rsidR="00F73045" w:rsidRPr="002C4967">
        <w:rPr>
          <w:rStyle w:val="Odwoanieprzypisudolnego"/>
          <w:rFonts w:ascii="Arial" w:hAnsi="Arial" w:cs="Arial"/>
          <w:sz w:val="20"/>
          <w:szCs w:val="20"/>
        </w:rPr>
        <w:footnoteReference w:id="8"/>
      </w:r>
    </w:p>
    <w:p w:rsidR="00535ED9" w:rsidRPr="002C4967" w:rsidRDefault="00535ED9" w:rsidP="00E9033A">
      <w:pPr>
        <w:pStyle w:val="Bezodstpw"/>
        <w:spacing w:line="276" w:lineRule="auto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lastRenderedPageBreak/>
        <w:t xml:space="preserve">Zgodnie z art. 7 ust. 1 pkt 2 i pkt 3 ustawy z dnia 6 marca 2018 r.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prawo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przedsiębiorców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(</w:t>
      </w:r>
      <w:bookmarkStart w:id="8" w:name="_Hlk33182752"/>
      <w:r w:rsidRPr="002C4967">
        <w:rPr>
          <w:rFonts w:ascii="Arial" w:hAnsi="Arial" w:cs="Arial"/>
          <w:i/>
          <w:sz w:val="16"/>
          <w:szCs w:val="16"/>
        </w:rPr>
        <w:t>Dz. U. z 20</w:t>
      </w:r>
      <w:r w:rsidR="00AE5652" w:rsidRPr="002C4967">
        <w:rPr>
          <w:rFonts w:ascii="Arial" w:hAnsi="Arial" w:cs="Arial"/>
          <w:i/>
          <w:sz w:val="16"/>
          <w:szCs w:val="16"/>
        </w:rPr>
        <w:t>21</w:t>
      </w:r>
      <w:r w:rsidRPr="002C4967">
        <w:rPr>
          <w:rFonts w:ascii="Arial" w:hAnsi="Arial" w:cs="Arial"/>
          <w:i/>
          <w:sz w:val="16"/>
          <w:szCs w:val="16"/>
        </w:rPr>
        <w:t xml:space="preserve"> r. </w:t>
      </w:r>
      <w:r w:rsidR="004C44F5" w:rsidRPr="002C4967">
        <w:rPr>
          <w:rFonts w:ascii="Arial" w:hAnsi="Arial" w:cs="Arial"/>
          <w:i/>
          <w:sz w:val="16"/>
          <w:szCs w:val="16"/>
        </w:rPr>
        <w:br/>
      </w:r>
      <w:r w:rsidRPr="002C4967">
        <w:rPr>
          <w:rFonts w:ascii="Arial" w:hAnsi="Arial" w:cs="Arial"/>
          <w:i/>
          <w:sz w:val="16"/>
          <w:szCs w:val="16"/>
        </w:rPr>
        <w:t xml:space="preserve">poz. </w:t>
      </w:r>
      <w:r w:rsidR="00AE5652" w:rsidRPr="002C4967">
        <w:rPr>
          <w:rFonts w:ascii="Arial" w:hAnsi="Arial" w:cs="Arial"/>
          <w:i/>
          <w:sz w:val="16"/>
          <w:szCs w:val="16"/>
        </w:rPr>
        <w:t>162</w:t>
      </w:r>
      <w:bookmarkEnd w:id="8"/>
      <w:r w:rsidRPr="002C4967">
        <w:rPr>
          <w:rFonts w:ascii="Arial" w:hAnsi="Arial" w:cs="Arial"/>
          <w:i/>
          <w:sz w:val="16"/>
          <w:szCs w:val="16"/>
        </w:rPr>
        <w:t>):</w:t>
      </w:r>
    </w:p>
    <w:p w:rsidR="00AE5652" w:rsidRPr="002C4967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proofErr w:type="spellStart"/>
      <w:r w:rsidRPr="002C4967">
        <w:rPr>
          <w:rFonts w:ascii="Arial" w:hAnsi="Arial" w:cs="Arial"/>
          <w:i/>
          <w:sz w:val="16"/>
          <w:szCs w:val="16"/>
          <w:u w:val="single"/>
        </w:rPr>
        <w:t>Za</w:t>
      </w:r>
      <w:proofErr w:type="spellEnd"/>
      <w:r w:rsidRPr="002C4967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  <w:u w:val="single"/>
        </w:rPr>
        <w:t>mikroprzedsiębiorcę</w:t>
      </w:r>
      <w:proofErr w:type="spellEnd"/>
      <w:r w:rsidRPr="002C4967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się</w:t>
      </w:r>
      <w:proofErr w:type="spellEnd"/>
      <w:r w:rsidRPr="002C4967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przedsiębiorcę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w co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najmniej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jednym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roku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dwóch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ostatnich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lat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obrotowych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>:</w:t>
      </w:r>
    </w:p>
    <w:p w:rsidR="00AE5652" w:rsidRPr="002C4967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1)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zatrudniał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średniorocznie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mniej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niż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10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AE5652" w:rsidRPr="002C4967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2)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osiągnął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roczny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obrót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ze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sprzedaży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towarów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wyrobów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usług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oraz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operacji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finansowych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nieprzekraczający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euro,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lub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sumy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aktywów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jego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bilansu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sporządzonego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koniec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jednego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tych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lat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przekroczyły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euro </w:t>
      </w:r>
    </w:p>
    <w:p w:rsidR="00535ED9" w:rsidRPr="002C4967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proofErr w:type="spellStart"/>
      <w:r w:rsidRPr="002C4967">
        <w:rPr>
          <w:rFonts w:ascii="Arial" w:hAnsi="Arial" w:cs="Arial"/>
          <w:i/>
          <w:sz w:val="16"/>
          <w:szCs w:val="16"/>
          <w:u w:val="single"/>
        </w:rPr>
        <w:t>Za</w:t>
      </w:r>
      <w:proofErr w:type="spellEnd"/>
      <w:r w:rsidRPr="002C4967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  <w:u w:val="single"/>
        </w:rPr>
        <w:t>małego</w:t>
      </w:r>
      <w:proofErr w:type="spellEnd"/>
      <w:r w:rsidRPr="002C4967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  <w:u w:val="single"/>
        </w:rPr>
        <w:t>przedsiębiorcę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się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przedsiębiorcę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w co najmniej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jednym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dwóch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ostatnich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lat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obrotowych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spełnia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>:</w:t>
      </w:r>
    </w:p>
    <w:p w:rsidR="00535ED9" w:rsidRPr="002C4967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1)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zatrudniał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średniorocznie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mniej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niż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50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535ED9" w:rsidRPr="002C4967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-</w:t>
      </w:r>
    </w:p>
    <w:p w:rsidR="00535ED9" w:rsidRPr="002C4967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proofErr w:type="spellStart"/>
      <w:r w:rsidRPr="002C4967">
        <w:rPr>
          <w:rFonts w:ascii="Arial" w:hAnsi="Arial" w:cs="Arial"/>
          <w:i/>
          <w:sz w:val="16"/>
          <w:szCs w:val="16"/>
        </w:rPr>
        <w:t>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jest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mikroprzedsiębiorcą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>.</w:t>
      </w:r>
    </w:p>
    <w:p w:rsidR="00535ED9" w:rsidRPr="002C4967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  <w:u w:val="single"/>
        </w:rPr>
        <w:t>Za średniego przedsiębiorcę</w:t>
      </w:r>
      <w:r w:rsidRPr="002C4967">
        <w:rPr>
          <w:rFonts w:ascii="Arial" w:hAnsi="Arial" w:cs="Arial"/>
          <w:i/>
          <w:sz w:val="16"/>
          <w:szCs w:val="16"/>
        </w:rPr>
        <w:t xml:space="preserve"> uważa się przedsiębiorcę, który w co najmniej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jednym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dwóch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ostatnich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lat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obrotowych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>:</w:t>
      </w:r>
    </w:p>
    <w:p w:rsidR="00535ED9" w:rsidRPr="002C4967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1)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zatrudniał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średniorocznie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mniej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niż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250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535ED9" w:rsidRPr="002C4967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–</w:t>
      </w:r>
    </w:p>
    <w:p w:rsidR="00535ED9" w:rsidRPr="002C4967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proofErr w:type="spellStart"/>
      <w:r w:rsidRPr="002C4967">
        <w:rPr>
          <w:rFonts w:ascii="Arial" w:hAnsi="Arial" w:cs="Arial"/>
          <w:i/>
          <w:sz w:val="16"/>
          <w:szCs w:val="16"/>
        </w:rPr>
        <w:t>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jest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mikroprzedsiębiorcą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ani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małym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przedsiębiorcą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>.</w:t>
      </w:r>
    </w:p>
    <w:p w:rsidR="00AE5652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AE5652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24BC9" w:rsidRPr="002C4967">
        <w:rPr>
          <w:rFonts w:ascii="Arial" w:hAnsi="Arial" w:cs="Arial"/>
          <w:sz w:val="20"/>
          <w:szCs w:val="20"/>
        </w:rPr>
        <w:t>Ofertę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4D1E" w:rsidRPr="002C4967">
        <w:rPr>
          <w:rFonts w:ascii="Arial" w:hAnsi="Arial" w:cs="Arial"/>
          <w:sz w:val="20"/>
          <w:szCs w:val="20"/>
        </w:rPr>
        <w:t>wraz</w:t>
      </w:r>
      <w:proofErr w:type="spellEnd"/>
      <w:r w:rsidR="006C4D1E" w:rsidRPr="002C496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4D1E" w:rsidRPr="002C4967">
        <w:rPr>
          <w:rFonts w:ascii="Arial" w:hAnsi="Arial" w:cs="Arial"/>
          <w:sz w:val="20"/>
          <w:szCs w:val="20"/>
        </w:rPr>
        <w:t>załącznikami</w:t>
      </w:r>
      <w:proofErr w:type="spellEnd"/>
      <w:r w:rsidR="006C4D1E" w:rsidRPr="002C4967">
        <w:rPr>
          <w:rFonts w:ascii="Arial" w:hAnsi="Arial" w:cs="Arial"/>
          <w:sz w:val="20"/>
          <w:szCs w:val="20"/>
        </w:rPr>
        <w:t xml:space="preserve"> </w:t>
      </w:r>
      <w:r w:rsidR="00924BC9" w:rsidRPr="002C4967">
        <w:rPr>
          <w:rFonts w:ascii="Arial" w:hAnsi="Arial" w:cs="Arial"/>
          <w:sz w:val="20"/>
          <w:szCs w:val="20"/>
        </w:rPr>
        <w:t xml:space="preserve">składam na kolejno ponumerowanych stronach. </w:t>
      </w:r>
      <w:r w:rsidR="006C4D1E" w:rsidRPr="002C4967">
        <w:rPr>
          <w:rFonts w:ascii="Arial" w:hAnsi="Arial" w:cs="Arial"/>
          <w:sz w:val="20"/>
          <w:szCs w:val="20"/>
        </w:rPr>
        <w:t xml:space="preserve">Oferta wraz z załącznikami </w:t>
      </w:r>
      <w:r w:rsidR="00605340" w:rsidRPr="002C4967">
        <w:rPr>
          <w:rFonts w:ascii="Arial" w:hAnsi="Arial" w:cs="Arial"/>
          <w:sz w:val="20"/>
          <w:szCs w:val="20"/>
        </w:rPr>
        <w:t>składa</w:t>
      </w:r>
      <w:r w:rsidR="006C4D1E" w:rsidRPr="002C4967">
        <w:rPr>
          <w:rFonts w:ascii="Arial" w:hAnsi="Arial" w:cs="Arial"/>
          <w:sz w:val="20"/>
          <w:szCs w:val="20"/>
        </w:rPr>
        <w:t xml:space="preserve"> </w:t>
      </w:r>
      <w:r w:rsidR="00924BC9" w:rsidRPr="002C4967">
        <w:rPr>
          <w:rFonts w:ascii="Arial" w:hAnsi="Arial" w:cs="Arial"/>
          <w:sz w:val="20"/>
          <w:szCs w:val="20"/>
        </w:rPr>
        <w:t xml:space="preserve"> się z ………. </w:t>
      </w:r>
      <w:proofErr w:type="spellStart"/>
      <w:r w:rsidR="00A11442" w:rsidRPr="002C4967">
        <w:rPr>
          <w:rFonts w:ascii="Arial" w:hAnsi="Arial" w:cs="Arial"/>
          <w:sz w:val="20"/>
          <w:szCs w:val="20"/>
        </w:rPr>
        <w:t>s</w:t>
      </w:r>
      <w:r w:rsidR="00924BC9" w:rsidRPr="002C4967">
        <w:rPr>
          <w:rFonts w:ascii="Arial" w:hAnsi="Arial" w:cs="Arial"/>
          <w:sz w:val="20"/>
          <w:szCs w:val="20"/>
        </w:rPr>
        <w:t>tron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>.</w:t>
      </w:r>
    </w:p>
    <w:p w:rsidR="00924BC9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AE5652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24BC9" w:rsidRPr="002C4967">
        <w:rPr>
          <w:rFonts w:ascii="Arial" w:hAnsi="Arial" w:cs="Arial"/>
          <w:sz w:val="20"/>
          <w:szCs w:val="20"/>
        </w:rPr>
        <w:t>Załącznikami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924BC9" w:rsidRPr="002C4967">
        <w:rPr>
          <w:rFonts w:ascii="Arial" w:hAnsi="Arial" w:cs="Arial"/>
          <w:sz w:val="20"/>
          <w:szCs w:val="20"/>
        </w:rPr>
        <w:t>niniejszego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4BC9" w:rsidRPr="002C4967">
        <w:rPr>
          <w:rFonts w:ascii="Arial" w:hAnsi="Arial" w:cs="Arial"/>
          <w:sz w:val="20"/>
          <w:szCs w:val="20"/>
        </w:rPr>
        <w:t>formularza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 xml:space="preserve"> stanowiącymi integralną część oferty są oświadczenia, dokumenty i załączniki </w:t>
      </w:r>
      <w:r w:rsidR="0080249B" w:rsidRPr="002C4967">
        <w:rPr>
          <w:rFonts w:ascii="Arial" w:hAnsi="Arial" w:cs="Arial"/>
          <w:sz w:val="20"/>
          <w:szCs w:val="20"/>
        </w:rPr>
        <w:t>wymienione poniżej</w:t>
      </w:r>
      <w:r w:rsidR="00924BC9" w:rsidRPr="002C4967">
        <w:rPr>
          <w:rFonts w:ascii="Arial" w:hAnsi="Arial" w:cs="Arial"/>
          <w:sz w:val="20"/>
          <w:szCs w:val="20"/>
        </w:rPr>
        <w:t>:</w:t>
      </w:r>
    </w:p>
    <w:p w:rsidR="00924BC9" w:rsidRPr="002C4967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1) </w:t>
      </w:r>
      <w:proofErr w:type="spellStart"/>
      <w:r w:rsidRPr="002C4967">
        <w:rPr>
          <w:rFonts w:ascii="Arial" w:hAnsi="Arial"/>
          <w:sz w:val="20"/>
          <w:szCs w:val="20"/>
        </w:rPr>
        <w:t>Oświadczenie</w:t>
      </w:r>
      <w:proofErr w:type="spellEnd"/>
      <w:r w:rsidRPr="002C4967">
        <w:rPr>
          <w:rFonts w:ascii="Arial" w:hAnsi="Arial"/>
          <w:sz w:val="20"/>
          <w:szCs w:val="20"/>
        </w:rPr>
        <w:t>/</w:t>
      </w:r>
      <w:proofErr w:type="spellStart"/>
      <w:r w:rsidRPr="002C4967">
        <w:rPr>
          <w:rFonts w:ascii="Arial" w:hAnsi="Arial"/>
          <w:sz w:val="20"/>
          <w:szCs w:val="20"/>
        </w:rPr>
        <w:t>ośwaidczenia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Wykonawcy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składane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na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podstawie</w:t>
      </w:r>
      <w:proofErr w:type="spellEnd"/>
      <w:r w:rsidRPr="002C4967">
        <w:rPr>
          <w:rFonts w:ascii="Arial" w:hAnsi="Arial"/>
          <w:sz w:val="20"/>
          <w:szCs w:val="20"/>
        </w:rPr>
        <w:t xml:space="preserve"> art. 125 </w:t>
      </w:r>
      <w:proofErr w:type="spellStart"/>
      <w:r w:rsidRPr="002C4967">
        <w:rPr>
          <w:rFonts w:ascii="Arial" w:hAnsi="Arial"/>
          <w:sz w:val="20"/>
          <w:szCs w:val="20"/>
        </w:rPr>
        <w:t>ust</w:t>
      </w:r>
      <w:proofErr w:type="spellEnd"/>
      <w:r w:rsidRPr="002C4967">
        <w:rPr>
          <w:rFonts w:ascii="Arial" w:hAnsi="Arial"/>
          <w:sz w:val="20"/>
          <w:szCs w:val="20"/>
        </w:rPr>
        <w:t xml:space="preserve">. 1 </w:t>
      </w:r>
      <w:proofErr w:type="spellStart"/>
      <w:r w:rsidRPr="002C4967">
        <w:rPr>
          <w:rFonts w:ascii="Arial" w:hAnsi="Arial"/>
          <w:sz w:val="20"/>
          <w:szCs w:val="20"/>
        </w:rPr>
        <w:t>ustawy</w:t>
      </w:r>
      <w:proofErr w:type="spellEnd"/>
      <w:r w:rsidRPr="002C4967">
        <w:rPr>
          <w:rFonts w:ascii="Arial" w:hAnsi="Arial"/>
          <w:sz w:val="20"/>
          <w:szCs w:val="20"/>
        </w:rPr>
        <w:t xml:space="preserve"> PZP </w:t>
      </w:r>
      <w:proofErr w:type="spellStart"/>
      <w:r w:rsidRPr="002C4967">
        <w:rPr>
          <w:rFonts w:ascii="Arial" w:hAnsi="Arial"/>
          <w:sz w:val="20"/>
          <w:szCs w:val="20"/>
        </w:rPr>
        <w:t>dotyczące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spełnienia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warunków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udziału</w:t>
      </w:r>
      <w:proofErr w:type="spellEnd"/>
      <w:r w:rsidRPr="002C4967">
        <w:rPr>
          <w:rFonts w:ascii="Arial" w:hAnsi="Arial"/>
          <w:sz w:val="20"/>
          <w:szCs w:val="20"/>
        </w:rPr>
        <w:t xml:space="preserve"> w </w:t>
      </w:r>
      <w:proofErr w:type="spellStart"/>
      <w:r w:rsidRPr="002C4967">
        <w:rPr>
          <w:rFonts w:ascii="Arial" w:hAnsi="Arial"/>
          <w:sz w:val="20"/>
          <w:szCs w:val="20"/>
        </w:rPr>
        <w:t>postępowaniu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oraz</w:t>
      </w:r>
      <w:proofErr w:type="spellEnd"/>
      <w:r w:rsidRPr="002C4967">
        <w:rPr>
          <w:rFonts w:ascii="Arial" w:hAnsi="Arial"/>
          <w:sz w:val="20"/>
          <w:szCs w:val="20"/>
        </w:rPr>
        <w:t xml:space="preserve"> o </w:t>
      </w:r>
      <w:proofErr w:type="spellStart"/>
      <w:r w:rsidRPr="002C4967">
        <w:rPr>
          <w:rFonts w:ascii="Arial" w:hAnsi="Arial"/>
          <w:sz w:val="20"/>
          <w:szCs w:val="20"/>
        </w:rPr>
        <w:t>braku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podstaw</w:t>
      </w:r>
      <w:proofErr w:type="spellEnd"/>
      <w:r w:rsidRPr="002C4967">
        <w:rPr>
          <w:rFonts w:ascii="Arial" w:hAnsi="Arial"/>
          <w:sz w:val="20"/>
          <w:szCs w:val="20"/>
        </w:rPr>
        <w:t xml:space="preserve"> do </w:t>
      </w:r>
      <w:proofErr w:type="spellStart"/>
      <w:r w:rsidRPr="002C4967">
        <w:rPr>
          <w:rFonts w:ascii="Arial" w:hAnsi="Arial"/>
          <w:sz w:val="20"/>
          <w:szCs w:val="20"/>
        </w:rPr>
        <w:t>wykluczenia</w:t>
      </w:r>
      <w:proofErr w:type="spellEnd"/>
      <w:r w:rsidRPr="002C4967">
        <w:rPr>
          <w:rFonts w:ascii="Arial" w:hAnsi="Arial"/>
          <w:sz w:val="20"/>
          <w:szCs w:val="20"/>
        </w:rPr>
        <w:t xml:space="preserve"> z </w:t>
      </w:r>
      <w:proofErr w:type="spellStart"/>
      <w:r w:rsidRPr="002C4967">
        <w:rPr>
          <w:rFonts w:ascii="Arial" w:hAnsi="Arial"/>
          <w:sz w:val="20"/>
          <w:szCs w:val="20"/>
        </w:rPr>
        <w:t>postępowania</w:t>
      </w:r>
      <w:proofErr w:type="spellEnd"/>
    </w:p>
    <w:p w:rsidR="002A1A70" w:rsidRPr="002C4967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924BC9" w:rsidRPr="002C4967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2) </w:t>
      </w:r>
      <w:r w:rsidR="00924BC9" w:rsidRPr="002C4967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A1A70" w:rsidRPr="002C4967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2D392D" w:rsidRPr="002C4967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2A1A70" w:rsidRPr="002C4967" w:rsidRDefault="002A1A70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CC37D9" w:rsidRPr="002C4967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543C23" w:rsidRPr="00BE0678" w:rsidRDefault="00543C23" w:rsidP="00543C23">
      <w:pPr>
        <w:spacing w:line="360" w:lineRule="auto"/>
        <w:ind w:left="4254" w:firstLine="709"/>
        <w:jc w:val="both"/>
        <w:rPr>
          <w:rFonts w:ascii="Arial" w:hAnsi="Arial" w:cs="Arial"/>
          <w:sz w:val="21"/>
          <w:szCs w:val="21"/>
        </w:rPr>
      </w:pPr>
      <w:bookmarkStart w:id="9" w:name="_Hlk63672798"/>
      <w:r w:rsidRPr="00BE0678">
        <w:rPr>
          <w:rFonts w:ascii="Arial" w:hAnsi="Arial" w:cs="Arial"/>
          <w:sz w:val="21"/>
          <w:szCs w:val="21"/>
        </w:rPr>
        <w:t>…………………………………….</w:t>
      </w:r>
    </w:p>
    <w:p w:rsidR="00543C23" w:rsidRPr="00BE0678" w:rsidRDefault="00543C23" w:rsidP="00543C2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i/>
          <w:sz w:val="21"/>
          <w:szCs w:val="21"/>
        </w:rPr>
        <w:tab/>
      </w:r>
      <w:r w:rsidRPr="00BE0678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DD76E6" w:rsidRPr="00543C23" w:rsidRDefault="00543C23" w:rsidP="00543C23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E0678">
        <w:rPr>
          <w:rFonts w:ascii="Arial" w:hAnsi="Arial" w:cs="Arial"/>
          <w:i/>
          <w:sz w:val="16"/>
          <w:szCs w:val="16"/>
        </w:rPr>
        <w:t>zaufany lub podpis osobisty</w:t>
      </w:r>
      <w:r w:rsidR="0080249B" w:rsidRPr="002C4967">
        <w:rPr>
          <w:rFonts w:ascii="Arial" w:hAnsi="Arial" w:cs="Arial"/>
          <w:sz w:val="20"/>
          <w:szCs w:val="20"/>
        </w:rPr>
        <w:t xml:space="preserve"> </w:t>
      </w:r>
      <w:bookmarkEnd w:id="9"/>
    </w:p>
    <w:sectPr w:rsidR="00DD76E6" w:rsidRPr="00543C23" w:rsidSect="00BE238F">
      <w:pgSz w:w="11906" w:h="16838"/>
      <w:pgMar w:top="1440" w:right="108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D0C" w:rsidRDefault="00DA3D0C" w:rsidP="00597E0F">
      <w:pPr>
        <w:spacing w:after="0" w:line="240" w:lineRule="auto"/>
      </w:pPr>
      <w:r>
        <w:separator/>
      </w:r>
    </w:p>
  </w:endnote>
  <w:endnote w:type="continuationSeparator" w:id="0">
    <w:p w:rsidR="00DA3D0C" w:rsidRDefault="00DA3D0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D0C" w:rsidRDefault="00DA3D0C" w:rsidP="00597E0F">
      <w:pPr>
        <w:spacing w:after="0" w:line="240" w:lineRule="auto"/>
      </w:pPr>
      <w:r>
        <w:separator/>
      </w:r>
    </w:p>
  </w:footnote>
  <w:footnote w:type="continuationSeparator" w:id="0">
    <w:p w:rsidR="00DA3D0C" w:rsidRDefault="00DA3D0C" w:rsidP="00597E0F">
      <w:pPr>
        <w:spacing w:after="0" w:line="240" w:lineRule="auto"/>
      </w:pPr>
      <w:r>
        <w:continuationSeparator/>
      </w:r>
    </w:p>
  </w:footnote>
  <w:footnote w:id="1">
    <w:p w:rsidR="00AA64DC" w:rsidRPr="00891B08" w:rsidRDefault="00AA64DC" w:rsidP="002A1A70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:rsidR="00AA64DC" w:rsidRPr="00891B08" w:rsidRDefault="00AA64DC" w:rsidP="00107341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niniejszy punkt wypełnia Wykonawca, w przypadku podwykonawców, na których zasoby powołuje się na zasadach określonych w art. </w:t>
      </w:r>
      <w:r w:rsidR="00CA1C76">
        <w:rPr>
          <w:sz w:val="12"/>
          <w:szCs w:val="12"/>
        </w:rPr>
        <w:t>118 ustawy PZP</w:t>
      </w:r>
      <w:r w:rsidRPr="00891B08">
        <w:rPr>
          <w:sz w:val="12"/>
          <w:szCs w:val="12"/>
        </w:rPr>
        <w:t xml:space="preserve">, w celu wykazania spełniania warunków udziału </w:t>
      </w:r>
      <w:r>
        <w:rPr>
          <w:sz w:val="12"/>
          <w:szCs w:val="12"/>
        </w:rPr>
        <w:br/>
        <w:t xml:space="preserve">   </w:t>
      </w:r>
      <w:r w:rsidRPr="00891B08">
        <w:rPr>
          <w:sz w:val="12"/>
          <w:szCs w:val="12"/>
        </w:rPr>
        <w:t xml:space="preserve">w postępowaniu, o których mowa w art. </w:t>
      </w:r>
      <w:r w:rsidR="00CA1C76">
        <w:rPr>
          <w:sz w:val="12"/>
          <w:szCs w:val="12"/>
        </w:rPr>
        <w:t>112</w:t>
      </w:r>
      <w:r w:rsidRPr="00891B08">
        <w:rPr>
          <w:sz w:val="12"/>
          <w:szCs w:val="12"/>
        </w:rPr>
        <w:t xml:space="preserve"> ust.</w:t>
      </w:r>
      <w:r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2</w:t>
      </w:r>
      <w:r w:rsidRPr="00891B08"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u</w:t>
      </w:r>
      <w:r w:rsidRPr="00891B08">
        <w:rPr>
          <w:sz w:val="12"/>
          <w:szCs w:val="12"/>
        </w:rPr>
        <w:t>stawy</w:t>
      </w:r>
      <w:r w:rsidR="00CA1C76">
        <w:rPr>
          <w:sz w:val="12"/>
          <w:szCs w:val="12"/>
        </w:rPr>
        <w:t xml:space="preserve"> PZP</w:t>
      </w:r>
      <w:r w:rsidRPr="00891B08">
        <w:rPr>
          <w:sz w:val="12"/>
          <w:szCs w:val="12"/>
        </w:rPr>
        <w:t>.</w:t>
      </w:r>
    </w:p>
  </w:footnote>
  <w:footnote w:id="3">
    <w:p w:rsidR="00AA64DC" w:rsidRPr="00891B08" w:rsidRDefault="00AA64DC" w:rsidP="00A11302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 przypadku gdy </w:t>
      </w:r>
      <w:r>
        <w:rPr>
          <w:sz w:val="12"/>
          <w:szCs w:val="12"/>
        </w:rPr>
        <w:t>W</w:t>
      </w:r>
      <w:r w:rsidRPr="00891B08">
        <w:rPr>
          <w:sz w:val="12"/>
          <w:szCs w:val="1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</w:p>
  </w:footnote>
  <w:footnote w:id="5">
    <w:p w:rsidR="00AA64DC" w:rsidRPr="0080249B" w:rsidRDefault="00F73045" w:rsidP="00535ED9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vertAlign w:val="superscript"/>
        </w:rPr>
        <w:t>6</w:t>
      </w:r>
      <w:r w:rsidR="00AA64DC" w:rsidRPr="0080249B">
        <w:rPr>
          <w:sz w:val="12"/>
          <w:szCs w:val="12"/>
        </w:rPr>
        <w:t xml:space="preserve"> niepotrzebne skreślić</w:t>
      </w:r>
    </w:p>
  </w:footnote>
  <w:footnote w:id="6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  <w:footnote w:id="7">
    <w:p w:rsidR="006112BF" w:rsidRPr="006112BF" w:rsidRDefault="006112BF">
      <w:pPr>
        <w:pStyle w:val="Tekstprzypisudolnego"/>
        <w:rPr>
          <w:sz w:val="12"/>
          <w:szCs w:val="12"/>
        </w:rPr>
      </w:pPr>
      <w:r w:rsidRPr="006112BF">
        <w:rPr>
          <w:rStyle w:val="Odwoanieprzypisudolnego"/>
          <w:sz w:val="12"/>
          <w:szCs w:val="12"/>
        </w:rPr>
        <w:footnoteRef/>
      </w:r>
      <w:r w:rsidRPr="006112BF"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8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C60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1003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083"/>
        </w:tabs>
        <w:ind w:left="2083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443"/>
        </w:tabs>
        <w:ind w:left="2443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03"/>
        </w:tabs>
        <w:ind w:left="2803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163"/>
        </w:tabs>
        <w:ind w:left="3163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523"/>
        </w:tabs>
        <w:ind w:left="3523" w:hanging="360"/>
      </w:pPr>
      <w:rPr>
        <w:b w:val="0"/>
        <w:bCs w:val="0"/>
        <w:sz w:val="20"/>
        <w:szCs w:val="20"/>
      </w:rPr>
    </w:lvl>
  </w:abstractNum>
  <w:abstractNum w:abstractNumId="1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35FC9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F926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3526F8"/>
    <w:multiLevelType w:val="hybridMultilevel"/>
    <w:tmpl w:val="6BFC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>
    <w:nsid w:val="0E2D0DAF"/>
    <w:multiLevelType w:val="multilevel"/>
    <w:tmpl w:val="5EDA50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01698C"/>
    <w:multiLevelType w:val="hybridMultilevel"/>
    <w:tmpl w:val="EC504F34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18535720"/>
    <w:multiLevelType w:val="hybridMultilevel"/>
    <w:tmpl w:val="7DAEFBD6"/>
    <w:lvl w:ilvl="0" w:tplc="04150017">
      <w:start w:val="1"/>
      <w:numFmt w:val="lowerLetter"/>
      <w:lvlText w:val="%1)"/>
      <w:lvlJc w:val="left"/>
      <w:pPr>
        <w:ind w:left="934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3">
    <w:nsid w:val="18C6257F"/>
    <w:multiLevelType w:val="hybridMultilevel"/>
    <w:tmpl w:val="6FFEBAF8"/>
    <w:lvl w:ilvl="0" w:tplc="3C48149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4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>
    <w:nsid w:val="1E4C7328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255869AC"/>
    <w:multiLevelType w:val="hybridMultilevel"/>
    <w:tmpl w:val="8E00FC72"/>
    <w:lvl w:ilvl="0" w:tplc="3C4814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2B0B0086"/>
    <w:multiLevelType w:val="hybridMultilevel"/>
    <w:tmpl w:val="47283FDC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2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CED4BFC"/>
    <w:multiLevelType w:val="hybridMultilevel"/>
    <w:tmpl w:val="E6B4440A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6D2F6BC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 w:tplc="F4C8617C">
      <w:start w:val="1"/>
      <w:numFmt w:val="decimal"/>
      <w:lvlText w:val="%3)"/>
      <w:lvlJc w:val="left"/>
      <w:pPr>
        <w:ind w:left="1800" w:hanging="180"/>
      </w:pPr>
      <w:rPr>
        <w:b w:val="0"/>
        <w:color w:val="00000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6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>
    <w:nsid w:val="36E4021D"/>
    <w:multiLevelType w:val="multilevel"/>
    <w:tmpl w:val="2B9EC8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>
    <w:nsid w:val="4C6D24EA"/>
    <w:multiLevelType w:val="multilevel"/>
    <w:tmpl w:val="D5F81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4E0852F3"/>
    <w:multiLevelType w:val="hybridMultilevel"/>
    <w:tmpl w:val="FF040036"/>
    <w:lvl w:ilvl="0" w:tplc="04150017">
      <w:start w:val="1"/>
      <w:numFmt w:val="lowerLetter"/>
      <w:lvlText w:val="%1)"/>
      <w:lvlJc w:val="left"/>
      <w:pPr>
        <w:ind w:left="1902" w:hanging="360"/>
      </w:pPr>
    </w:lvl>
    <w:lvl w:ilvl="1" w:tplc="04150019" w:tentative="1">
      <w:start w:val="1"/>
      <w:numFmt w:val="lowerLetter"/>
      <w:lvlText w:val="%2."/>
      <w:lvlJc w:val="left"/>
      <w:pPr>
        <w:ind w:left="2622" w:hanging="360"/>
      </w:pPr>
    </w:lvl>
    <w:lvl w:ilvl="2" w:tplc="0415001B" w:tentative="1">
      <w:start w:val="1"/>
      <w:numFmt w:val="lowerRoman"/>
      <w:lvlText w:val="%3."/>
      <w:lvlJc w:val="right"/>
      <w:pPr>
        <w:ind w:left="3342" w:hanging="180"/>
      </w:pPr>
    </w:lvl>
    <w:lvl w:ilvl="3" w:tplc="0415000F" w:tentative="1">
      <w:start w:val="1"/>
      <w:numFmt w:val="decimal"/>
      <w:lvlText w:val="%4."/>
      <w:lvlJc w:val="left"/>
      <w:pPr>
        <w:ind w:left="4062" w:hanging="360"/>
      </w:pPr>
    </w:lvl>
    <w:lvl w:ilvl="4" w:tplc="04150019" w:tentative="1">
      <w:start w:val="1"/>
      <w:numFmt w:val="lowerLetter"/>
      <w:lvlText w:val="%5."/>
      <w:lvlJc w:val="left"/>
      <w:pPr>
        <w:ind w:left="4782" w:hanging="360"/>
      </w:pPr>
    </w:lvl>
    <w:lvl w:ilvl="5" w:tplc="0415001B" w:tentative="1">
      <w:start w:val="1"/>
      <w:numFmt w:val="lowerRoman"/>
      <w:lvlText w:val="%6."/>
      <w:lvlJc w:val="right"/>
      <w:pPr>
        <w:ind w:left="5502" w:hanging="180"/>
      </w:pPr>
    </w:lvl>
    <w:lvl w:ilvl="6" w:tplc="0415000F" w:tentative="1">
      <w:start w:val="1"/>
      <w:numFmt w:val="decimal"/>
      <w:lvlText w:val="%7."/>
      <w:lvlJc w:val="left"/>
      <w:pPr>
        <w:ind w:left="6222" w:hanging="360"/>
      </w:pPr>
    </w:lvl>
    <w:lvl w:ilvl="7" w:tplc="04150019" w:tentative="1">
      <w:start w:val="1"/>
      <w:numFmt w:val="lowerLetter"/>
      <w:lvlText w:val="%8."/>
      <w:lvlJc w:val="left"/>
      <w:pPr>
        <w:ind w:left="6942" w:hanging="360"/>
      </w:pPr>
    </w:lvl>
    <w:lvl w:ilvl="8" w:tplc="0415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64">
    <w:nsid w:val="4EB70AC8"/>
    <w:multiLevelType w:val="hybridMultilevel"/>
    <w:tmpl w:val="528E95DC"/>
    <w:lvl w:ilvl="0" w:tplc="8EB2BB9C">
      <w:start w:val="1"/>
      <w:numFmt w:val="lowerLetter"/>
      <w:lvlText w:val="%1)"/>
      <w:lvlJc w:val="left"/>
      <w:pPr>
        <w:ind w:left="177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>
    <w:nsid w:val="51AE36FE"/>
    <w:multiLevelType w:val="hybridMultilevel"/>
    <w:tmpl w:val="D7823D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7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4">
    <w:nsid w:val="5E3445F6"/>
    <w:multiLevelType w:val="hybridMultilevel"/>
    <w:tmpl w:val="395CC5E4"/>
    <w:lvl w:ilvl="0" w:tplc="6B146A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F631BCE"/>
    <w:multiLevelType w:val="hybridMultilevel"/>
    <w:tmpl w:val="540E071C"/>
    <w:lvl w:ilvl="0" w:tplc="02BC59C8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F4C8617C">
      <w:start w:val="1"/>
      <w:numFmt w:val="decimal"/>
      <w:lvlText w:val="%3)"/>
      <w:lvlJc w:val="left"/>
      <w:pPr>
        <w:ind w:left="2367" w:hanging="180"/>
      </w:pPr>
      <w:rPr>
        <w:b w:val="0"/>
        <w:color w:val="000000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>
    <w:nsid w:val="61041F57"/>
    <w:multiLevelType w:val="hybridMultilevel"/>
    <w:tmpl w:val="13561D6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630E4B72"/>
    <w:multiLevelType w:val="hybridMultilevel"/>
    <w:tmpl w:val="71786FDC"/>
    <w:lvl w:ilvl="0" w:tplc="E83E1D3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>
    <w:nsid w:val="64DC1A6D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8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9C3781F"/>
    <w:multiLevelType w:val="hybridMultilevel"/>
    <w:tmpl w:val="204E9CBE"/>
    <w:lvl w:ilvl="0" w:tplc="ABE60F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D253D8D"/>
    <w:multiLevelType w:val="multilevel"/>
    <w:tmpl w:val="FC7CE194"/>
    <w:lvl w:ilvl="0">
      <w:start w:val="1"/>
      <w:numFmt w:val="decimal"/>
      <w:lvlText w:val="%1)"/>
      <w:lvlJc w:val="left"/>
      <w:pPr>
        <w:ind w:left="1088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5413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952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456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9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8" w:hanging="1440"/>
      </w:pPr>
      <w:rPr>
        <w:rFonts w:hint="default"/>
      </w:rPr>
    </w:lvl>
  </w:abstractNum>
  <w:num w:numId="1">
    <w:abstractNumId w:val="72"/>
  </w:num>
  <w:num w:numId="2">
    <w:abstractNumId w:val="39"/>
  </w:num>
  <w:num w:numId="3">
    <w:abstractNumId w:val="65"/>
  </w:num>
  <w:num w:numId="4">
    <w:abstractNumId w:val="52"/>
  </w:num>
  <w:num w:numId="5">
    <w:abstractNumId w:val="48"/>
  </w:num>
  <w:num w:numId="6">
    <w:abstractNumId w:val="82"/>
  </w:num>
  <w:num w:numId="7">
    <w:abstractNumId w:val="19"/>
  </w:num>
  <w:num w:numId="8">
    <w:abstractNumId w:val="55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4"/>
  </w:num>
  <w:num w:numId="29">
    <w:abstractNumId w:val="59"/>
  </w:num>
  <w:num w:numId="30">
    <w:abstractNumId w:val="61"/>
  </w:num>
  <w:num w:numId="31">
    <w:abstractNumId w:val="49"/>
  </w:num>
  <w:num w:numId="32">
    <w:abstractNumId w:val="73"/>
  </w:num>
  <w:num w:numId="33">
    <w:abstractNumId w:val="47"/>
  </w:num>
  <w:num w:numId="34">
    <w:abstractNumId w:val="87"/>
  </w:num>
  <w:num w:numId="35">
    <w:abstractNumId w:val="57"/>
  </w:num>
  <w:num w:numId="36">
    <w:abstractNumId w:val="40"/>
  </w:num>
  <w:num w:numId="37">
    <w:abstractNumId w:val="81"/>
  </w:num>
  <w:num w:numId="38">
    <w:abstractNumId w:val="70"/>
  </w:num>
  <w:num w:numId="39">
    <w:abstractNumId w:val="36"/>
  </w:num>
  <w:num w:numId="40">
    <w:abstractNumId w:val="89"/>
  </w:num>
  <w:num w:numId="41">
    <w:abstractNumId w:val="83"/>
  </w:num>
  <w:num w:numId="42">
    <w:abstractNumId w:val="44"/>
  </w:num>
  <w:num w:numId="43">
    <w:abstractNumId w:val="37"/>
  </w:num>
  <w:num w:numId="44">
    <w:abstractNumId w:val="77"/>
  </w:num>
  <w:num w:numId="45">
    <w:abstractNumId w:val="68"/>
  </w:num>
  <w:num w:numId="46">
    <w:abstractNumId w:val="56"/>
  </w:num>
  <w:num w:numId="47">
    <w:abstractNumId w:val="85"/>
  </w:num>
  <w:num w:numId="48">
    <w:abstractNumId w:val="58"/>
  </w:num>
  <w:num w:numId="49">
    <w:abstractNumId w:val="38"/>
  </w:num>
  <w:num w:numId="50">
    <w:abstractNumId w:val="53"/>
  </w:num>
  <w:num w:numId="51">
    <w:abstractNumId w:val="91"/>
  </w:num>
  <w:num w:numId="52">
    <w:abstractNumId w:val="64"/>
  </w:num>
  <w:num w:numId="53">
    <w:abstractNumId w:val="69"/>
  </w:num>
  <w:num w:numId="54">
    <w:abstractNumId w:val="51"/>
  </w:num>
  <w:num w:numId="55">
    <w:abstractNumId w:val="79"/>
  </w:num>
  <w:num w:numId="56">
    <w:abstractNumId w:val="78"/>
  </w:num>
  <w:num w:numId="57">
    <w:abstractNumId w:val="35"/>
  </w:num>
  <w:num w:numId="58">
    <w:abstractNumId w:val="88"/>
  </w:num>
  <w:num w:numId="59">
    <w:abstractNumId w:val="63"/>
  </w:num>
  <w:num w:numId="60">
    <w:abstractNumId w:val="74"/>
  </w:num>
  <w:num w:numId="61">
    <w:abstractNumId w:val="93"/>
  </w:num>
  <w:num w:numId="62">
    <w:abstractNumId w:val="62"/>
  </w:num>
  <w:num w:numId="63">
    <w:abstractNumId w:val="46"/>
  </w:num>
  <w:num w:numId="64">
    <w:abstractNumId w:val="76"/>
  </w:num>
  <w:num w:numId="65">
    <w:abstractNumId w:val="75"/>
  </w:num>
  <w:num w:numId="66">
    <w:abstractNumId w:val="41"/>
  </w:num>
  <w:num w:numId="67">
    <w:abstractNumId w:val="42"/>
  </w:num>
  <w:num w:numId="68">
    <w:abstractNumId w:val="43"/>
  </w:num>
  <w:num w:numId="69">
    <w:abstractNumId w:val="66"/>
  </w:num>
  <w:num w:numId="70">
    <w:abstractNumId w:val="71"/>
  </w:num>
  <w:num w:numId="71">
    <w:abstractNumId w:val="86"/>
  </w:num>
  <w:num w:numId="72">
    <w:abstractNumId w:val="50"/>
  </w:num>
  <w:num w:numId="73">
    <w:abstractNumId w:val="90"/>
  </w:num>
  <w:num w:numId="74">
    <w:abstractNumId w:val="45"/>
  </w:num>
  <w:num w:numId="75">
    <w:abstractNumId w:val="8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61"/>
    <w:rsid w:val="00000BAA"/>
    <w:rsid w:val="00001E11"/>
    <w:rsid w:val="00002DB2"/>
    <w:rsid w:val="00002DFA"/>
    <w:rsid w:val="00003322"/>
    <w:rsid w:val="00003789"/>
    <w:rsid w:val="000047AE"/>
    <w:rsid w:val="00004A76"/>
    <w:rsid w:val="00004AC3"/>
    <w:rsid w:val="0000522F"/>
    <w:rsid w:val="00006DD8"/>
    <w:rsid w:val="00006F78"/>
    <w:rsid w:val="00007072"/>
    <w:rsid w:val="000074A5"/>
    <w:rsid w:val="00010029"/>
    <w:rsid w:val="00011CBC"/>
    <w:rsid w:val="00012562"/>
    <w:rsid w:val="00012F24"/>
    <w:rsid w:val="000131F7"/>
    <w:rsid w:val="000134BA"/>
    <w:rsid w:val="000140E0"/>
    <w:rsid w:val="000149A2"/>
    <w:rsid w:val="00015414"/>
    <w:rsid w:val="000161E8"/>
    <w:rsid w:val="000168D1"/>
    <w:rsid w:val="00016961"/>
    <w:rsid w:val="00016C45"/>
    <w:rsid w:val="00017D5C"/>
    <w:rsid w:val="000202FD"/>
    <w:rsid w:val="00020AF2"/>
    <w:rsid w:val="000217D1"/>
    <w:rsid w:val="000219B8"/>
    <w:rsid w:val="00021B34"/>
    <w:rsid w:val="00021DC9"/>
    <w:rsid w:val="00022E15"/>
    <w:rsid w:val="00023546"/>
    <w:rsid w:val="000237D5"/>
    <w:rsid w:val="00023DAA"/>
    <w:rsid w:val="00024209"/>
    <w:rsid w:val="000255F4"/>
    <w:rsid w:val="00025982"/>
    <w:rsid w:val="00025D28"/>
    <w:rsid w:val="0002614C"/>
    <w:rsid w:val="000265F3"/>
    <w:rsid w:val="00026A26"/>
    <w:rsid w:val="00026B79"/>
    <w:rsid w:val="00026B89"/>
    <w:rsid w:val="00026C0B"/>
    <w:rsid w:val="0002770C"/>
    <w:rsid w:val="00027ECA"/>
    <w:rsid w:val="00027FBA"/>
    <w:rsid w:val="00027FC3"/>
    <w:rsid w:val="0003096A"/>
    <w:rsid w:val="00030E45"/>
    <w:rsid w:val="000316EC"/>
    <w:rsid w:val="00031919"/>
    <w:rsid w:val="0003221A"/>
    <w:rsid w:val="00032BEC"/>
    <w:rsid w:val="00033649"/>
    <w:rsid w:val="0003376C"/>
    <w:rsid w:val="000348E7"/>
    <w:rsid w:val="00034C8E"/>
    <w:rsid w:val="000350C2"/>
    <w:rsid w:val="00035C38"/>
    <w:rsid w:val="00036ECB"/>
    <w:rsid w:val="000375BE"/>
    <w:rsid w:val="000378FD"/>
    <w:rsid w:val="0004051F"/>
    <w:rsid w:val="000405AA"/>
    <w:rsid w:val="00040ADE"/>
    <w:rsid w:val="00041010"/>
    <w:rsid w:val="00041379"/>
    <w:rsid w:val="00041ADD"/>
    <w:rsid w:val="00042117"/>
    <w:rsid w:val="000434CA"/>
    <w:rsid w:val="00043593"/>
    <w:rsid w:val="00043B70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BE1"/>
    <w:rsid w:val="00047CF2"/>
    <w:rsid w:val="00050121"/>
    <w:rsid w:val="00050692"/>
    <w:rsid w:val="00050776"/>
    <w:rsid w:val="000508EC"/>
    <w:rsid w:val="00050CB8"/>
    <w:rsid w:val="00051091"/>
    <w:rsid w:val="00051D47"/>
    <w:rsid w:val="00052523"/>
    <w:rsid w:val="00052533"/>
    <w:rsid w:val="00052A34"/>
    <w:rsid w:val="00052FAC"/>
    <w:rsid w:val="00054038"/>
    <w:rsid w:val="000544EA"/>
    <w:rsid w:val="00054AA2"/>
    <w:rsid w:val="00055B00"/>
    <w:rsid w:val="00055E2C"/>
    <w:rsid w:val="00055E63"/>
    <w:rsid w:val="00055F03"/>
    <w:rsid w:val="00056A0C"/>
    <w:rsid w:val="00056A1F"/>
    <w:rsid w:val="00057693"/>
    <w:rsid w:val="000576F2"/>
    <w:rsid w:val="0006013E"/>
    <w:rsid w:val="0006030D"/>
    <w:rsid w:val="000609C7"/>
    <w:rsid w:val="00060A78"/>
    <w:rsid w:val="00061050"/>
    <w:rsid w:val="00061820"/>
    <w:rsid w:val="00062834"/>
    <w:rsid w:val="000638C7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94A"/>
    <w:rsid w:val="0007244E"/>
    <w:rsid w:val="00073EAF"/>
    <w:rsid w:val="00073FEA"/>
    <w:rsid w:val="000745E3"/>
    <w:rsid w:val="000749B0"/>
    <w:rsid w:val="00074F40"/>
    <w:rsid w:val="00075254"/>
    <w:rsid w:val="0007695E"/>
    <w:rsid w:val="00076D36"/>
    <w:rsid w:val="00077CCB"/>
    <w:rsid w:val="00077F55"/>
    <w:rsid w:val="000803F3"/>
    <w:rsid w:val="000804FF"/>
    <w:rsid w:val="000809F8"/>
    <w:rsid w:val="00082489"/>
    <w:rsid w:val="00082528"/>
    <w:rsid w:val="000828B9"/>
    <w:rsid w:val="000828DE"/>
    <w:rsid w:val="000828EF"/>
    <w:rsid w:val="00085080"/>
    <w:rsid w:val="000853D1"/>
    <w:rsid w:val="00085AE7"/>
    <w:rsid w:val="00085BEC"/>
    <w:rsid w:val="000866FD"/>
    <w:rsid w:val="00086EDB"/>
    <w:rsid w:val="00087515"/>
    <w:rsid w:val="00090761"/>
    <w:rsid w:val="0009093B"/>
    <w:rsid w:val="00091154"/>
    <w:rsid w:val="000918DF"/>
    <w:rsid w:val="000926FF"/>
    <w:rsid w:val="00092E0D"/>
    <w:rsid w:val="0009348E"/>
    <w:rsid w:val="0009352B"/>
    <w:rsid w:val="00094556"/>
    <w:rsid w:val="00094D9F"/>
    <w:rsid w:val="000952A8"/>
    <w:rsid w:val="000952F4"/>
    <w:rsid w:val="00096347"/>
    <w:rsid w:val="000964A5"/>
    <w:rsid w:val="000966D6"/>
    <w:rsid w:val="0009703A"/>
    <w:rsid w:val="00097B62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12E"/>
    <w:rsid w:val="000A43DC"/>
    <w:rsid w:val="000A4D1B"/>
    <w:rsid w:val="000A655A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F00"/>
    <w:rsid w:val="000B321F"/>
    <w:rsid w:val="000B3482"/>
    <w:rsid w:val="000B34FB"/>
    <w:rsid w:val="000B3652"/>
    <w:rsid w:val="000B4714"/>
    <w:rsid w:val="000B4F5F"/>
    <w:rsid w:val="000B5725"/>
    <w:rsid w:val="000B5A98"/>
    <w:rsid w:val="000B5BCD"/>
    <w:rsid w:val="000B5DAF"/>
    <w:rsid w:val="000B6A03"/>
    <w:rsid w:val="000B72CD"/>
    <w:rsid w:val="000B77DA"/>
    <w:rsid w:val="000B7871"/>
    <w:rsid w:val="000B7883"/>
    <w:rsid w:val="000B7AE4"/>
    <w:rsid w:val="000B7BBE"/>
    <w:rsid w:val="000B7E6F"/>
    <w:rsid w:val="000B7FA2"/>
    <w:rsid w:val="000C0637"/>
    <w:rsid w:val="000C0AD7"/>
    <w:rsid w:val="000C1380"/>
    <w:rsid w:val="000C4672"/>
    <w:rsid w:val="000C46A8"/>
    <w:rsid w:val="000C4D6B"/>
    <w:rsid w:val="000C4FDD"/>
    <w:rsid w:val="000C50DC"/>
    <w:rsid w:val="000C619A"/>
    <w:rsid w:val="000C7391"/>
    <w:rsid w:val="000C78C5"/>
    <w:rsid w:val="000D068C"/>
    <w:rsid w:val="000D0C88"/>
    <w:rsid w:val="000D0EC4"/>
    <w:rsid w:val="000D0ED2"/>
    <w:rsid w:val="000D0FA4"/>
    <w:rsid w:val="000D1A17"/>
    <w:rsid w:val="000D2814"/>
    <w:rsid w:val="000D290D"/>
    <w:rsid w:val="000D2D89"/>
    <w:rsid w:val="000D4A72"/>
    <w:rsid w:val="000D4B8D"/>
    <w:rsid w:val="000D5EF2"/>
    <w:rsid w:val="000D63F5"/>
    <w:rsid w:val="000D66EB"/>
    <w:rsid w:val="000D695D"/>
    <w:rsid w:val="000D6CE8"/>
    <w:rsid w:val="000D6E3A"/>
    <w:rsid w:val="000D7026"/>
    <w:rsid w:val="000E0783"/>
    <w:rsid w:val="000E0A47"/>
    <w:rsid w:val="000E1673"/>
    <w:rsid w:val="000E1DC5"/>
    <w:rsid w:val="000E2844"/>
    <w:rsid w:val="000E321F"/>
    <w:rsid w:val="000E3A21"/>
    <w:rsid w:val="000E3D6E"/>
    <w:rsid w:val="000E447F"/>
    <w:rsid w:val="000E4B54"/>
    <w:rsid w:val="000E4D5D"/>
    <w:rsid w:val="000E5072"/>
    <w:rsid w:val="000E512C"/>
    <w:rsid w:val="000E555B"/>
    <w:rsid w:val="000E57C1"/>
    <w:rsid w:val="000E626F"/>
    <w:rsid w:val="000E63AE"/>
    <w:rsid w:val="000E63D0"/>
    <w:rsid w:val="000E68DF"/>
    <w:rsid w:val="000E695C"/>
    <w:rsid w:val="000E6A53"/>
    <w:rsid w:val="000E7535"/>
    <w:rsid w:val="000E795F"/>
    <w:rsid w:val="000E7D76"/>
    <w:rsid w:val="000E7F54"/>
    <w:rsid w:val="000F0C69"/>
    <w:rsid w:val="000F1ABF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3FB"/>
    <w:rsid w:val="00103416"/>
    <w:rsid w:val="00103792"/>
    <w:rsid w:val="00103AB0"/>
    <w:rsid w:val="00103B7F"/>
    <w:rsid w:val="00103BD1"/>
    <w:rsid w:val="00104990"/>
    <w:rsid w:val="00104C2A"/>
    <w:rsid w:val="0010567C"/>
    <w:rsid w:val="00105ADD"/>
    <w:rsid w:val="00105B28"/>
    <w:rsid w:val="001060C9"/>
    <w:rsid w:val="0010625A"/>
    <w:rsid w:val="00106B48"/>
    <w:rsid w:val="0010721E"/>
    <w:rsid w:val="00107341"/>
    <w:rsid w:val="0010761D"/>
    <w:rsid w:val="00107EF8"/>
    <w:rsid w:val="00110808"/>
    <w:rsid w:val="00110DBB"/>
    <w:rsid w:val="001112AE"/>
    <w:rsid w:val="00111986"/>
    <w:rsid w:val="001128B1"/>
    <w:rsid w:val="001142F8"/>
    <w:rsid w:val="00114B34"/>
    <w:rsid w:val="00114D3F"/>
    <w:rsid w:val="00115213"/>
    <w:rsid w:val="00115CBB"/>
    <w:rsid w:val="00117410"/>
    <w:rsid w:val="00117498"/>
    <w:rsid w:val="00121C7C"/>
    <w:rsid w:val="00121DC1"/>
    <w:rsid w:val="00121EF0"/>
    <w:rsid w:val="0012366B"/>
    <w:rsid w:val="00123830"/>
    <w:rsid w:val="001238D2"/>
    <w:rsid w:val="00123AC6"/>
    <w:rsid w:val="00123D03"/>
    <w:rsid w:val="00123F25"/>
    <w:rsid w:val="00125906"/>
    <w:rsid w:val="00125BA0"/>
    <w:rsid w:val="001261A3"/>
    <w:rsid w:val="001267FD"/>
    <w:rsid w:val="00126939"/>
    <w:rsid w:val="001269E5"/>
    <w:rsid w:val="001270C5"/>
    <w:rsid w:val="00127135"/>
    <w:rsid w:val="001272FC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470"/>
    <w:rsid w:val="00133035"/>
    <w:rsid w:val="001340A6"/>
    <w:rsid w:val="00134804"/>
    <w:rsid w:val="00135B53"/>
    <w:rsid w:val="00135C87"/>
    <w:rsid w:val="00136BD9"/>
    <w:rsid w:val="001372F3"/>
    <w:rsid w:val="0013736D"/>
    <w:rsid w:val="0014008D"/>
    <w:rsid w:val="00140B49"/>
    <w:rsid w:val="00140C0F"/>
    <w:rsid w:val="00141243"/>
    <w:rsid w:val="00141811"/>
    <w:rsid w:val="00141824"/>
    <w:rsid w:val="00141D91"/>
    <w:rsid w:val="00142C50"/>
    <w:rsid w:val="00142C5B"/>
    <w:rsid w:val="00143B79"/>
    <w:rsid w:val="00143F74"/>
    <w:rsid w:val="00144C0E"/>
    <w:rsid w:val="0014656A"/>
    <w:rsid w:val="0014673A"/>
    <w:rsid w:val="00147161"/>
    <w:rsid w:val="00147598"/>
    <w:rsid w:val="00147D31"/>
    <w:rsid w:val="001509ED"/>
    <w:rsid w:val="00150F9F"/>
    <w:rsid w:val="00150FA4"/>
    <w:rsid w:val="0015137E"/>
    <w:rsid w:val="00151C19"/>
    <w:rsid w:val="001520E2"/>
    <w:rsid w:val="0015249F"/>
    <w:rsid w:val="001524DA"/>
    <w:rsid w:val="001526E6"/>
    <w:rsid w:val="0015296F"/>
    <w:rsid w:val="00153116"/>
    <w:rsid w:val="0015365A"/>
    <w:rsid w:val="001538B4"/>
    <w:rsid w:val="0015392A"/>
    <w:rsid w:val="00155243"/>
    <w:rsid w:val="00155E6F"/>
    <w:rsid w:val="001570FB"/>
    <w:rsid w:val="00157232"/>
    <w:rsid w:val="00157BAB"/>
    <w:rsid w:val="0016038F"/>
    <w:rsid w:val="00160509"/>
    <w:rsid w:val="00160CBA"/>
    <w:rsid w:val="0016256B"/>
    <w:rsid w:val="00162F3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69A"/>
    <w:rsid w:val="0017197C"/>
    <w:rsid w:val="001719BA"/>
    <w:rsid w:val="00171C73"/>
    <w:rsid w:val="00171E97"/>
    <w:rsid w:val="0017235C"/>
    <w:rsid w:val="0017254A"/>
    <w:rsid w:val="00172718"/>
    <w:rsid w:val="00172798"/>
    <w:rsid w:val="00173B9F"/>
    <w:rsid w:val="00173D8D"/>
    <w:rsid w:val="00173EF6"/>
    <w:rsid w:val="0017444E"/>
    <w:rsid w:val="00174493"/>
    <w:rsid w:val="00174914"/>
    <w:rsid w:val="0017497F"/>
    <w:rsid w:val="001759E8"/>
    <w:rsid w:val="001762B6"/>
    <w:rsid w:val="0017637E"/>
    <w:rsid w:val="001770CF"/>
    <w:rsid w:val="0017715C"/>
    <w:rsid w:val="001778BC"/>
    <w:rsid w:val="00177AD1"/>
    <w:rsid w:val="0018072A"/>
    <w:rsid w:val="00180B3F"/>
    <w:rsid w:val="00180E76"/>
    <w:rsid w:val="00181624"/>
    <w:rsid w:val="00181649"/>
    <w:rsid w:val="001825AB"/>
    <w:rsid w:val="00182E88"/>
    <w:rsid w:val="001830D0"/>
    <w:rsid w:val="00183470"/>
    <w:rsid w:val="00183493"/>
    <w:rsid w:val="00183D63"/>
    <w:rsid w:val="00184D0B"/>
    <w:rsid w:val="00184D53"/>
    <w:rsid w:val="00184E1E"/>
    <w:rsid w:val="00184EFC"/>
    <w:rsid w:val="00185F94"/>
    <w:rsid w:val="0018646D"/>
    <w:rsid w:val="00190708"/>
    <w:rsid w:val="00191024"/>
    <w:rsid w:val="001911E3"/>
    <w:rsid w:val="00191383"/>
    <w:rsid w:val="0019139F"/>
    <w:rsid w:val="0019183A"/>
    <w:rsid w:val="00192BE2"/>
    <w:rsid w:val="0019483B"/>
    <w:rsid w:val="00194846"/>
    <w:rsid w:val="00194EAD"/>
    <w:rsid w:val="001955D7"/>
    <w:rsid w:val="00195918"/>
    <w:rsid w:val="001959AD"/>
    <w:rsid w:val="00195EDD"/>
    <w:rsid w:val="00196657"/>
    <w:rsid w:val="0019700F"/>
    <w:rsid w:val="00197925"/>
    <w:rsid w:val="001A0F05"/>
    <w:rsid w:val="001A1AC8"/>
    <w:rsid w:val="001A1DF7"/>
    <w:rsid w:val="001A2DC6"/>
    <w:rsid w:val="001A2F77"/>
    <w:rsid w:val="001A43F9"/>
    <w:rsid w:val="001A49D6"/>
    <w:rsid w:val="001A4B62"/>
    <w:rsid w:val="001A4CA0"/>
    <w:rsid w:val="001A4F5A"/>
    <w:rsid w:val="001A50F0"/>
    <w:rsid w:val="001A526E"/>
    <w:rsid w:val="001A5605"/>
    <w:rsid w:val="001A5832"/>
    <w:rsid w:val="001A6037"/>
    <w:rsid w:val="001A6129"/>
    <w:rsid w:val="001A7C0A"/>
    <w:rsid w:val="001B02CC"/>
    <w:rsid w:val="001B04B4"/>
    <w:rsid w:val="001B1580"/>
    <w:rsid w:val="001B1BC3"/>
    <w:rsid w:val="001B21B4"/>
    <w:rsid w:val="001B25AB"/>
    <w:rsid w:val="001B30CC"/>
    <w:rsid w:val="001B319F"/>
    <w:rsid w:val="001B343E"/>
    <w:rsid w:val="001B3EB9"/>
    <w:rsid w:val="001B46D1"/>
    <w:rsid w:val="001B4A63"/>
    <w:rsid w:val="001B4A98"/>
    <w:rsid w:val="001B577D"/>
    <w:rsid w:val="001B5B85"/>
    <w:rsid w:val="001B600B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3D3D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8B0"/>
    <w:rsid w:val="001C7A50"/>
    <w:rsid w:val="001C7ACD"/>
    <w:rsid w:val="001C7C67"/>
    <w:rsid w:val="001C7D04"/>
    <w:rsid w:val="001D04DD"/>
    <w:rsid w:val="001D13B6"/>
    <w:rsid w:val="001D15F9"/>
    <w:rsid w:val="001D2F68"/>
    <w:rsid w:val="001D341D"/>
    <w:rsid w:val="001D3C99"/>
    <w:rsid w:val="001D425F"/>
    <w:rsid w:val="001D4A1F"/>
    <w:rsid w:val="001D4FD8"/>
    <w:rsid w:val="001D5850"/>
    <w:rsid w:val="001D6C0A"/>
    <w:rsid w:val="001D7226"/>
    <w:rsid w:val="001D7347"/>
    <w:rsid w:val="001D75F2"/>
    <w:rsid w:val="001D79E0"/>
    <w:rsid w:val="001E04AE"/>
    <w:rsid w:val="001E0D2F"/>
    <w:rsid w:val="001E0F31"/>
    <w:rsid w:val="001E15A7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014"/>
    <w:rsid w:val="001E40FC"/>
    <w:rsid w:val="001E4238"/>
    <w:rsid w:val="001E4E05"/>
    <w:rsid w:val="001E5338"/>
    <w:rsid w:val="001E5833"/>
    <w:rsid w:val="001E65CA"/>
    <w:rsid w:val="001E6ACA"/>
    <w:rsid w:val="001E6BBF"/>
    <w:rsid w:val="001E7F5C"/>
    <w:rsid w:val="001F0503"/>
    <w:rsid w:val="001F06EE"/>
    <w:rsid w:val="001F102F"/>
    <w:rsid w:val="001F16C6"/>
    <w:rsid w:val="001F17B2"/>
    <w:rsid w:val="001F1AC6"/>
    <w:rsid w:val="001F1C91"/>
    <w:rsid w:val="001F22CB"/>
    <w:rsid w:val="001F22D8"/>
    <w:rsid w:val="001F2833"/>
    <w:rsid w:val="001F4003"/>
    <w:rsid w:val="001F4235"/>
    <w:rsid w:val="001F47F6"/>
    <w:rsid w:val="001F4D62"/>
    <w:rsid w:val="001F4E94"/>
    <w:rsid w:val="001F5D78"/>
    <w:rsid w:val="001F66F4"/>
    <w:rsid w:val="001F6874"/>
    <w:rsid w:val="001F6E7A"/>
    <w:rsid w:val="001F778A"/>
    <w:rsid w:val="001F78B1"/>
    <w:rsid w:val="001F7CBC"/>
    <w:rsid w:val="002001A8"/>
    <w:rsid w:val="00200675"/>
    <w:rsid w:val="00200748"/>
    <w:rsid w:val="00200F22"/>
    <w:rsid w:val="00201723"/>
    <w:rsid w:val="0020181A"/>
    <w:rsid w:val="00201E14"/>
    <w:rsid w:val="002021CF"/>
    <w:rsid w:val="002029AB"/>
    <w:rsid w:val="00202FD4"/>
    <w:rsid w:val="0020318E"/>
    <w:rsid w:val="00203510"/>
    <w:rsid w:val="002059F2"/>
    <w:rsid w:val="00205BDB"/>
    <w:rsid w:val="002067BD"/>
    <w:rsid w:val="0020699D"/>
    <w:rsid w:val="002069A4"/>
    <w:rsid w:val="002069A6"/>
    <w:rsid w:val="002069D9"/>
    <w:rsid w:val="00206DCF"/>
    <w:rsid w:val="0020753A"/>
    <w:rsid w:val="002107C6"/>
    <w:rsid w:val="00210888"/>
    <w:rsid w:val="002109B4"/>
    <w:rsid w:val="002109D6"/>
    <w:rsid w:val="00210FCD"/>
    <w:rsid w:val="0021181B"/>
    <w:rsid w:val="00212705"/>
    <w:rsid w:val="00212A9B"/>
    <w:rsid w:val="0021393D"/>
    <w:rsid w:val="00214106"/>
    <w:rsid w:val="002147EC"/>
    <w:rsid w:val="0021639D"/>
    <w:rsid w:val="002165D3"/>
    <w:rsid w:val="002167D3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1F71"/>
    <w:rsid w:val="00222237"/>
    <w:rsid w:val="00222EFD"/>
    <w:rsid w:val="0022338C"/>
    <w:rsid w:val="00224848"/>
    <w:rsid w:val="002251AA"/>
    <w:rsid w:val="002254D4"/>
    <w:rsid w:val="00225A05"/>
    <w:rsid w:val="00225D45"/>
    <w:rsid w:val="002264BB"/>
    <w:rsid w:val="00226B14"/>
    <w:rsid w:val="00226D77"/>
    <w:rsid w:val="002270E8"/>
    <w:rsid w:val="002271EC"/>
    <w:rsid w:val="00227482"/>
    <w:rsid w:val="00227743"/>
    <w:rsid w:val="00227A39"/>
    <w:rsid w:val="0023006B"/>
    <w:rsid w:val="002302A1"/>
    <w:rsid w:val="002308D0"/>
    <w:rsid w:val="002310B7"/>
    <w:rsid w:val="0023119F"/>
    <w:rsid w:val="002314F7"/>
    <w:rsid w:val="002315C2"/>
    <w:rsid w:val="00231826"/>
    <w:rsid w:val="00232B9A"/>
    <w:rsid w:val="00232BB7"/>
    <w:rsid w:val="002330EA"/>
    <w:rsid w:val="002339AA"/>
    <w:rsid w:val="002342BC"/>
    <w:rsid w:val="00235D43"/>
    <w:rsid w:val="00236303"/>
    <w:rsid w:val="00236639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387"/>
    <w:rsid w:val="00243B90"/>
    <w:rsid w:val="00243D53"/>
    <w:rsid w:val="00243ECB"/>
    <w:rsid w:val="00244339"/>
    <w:rsid w:val="0024529B"/>
    <w:rsid w:val="002459C7"/>
    <w:rsid w:val="00245A0D"/>
    <w:rsid w:val="00245FE2"/>
    <w:rsid w:val="00246331"/>
    <w:rsid w:val="0024642A"/>
    <w:rsid w:val="00246473"/>
    <w:rsid w:val="00246682"/>
    <w:rsid w:val="00250C4D"/>
    <w:rsid w:val="00250DA2"/>
    <w:rsid w:val="0025119C"/>
    <w:rsid w:val="00251B5B"/>
    <w:rsid w:val="00251FE3"/>
    <w:rsid w:val="00252216"/>
    <w:rsid w:val="002523F2"/>
    <w:rsid w:val="002527B1"/>
    <w:rsid w:val="002528CD"/>
    <w:rsid w:val="00252C00"/>
    <w:rsid w:val="00252E19"/>
    <w:rsid w:val="00252FDD"/>
    <w:rsid w:val="00253630"/>
    <w:rsid w:val="00253CE2"/>
    <w:rsid w:val="00253D3E"/>
    <w:rsid w:val="00254109"/>
    <w:rsid w:val="0025486E"/>
    <w:rsid w:val="0025489B"/>
    <w:rsid w:val="00254A6B"/>
    <w:rsid w:val="0025609B"/>
    <w:rsid w:val="00257345"/>
    <w:rsid w:val="00257B62"/>
    <w:rsid w:val="00257F17"/>
    <w:rsid w:val="00257F70"/>
    <w:rsid w:val="0026028F"/>
    <w:rsid w:val="00260827"/>
    <w:rsid w:val="00260985"/>
    <w:rsid w:val="00261E8F"/>
    <w:rsid w:val="002630C2"/>
    <w:rsid w:val="0026316E"/>
    <w:rsid w:val="00264930"/>
    <w:rsid w:val="0026566C"/>
    <w:rsid w:val="0026577E"/>
    <w:rsid w:val="00265D58"/>
    <w:rsid w:val="00266209"/>
    <w:rsid w:val="00266411"/>
    <w:rsid w:val="0027068C"/>
    <w:rsid w:val="00270A5D"/>
    <w:rsid w:val="00270F98"/>
    <w:rsid w:val="002712DE"/>
    <w:rsid w:val="00271739"/>
    <w:rsid w:val="00271A95"/>
    <w:rsid w:val="002727AB"/>
    <w:rsid w:val="002729AC"/>
    <w:rsid w:val="00272C32"/>
    <w:rsid w:val="0027398D"/>
    <w:rsid w:val="00273D16"/>
    <w:rsid w:val="002745EE"/>
    <w:rsid w:val="0027474C"/>
    <w:rsid w:val="002749D1"/>
    <w:rsid w:val="0027511C"/>
    <w:rsid w:val="00275FCF"/>
    <w:rsid w:val="00276C16"/>
    <w:rsid w:val="0027789F"/>
    <w:rsid w:val="00277B91"/>
    <w:rsid w:val="00280996"/>
    <w:rsid w:val="002812A6"/>
    <w:rsid w:val="002812B8"/>
    <w:rsid w:val="00281BB3"/>
    <w:rsid w:val="00282410"/>
    <w:rsid w:val="00282482"/>
    <w:rsid w:val="002829F2"/>
    <w:rsid w:val="00282C88"/>
    <w:rsid w:val="002838B0"/>
    <w:rsid w:val="00283E84"/>
    <w:rsid w:val="0028445F"/>
    <w:rsid w:val="0028481C"/>
    <w:rsid w:val="002855A3"/>
    <w:rsid w:val="00286F66"/>
    <w:rsid w:val="002871BA"/>
    <w:rsid w:val="00287492"/>
    <w:rsid w:val="00287C14"/>
    <w:rsid w:val="00287E96"/>
    <w:rsid w:val="002900E6"/>
    <w:rsid w:val="00290BD9"/>
    <w:rsid w:val="0029134A"/>
    <w:rsid w:val="00292560"/>
    <w:rsid w:val="002925D0"/>
    <w:rsid w:val="002926BF"/>
    <w:rsid w:val="00292D6D"/>
    <w:rsid w:val="00293AFF"/>
    <w:rsid w:val="002945F0"/>
    <w:rsid w:val="00294D3E"/>
    <w:rsid w:val="00294F7D"/>
    <w:rsid w:val="0029534A"/>
    <w:rsid w:val="00295BEC"/>
    <w:rsid w:val="00295FF6"/>
    <w:rsid w:val="00296335"/>
    <w:rsid w:val="002965FE"/>
    <w:rsid w:val="00296A55"/>
    <w:rsid w:val="0029785F"/>
    <w:rsid w:val="00297E8A"/>
    <w:rsid w:val="002A0609"/>
    <w:rsid w:val="002A0BFE"/>
    <w:rsid w:val="002A112A"/>
    <w:rsid w:val="002A161D"/>
    <w:rsid w:val="002A1A70"/>
    <w:rsid w:val="002A1BC5"/>
    <w:rsid w:val="002A32A8"/>
    <w:rsid w:val="002A3CC0"/>
    <w:rsid w:val="002A3E3C"/>
    <w:rsid w:val="002A3E9E"/>
    <w:rsid w:val="002A451E"/>
    <w:rsid w:val="002A4729"/>
    <w:rsid w:val="002A5329"/>
    <w:rsid w:val="002A53C4"/>
    <w:rsid w:val="002A591E"/>
    <w:rsid w:val="002A5F1A"/>
    <w:rsid w:val="002A68F5"/>
    <w:rsid w:val="002A6D63"/>
    <w:rsid w:val="002A6FA9"/>
    <w:rsid w:val="002A71D4"/>
    <w:rsid w:val="002A7348"/>
    <w:rsid w:val="002B0F43"/>
    <w:rsid w:val="002B1446"/>
    <w:rsid w:val="002B1678"/>
    <w:rsid w:val="002B2737"/>
    <w:rsid w:val="002B3580"/>
    <w:rsid w:val="002B3C86"/>
    <w:rsid w:val="002B3DDD"/>
    <w:rsid w:val="002B3F2E"/>
    <w:rsid w:val="002B4256"/>
    <w:rsid w:val="002B42E5"/>
    <w:rsid w:val="002B44F6"/>
    <w:rsid w:val="002B4716"/>
    <w:rsid w:val="002B5122"/>
    <w:rsid w:val="002B5594"/>
    <w:rsid w:val="002B5FF6"/>
    <w:rsid w:val="002B7688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37A"/>
    <w:rsid w:val="002C2776"/>
    <w:rsid w:val="002C34B6"/>
    <w:rsid w:val="002C39AE"/>
    <w:rsid w:val="002C3F8A"/>
    <w:rsid w:val="002C433E"/>
    <w:rsid w:val="002C450B"/>
    <w:rsid w:val="002C4967"/>
    <w:rsid w:val="002C497D"/>
    <w:rsid w:val="002C4A1F"/>
    <w:rsid w:val="002C4B6E"/>
    <w:rsid w:val="002C4B97"/>
    <w:rsid w:val="002C4DFF"/>
    <w:rsid w:val="002C4E99"/>
    <w:rsid w:val="002C52CC"/>
    <w:rsid w:val="002C5853"/>
    <w:rsid w:val="002C5A22"/>
    <w:rsid w:val="002C5DE2"/>
    <w:rsid w:val="002C6921"/>
    <w:rsid w:val="002C760E"/>
    <w:rsid w:val="002C788F"/>
    <w:rsid w:val="002C7E83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F4"/>
    <w:rsid w:val="002D392D"/>
    <w:rsid w:val="002D3DDB"/>
    <w:rsid w:val="002D3E7C"/>
    <w:rsid w:val="002D438D"/>
    <w:rsid w:val="002D448C"/>
    <w:rsid w:val="002D4705"/>
    <w:rsid w:val="002D507F"/>
    <w:rsid w:val="002D51B4"/>
    <w:rsid w:val="002D5532"/>
    <w:rsid w:val="002D5640"/>
    <w:rsid w:val="002D5F93"/>
    <w:rsid w:val="002D6366"/>
    <w:rsid w:val="002D67FC"/>
    <w:rsid w:val="002D691E"/>
    <w:rsid w:val="002D6B5E"/>
    <w:rsid w:val="002D6C8C"/>
    <w:rsid w:val="002D6DF1"/>
    <w:rsid w:val="002D72DB"/>
    <w:rsid w:val="002D7668"/>
    <w:rsid w:val="002D7820"/>
    <w:rsid w:val="002E02A9"/>
    <w:rsid w:val="002E033D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102"/>
    <w:rsid w:val="002F2BB9"/>
    <w:rsid w:val="002F3268"/>
    <w:rsid w:val="002F349C"/>
    <w:rsid w:val="002F35EC"/>
    <w:rsid w:val="002F3BFF"/>
    <w:rsid w:val="002F3F1B"/>
    <w:rsid w:val="002F4510"/>
    <w:rsid w:val="002F477B"/>
    <w:rsid w:val="002F47B1"/>
    <w:rsid w:val="002F519D"/>
    <w:rsid w:val="002F555A"/>
    <w:rsid w:val="002F62EE"/>
    <w:rsid w:val="002F74B0"/>
    <w:rsid w:val="003004A8"/>
    <w:rsid w:val="003008BE"/>
    <w:rsid w:val="00300950"/>
    <w:rsid w:val="00300A88"/>
    <w:rsid w:val="003010E2"/>
    <w:rsid w:val="00302935"/>
    <w:rsid w:val="003032DB"/>
    <w:rsid w:val="003033A3"/>
    <w:rsid w:val="003037CF"/>
    <w:rsid w:val="003041F4"/>
    <w:rsid w:val="0030455D"/>
    <w:rsid w:val="003046C7"/>
    <w:rsid w:val="003049DE"/>
    <w:rsid w:val="0030598C"/>
    <w:rsid w:val="00305B4F"/>
    <w:rsid w:val="00306023"/>
    <w:rsid w:val="00306457"/>
    <w:rsid w:val="0030652C"/>
    <w:rsid w:val="00306783"/>
    <w:rsid w:val="00307881"/>
    <w:rsid w:val="003079CD"/>
    <w:rsid w:val="0031034A"/>
    <w:rsid w:val="0031042D"/>
    <w:rsid w:val="00310B01"/>
    <w:rsid w:val="003124DF"/>
    <w:rsid w:val="00313127"/>
    <w:rsid w:val="0031360A"/>
    <w:rsid w:val="003148E3"/>
    <w:rsid w:val="00314FBB"/>
    <w:rsid w:val="00315C4D"/>
    <w:rsid w:val="00315D9E"/>
    <w:rsid w:val="003161B3"/>
    <w:rsid w:val="003168D8"/>
    <w:rsid w:val="00316D8E"/>
    <w:rsid w:val="00317543"/>
    <w:rsid w:val="00317C28"/>
    <w:rsid w:val="00317D84"/>
    <w:rsid w:val="00321286"/>
    <w:rsid w:val="003215ED"/>
    <w:rsid w:val="00321BD1"/>
    <w:rsid w:val="00321ECE"/>
    <w:rsid w:val="00321F33"/>
    <w:rsid w:val="00322317"/>
    <w:rsid w:val="00322694"/>
    <w:rsid w:val="00323C95"/>
    <w:rsid w:val="00323CB0"/>
    <w:rsid w:val="003243CA"/>
    <w:rsid w:val="00324804"/>
    <w:rsid w:val="00326149"/>
    <w:rsid w:val="0032744C"/>
    <w:rsid w:val="00327EF3"/>
    <w:rsid w:val="003300E4"/>
    <w:rsid w:val="003304F3"/>
    <w:rsid w:val="00331515"/>
    <w:rsid w:val="00331937"/>
    <w:rsid w:val="00332A21"/>
    <w:rsid w:val="00332A65"/>
    <w:rsid w:val="00332DE7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59A4"/>
    <w:rsid w:val="00345D9B"/>
    <w:rsid w:val="0034693C"/>
    <w:rsid w:val="00346E5B"/>
    <w:rsid w:val="0034701E"/>
    <w:rsid w:val="0034764B"/>
    <w:rsid w:val="00347DA1"/>
    <w:rsid w:val="00347F55"/>
    <w:rsid w:val="0035106A"/>
    <w:rsid w:val="00351B2E"/>
    <w:rsid w:val="00352603"/>
    <w:rsid w:val="00352C18"/>
    <w:rsid w:val="00352CF3"/>
    <w:rsid w:val="0035366E"/>
    <w:rsid w:val="00353C11"/>
    <w:rsid w:val="00353F1F"/>
    <w:rsid w:val="00354CCE"/>
    <w:rsid w:val="00355093"/>
    <w:rsid w:val="003557AB"/>
    <w:rsid w:val="00355B9D"/>
    <w:rsid w:val="00355C63"/>
    <w:rsid w:val="00356135"/>
    <w:rsid w:val="00356914"/>
    <w:rsid w:val="00357D23"/>
    <w:rsid w:val="003606D4"/>
    <w:rsid w:val="00361128"/>
    <w:rsid w:val="003611AD"/>
    <w:rsid w:val="00361D75"/>
    <w:rsid w:val="00361F76"/>
    <w:rsid w:val="00362638"/>
    <w:rsid w:val="003627D4"/>
    <w:rsid w:val="00362C7A"/>
    <w:rsid w:val="00362EC2"/>
    <w:rsid w:val="003631B7"/>
    <w:rsid w:val="0036415A"/>
    <w:rsid w:val="0036428F"/>
    <w:rsid w:val="00364570"/>
    <w:rsid w:val="00364688"/>
    <w:rsid w:val="00365105"/>
    <w:rsid w:val="003654F0"/>
    <w:rsid w:val="00365563"/>
    <w:rsid w:val="003657A2"/>
    <w:rsid w:val="00365CCB"/>
    <w:rsid w:val="003661E4"/>
    <w:rsid w:val="0036645D"/>
    <w:rsid w:val="003671B7"/>
    <w:rsid w:val="00367256"/>
    <w:rsid w:val="00367466"/>
    <w:rsid w:val="00367A9D"/>
    <w:rsid w:val="00367B8A"/>
    <w:rsid w:val="00367BB5"/>
    <w:rsid w:val="0037035B"/>
    <w:rsid w:val="00370822"/>
    <w:rsid w:val="00370AB4"/>
    <w:rsid w:val="00370E1E"/>
    <w:rsid w:val="00370F13"/>
    <w:rsid w:val="00371130"/>
    <w:rsid w:val="003715A4"/>
    <w:rsid w:val="003715DF"/>
    <w:rsid w:val="00371785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684"/>
    <w:rsid w:val="003776B4"/>
    <w:rsid w:val="00377704"/>
    <w:rsid w:val="00377C82"/>
    <w:rsid w:val="003803EE"/>
    <w:rsid w:val="00381102"/>
    <w:rsid w:val="003811A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2B4"/>
    <w:rsid w:val="00385503"/>
    <w:rsid w:val="003874D0"/>
    <w:rsid w:val="003877EB"/>
    <w:rsid w:val="003878D6"/>
    <w:rsid w:val="003879E2"/>
    <w:rsid w:val="003900F4"/>
    <w:rsid w:val="003900F5"/>
    <w:rsid w:val="003900FA"/>
    <w:rsid w:val="00391629"/>
    <w:rsid w:val="00391B33"/>
    <w:rsid w:val="00391D91"/>
    <w:rsid w:val="0039215D"/>
    <w:rsid w:val="003934C9"/>
    <w:rsid w:val="00393625"/>
    <w:rsid w:val="00393686"/>
    <w:rsid w:val="003942F1"/>
    <w:rsid w:val="0039497F"/>
    <w:rsid w:val="00395220"/>
    <w:rsid w:val="003955D4"/>
    <w:rsid w:val="00395A55"/>
    <w:rsid w:val="00396ACA"/>
    <w:rsid w:val="00396F33"/>
    <w:rsid w:val="00397689"/>
    <w:rsid w:val="003A0091"/>
    <w:rsid w:val="003A19A6"/>
    <w:rsid w:val="003A1B6E"/>
    <w:rsid w:val="003A24A5"/>
    <w:rsid w:val="003A2668"/>
    <w:rsid w:val="003A4420"/>
    <w:rsid w:val="003A44F4"/>
    <w:rsid w:val="003A5940"/>
    <w:rsid w:val="003A5BCA"/>
    <w:rsid w:val="003A6514"/>
    <w:rsid w:val="003A7095"/>
    <w:rsid w:val="003A78BF"/>
    <w:rsid w:val="003B02D9"/>
    <w:rsid w:val="003B0441"/>
    <w:rsid w:val="003B0680"/>
    <w:rsid w:val="003B09C0"/>
    <w:rsid w:val="003B0C6C"/>
    <w:rsid w:val="003B174B"/>
    <w:rsid w:val="003B1EC8"/>
    <w:rsid w:val="003B2086"/>
    <w:rsid w:val="003B22FC"/>
    <w:rsid w:val="003B2B43"/>
    <w:rsid w:val="003B36C7"/>
    <w:rsid w:val="003B381E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FFB"/>
    <w:rsid w:val="003C0DAE"/>
    <w:rsid w:val="003C0EA5"/>
    <w:rsid w:val="003C0EF0"/>
    <w:rsid w:val="003C0F2D"/>
    <w:rsid w:val="003C1126"/>
    <w:rsid w:val="003C2562"/>
    <w:rsid w:val="003C2635"/>
    <w:rsid w:val="003C2955"/>
    <w:rsid w:val="003C2DA6"/>
    <w:rsid w:val="003C33CC"/>
    <w:rsid w:val="003C4D9D"/>
    <w:rsid w:val="003C502A"/>
    <w:rsid w:val="003C56AC"/>
    <w:rsid w:val="003C56BC"/>
    <w:rsid w:val="003C5D04"/>
    <w:rsid w:val="003C5FC5"/>
    <w:rsid w:val="003C61A7"/>
    <w:rsid w:val="003C629A"/>
    <w:rsid w:val="003C672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1AD"/>
    <w:rsid w:val="003D7590"/>
    <w:rsid w:val="003D77F1"/>
    <w:rsid w:val="003D7CA0"/>
    <w:rsid w:val="003E05E1"/>
    <w:rsid w:val="003E0E5D"/>
    <w:rsid w:val="003E103D"/>
    <w:rsid w:val="003E157A"/>
    <w:rsid w:val="003E1894"/>
    <w:rsid w:val="003E1B49"/>
    <w:rsid w:val="003E271C"/>
    <w:rsid w:val="003E323C"/>
    <w:rsid w:val="003E3635"/>
    <w:rsid w:val="003E49BB"/>
    <w:rsid w:val="003E4ED9"/>
    <w:rsid w:val="003E52C8"/>
    <w:rsid w:val="003E52F8"/>
    <w:rsid w:val="003E5D21"/>
    <w:rsid w:val="003E5EA9"/>
    <w:rsid w:val="003E608F"/>
    <w:rsid w:val="003E60AC"/>
    <w:rsid w:val="003E66DF"/>
    <w:rsid w:val="003E6853"/>
    <w:rsid w:val="003E6B96"/>
    <w:rsid w:val="003E6D71"/>
    <w:rsid w:val="003E734D"/>
    <w:rsid w:val="003E7B46"/>
    <w:rsid w:val="003F1D6A"/>
    <w:rsid w:val="003F1F90"/>
    <w:rsid w:val="003F2A52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604"/>
    <w:rsid w:val="003F5C27"/>
    <w:rsid w:val="003F5CB7"/>
    <w:rsid w:val="003F686A"/>
    <w:rsid w:val="003F724F"/>
    <w:rsid w:val="003F7DB3"/>
    <w:rsid w:val="00400A46"/>
    <w:rsid w:val="00400A9A"/>
    <w:rsid w:val="00401291"/>
    <w:rsid w:val="0040151B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A1"/>
    <w:rsid w:val="0040709F"/>
    <w:rsid w:val="0041050F"/>
    <w:rsid w:val="004105A2"/>
    <w:rsid w:val="004105A3"/>
    <w:rsid w:val="00411428"/>
    <w:rsid w:val="00411A17"/>
    <w:rsid w:val="00411C70"/>
    <w:rsid w:val="00411E00"/>
    <w:rsid w:val="00412A58"/>
    <w:rsid w:val="00413250"/>
    <w:rsid w:val="004139F2"/>
    <w:rsid w:val="0041408F"/>
    <w:rsid w:val="00414299"/>
    <w:rsid w:val="00415A08"/>
    <w:rsid w:val="00415A78"/>
    <w:rsid w:val="00415DB5"/>
    <w:rsid w:val="00416303"/>
    <w:rsid w:val="00416892"/>
    <w:rsid w:val="00420B63"/>
    <w:rsid w:val="0042122E"/>
    <w:rsid w:val="004214B7"/>
    <w:rsid w:val="00421CED"/>
    <w:rsid w:val="00422716"/>
    <w:rsid w:val="00422A1D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0CCD"/>
    <w:rsid w:val="0043130B"/>
    <w:rsid w:val="004317A6"/>
    <w:rsid w:val="0043198D"/>
    <w:rsid w:val="00431A18"/>
    <w:rsid w:val="00431CBA"/>
    <w:rsid w:val="00431E83"/>
    <w:rsid w:val="004327C4"/>
    <w:rsid w:val="00432A6A"/>
    <w:rsid w:val="004332A8"/>
    <w:rsid w:val="0043391C"/>
    <w:rsid w:val="00434030"/>
    <w:rsid w:val="004340E2"/>
    <w:rsid w:val="0043423A"/>
    <w:rsid w:val="00434668"/>
    <w:rsid w:val="0043662A"/>
    <w:rsid w:val="00436CE9"/>
    <w:rsid w:val="004376E3"/>
    <w:rsid w:val="00440853"/>
    <w:rsid w:val="00440EB9"/>
    <w:rsid w:val="0044103E"/>
    <w:rsid w:val="00441099"/>
    <w:rsid w:val="00441546"/>
    <w:rsid w:val="004417C4"/>
    <w:rsid w:val="00441888"/>
    <w:rsid w:val="00441CD1"/>
    <w:rsid w:val="004423B3"/>
    <w:rsid w:val="004433CB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1794"/>
    <w:rsid w:val="004529E8"/>
    <w:rsid w:val="004543F6"/>
    <w:rsid w:val="004544BD"/>
    <w:rsid w:val="004544FC"/>
    <w:rsid w:val="00454BFA"/>
    <w:rsid w:val="00454C55"/>
    <w:rsid w:val="00456260"/>
    <w:rsid w:val="004564CC"/>
    <w:rsid w:val="0045661A"/>
    <w:rsid w:val="00457DC6"/>
    <w:rsid w:val="004610BE"/>
    <w:rsid w:val="00461A13"/>
    <w:rsid w:val="004624DB"/>
    <w:rsid w:val="004627E1"/>
    <w:rsid w:val="004627FD"/>
    <w:rsid w:val="004628FA"/>
    <w:rsid w:val="0046314E"/>
    <w:rsid w:val="004632D3"/>
    <w:rsid w:val="004632D7"/>
    <w:rsid w:val="004637BB"/>
    <w:rsid w:val="004639E0"/>
    <w:rsid w:val="00463CAE"/>
    <w:rsid w:val="0046409B"/>
    <w:rsid w:val="00464ED0"/>
    <w:rsid w:val="004652DE"/>
    <w:rsid w:val="004652F6"/>
    <w:rsid w:val="00465908"/>
    <w:rsid w:val="00466C08"/>
    <w:rsid w:val="0046735B"/>
    <w:rsid w:val="004677E8"/>
    <w:rsid w:val="004706E5"/>
    <w:rsid w:val="00470FC0"/>
    <w:rsid w:val="00472C6D"/>
    <w:rsid w:val="0047358F"/>
    <w:rsid w:val="004737CA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7E2"/>
    <w:rsid w:val="00480A91"/>
    <w:rsid w:val="00481166"/>
    <w:rsid w:val="00481362"/>
    <w:rsid w:val="00481D3F"/>
    <w:rsid w:val="004820BB"/>
    <w:rsid w:val="0048293E"/>
    <w:rsid w:val="00482A28"/>
    <w:rsid w:val="00483285"/>
    <w:rsid w:val="00483E65"/>
    <w:rsid w:val="004845FB"/>
    <w:rsid w:val="004875C6"/>
    <w:rsid w:val="00487AFF"/>
    <w:rsid w:val="00487FA7"/>
    <w:rsid w:val="0049121E"/>
    <w:rsid w:val="00491E43"/>
    <w:rsid w:val="00491F77"/>
    <w:rsid w:val="00492397"/>
    <w:rsid w:val="00493991"/>
    <w:rsid w:val="00495718"/>
    <w:rsid w:val="00495C75"/>
    <w:rsid w:val="004962CF"/>
    <w:rsid w:val="0049635A"/>
    <w:rsid w:val="00496563"/>
    <w:rsid w:val="00496C03"/>
    <w:rsid w:val="00496F82"/>
    <w:rsid w:val="00497026"/>
    <w:rsid w:val="004975DD"/>
    <w:rsid w:val="0049767F"/>
    <w:rsid w:val="00497D11"/>
    <w:rsid w:val="00497DF4"/>
    <w:rsid w:val="004A0351"/>
    <w:rsid w:val="004A1C5A"/>
    <w:rsid w:val="004A21E4"/>
    <w:rsid w:val="004A265A"/>
    <w:rsid w:val="004A2BEA"/>
    <w:rsid w:val="004A2D03"/>
    <w:rsid w:val="004A36D7"/>
    <w:rsid w:val="004A410F"/>
    <w:rsid w:val="004A46D3"/>
    <w:rsid w:val="004A4BEB"/>
    <w:rsid w:val="004A52AC"/>
    <w:rsid w:val="004A5ACC"/>
    <w:rsid w:val="004A7141"/>
    <w:rsid w:val="004B031B"/>
    <w:rsid w:val="004B0C95"/>
    <w:rsid w:val="004B23CC"/>
    <w:rsid w:val="004B2B36"/>
    <w:rsid w:val="004B39A3"/>
    <w:rsid w:val="004B3A24"/>
    <w:rsid w:val="004B3E50"/>
    <w:rsid w:val="004B417E"/>
    <w:rsid w:val="004B49D3"/>
    <w:rsid w:val="004B6F6C"/>
    <w:rsid w:val="004B7384"/>
    <w:rsid w:val="004B743C"/>
    <w:rsid w:val="004B7799"/>
    <w:rsid w:val="004C05B9"/>
    <w:rsid w:val="004C0F2A"/>
    <w:rsid w:val="004C1044"/>
    <w:rsid w:val="004C1E41"/>
    <w:rsid w:val="004C215C"/>
    <w:rsid w:val="004C3CF1"/>
    <w:rsid w:val="004C3FA2"/>
    <w:rsid w:val="004C43E1"/>
    <w:rsid w:val="004C44F5"/>
    <w:rsid w:val="004C465B"/>
    <w:rsid w:val="004C540B"/>
    <w:rsid w:val="004C5742"/>
    <w:rsid w:val="004C58DD"/>
    <w:rsid w:val="004C5CF3"/>
    <w:rsid w:val="004C65A7"/>
    <w:rsid w:val="004C67B0"/>
    <w:rsid w:val="004C68A4"/>
    <w:rsid w:val="004C6F19"/>
    <w:rsid w:val="004C762B"/>
    <w:rsid w:val="004C7ED3"/>
    <w:rsid w:val="004D0341"/>
    <w:rsid w:val="004D0DDC"/>
    <w:rsid w:val="004D112A"/>
    <w:rsid w:val="004D151C"/>
    <w:rsid w:val="004D1653"/>
    <w:rsid w:val="004D2122"/>
    <w:rsid w:val="004D2F31"/>
    <w:rsid w:val="004D3035"/>
    <w:rsid w:val="004D329F"/>
    <w:rsid w:val="004D3ABC"/>
    <w:rsid w:val="004D3C00"/>
    <w:rsid w:val="004D3C74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07FF"/>
    <w:rsid w:val="004E1287"/>
    <w:rsid w:val="004E1B05"/>
    <w:rsid w:val="004E1FA2"/>
    <w:rsid w:val="004E2417"/>
    <w:rsid w:val="004E241B"/>
    <w:rsid w:val="004E4049"/>
    <w:rsid w:val="004E4717"/>
    <w:rsid w:val="004E5025"/>
    <w:rsid w:val="004E539B"/>
    <w:rsid w:val="004E5D09"/>
    <w:rsid w:val="004E6F3A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C89"/>
    <w:rsid w:val="004F1E2C"/>
    <w:rsid w:val="004F2549"/>
    <w:rsid w:val="004F278D"/>
    <w:rsid w:val="004F2FF6"/>
    <w:rsid w:val="004F3FFE"/>
    <w:rsid w:val="004F4855"/>
    <w:rsid w:val="004F4880"/>
    <w:rsid w:val="004F48E6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389"/>
    <w:rsid w:val="0050181C"/>
    <w:rsid w:val="00501BE3"/>
    <w:rsid w:val="00501D31"/>
    <w:rsid w:val="00501F97"/>
    <w:rsid w:val="005026D4"/>
    <w:rsid w:val="00502B45"/>
    <w:rsid w:val="005038AD"/>
    <w:rsid w:val="00503CFB"/>
    <w:rsid w:val="005041A4"/>
    <w:rsid w:val="00504C8E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1E77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7C2"/>
    <w:rsid w:val="00517DC9"/>
    <w:rsid w:val="00520093"/>
    <w:rsid w:val="00521473"/>
    <w:rsid w:val="0052217A"/>
    <w:rsid w:val="00522C04"/>
    <w:rsid w:val="0052338F"/>
    <w:rsid w:val="00523512"/>
    <w:rsid w:val="00523F69"/>
    <w:rsid w:val="005243CF"/>
    <w:rsid w:val="00524591"/>
    <w:rsid w:val="0052477A"/>
    <w:rsid w:val="00525886"/>
    <w:rsid w:val="00526178"/>
    <w:rsid w:val="00526AB8"/>
    <w:rsid w:val="005307FC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ED9"/>
    <w:rsid w:val="00535FC7"/>
    <w:rsid w:val="0053753E"/>
    <w:rsid w:val="00537A2F"/>
    <w:rsid w:val="00537EC3"/>
    <w:rsid w:val="00537F9F"/>
    <w:rsid w:val="00540945"/>
    <w:rsid w:val="00540B08"/>
    <w:rsid w:val="00540EBC"/>
    <w:rsid w:val="005410FE"/>
    <w:rsid w:val="0054186A"/>
    <w:rsid w:val="00541C81"/>
    <w:rsid w:val="005435AC"/>
    <w:rsid w:val="00543853"/>
    <w:rsid w:val="00543B72"/>
    <w:rsid w:val="00543C23"/>
    <w:rsid w:val="00544254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9BF"/>
    <w:rsid w:val="00552CFD"/>
    <w:rsid w:val="00552F11"/>
    <w:rsid w:val="00552F31"/>
    <w:rsid w:val="00553121"/>
    <w:rsid w:val="00553352"/>
    <w:rsid w:val="005533C9"/>
    <w:rsid w:val="0055357F"/>
    <w:rsid w:val="00553DB3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DA7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401"/>
    <w:rsid w:val="00570D12"/>
    <w:rsid w:val="00571702"/>
    <w:rsid w:val="005717F3"/>
    <w:rsid w:val="0057195E"/>
    <w:rsid w:val="00571EAC"/>
    <w:rsid w:val="005729BE"/>
    <w:rsid w:val="005729E3"/>
    <w:rsid w:val="00572AA9"/>
    <w:rsid w:val="005739D1"/>
    <w:rsid w:val="005761AB"/>
    <w:rsid w:val="0057674A"/>
    <w:rsid w:val="005767E3"/>
    <w:rsid w:val="005769D1"/>
    <w:rsid w:val="00576EFB"/>
    <w:rsid w:val="0057774E"/>
    <w:rsid w:val="00577EA1"/>
    <w:rsid w:val="00580B97"/>
    <w:rsid w:val="00582241"/>
    <w:rsid w:val="00584D82"/>
    <w:rsid w:val="00584E42"/>
    <w:rsid w:val="005864EB"/>
    <w:rsid w:val="005867EB"/>
    <w:rsid w:val="00587DA6"/>
    <w:rsid w:val="00590635"/>
    <w:rsid w:val="00591E97"/>
    <w:rsid w:val="005927C7"/>
    <w:rsid w:val="00592E59"/>
    <w:rsid w:val="0059346A"/>
    <w:rsid w:val="005944F1"/>
    <w:rsid w:val="00594959"/>
    <w:rsid w:val="00595D8F"/>
    <w:rsid w:val="00595DF1"/>
    <w:rsid w:val="00597437"/>
    <w:rsid w:val="00597A2A"/>
    <w:rsid w:val="00597DD8"/>
    <w:rsid w:val="00597E0F"/>
    <w:rsid w:val="005A040E"/>
    <w:rsid w:val="005A0B95"/>
    <w:rsid w:val="005A0F32"/>
    <w:rsid w:val="005A118E"/>
    <w:rsid w:val="005A1524"/>
    <w:rsid w:val="005A18B8"/>
    <w:rsid w:val="005A2023"/>
    <w:rsid w:val="005A3699"/>
    <w:rsid w:val="005A3763"/>
    <w:rsid w:val="005A3C26"/>
    <w:rsid w:val="005A45FE"/>
    <w:rsid w:val="005A4ED9"/>
    <w:rsid w:val="005A5071"/>
    <w:rsid w:val="005A51F1"/>
    <w:rsid w:val="005A5A3E"/>
    <w:rsid w:val="005A610C"/>
    <w:rsid w:val="005A685F"/>
    <w:rsid w:val="005A6B6D"/>
    <w:rsid w:val="005A6CD8"/>
    <w:rsid w:val="005A771F"/>
    <w:rsid w:val="005B0DA8"/>
    <w:rsid w:val="005B0EAB"/>
    <w:rsid w:val="005B0EBF"/>
    <w:rsid w:val="005B123D"/>
    <w:rsid w:val="005B130D"/>
    <w:rsid w:val="005B2124"/>
    <w:rsid w:val="005B2350"/>
    <w:rsid w:val="005B268A"/>
    <w:rsid w:val="005B346E"/>
    <w:rsid w:val="005B36B2"/>
    <w:rsid w:val="005B3C47"/>
    <w:rsid w:val="005B403F"/>
    <w:rsid w:val="005B40AE"/>
    <w:rsid w:val="005B4E33"/>
    <w:rsid w:val="005B5729"/>
    <w:rsid w:val="005B58DB"/>
    <w:rsid w:val="005B58EE"/>
    <w:rsid w:val="005B594A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B4E"/>
    <w:rsid w:val="005C3C25"/>
    <w:rsid w:val="005C3F6C"/>
    <w:rsid w:val="005C50AB"/>
    <w:rsid w:val="005C52E2"/>
    <w:rsid w:val="005C5611"/>
    <w:rsid w:val="005C5BB9"/>
    <w:rsid w:val="005C5DE7"/>
    <w:rsid w:val="005C5DEE"/>
    <w:rsid w:val="005C6A47"/>
    <w:rsid w:val="005C7159"/>
    <w:rsid w:val="005C744B"/>
    <w:rsid w:val="005C78B7"/>
    <w:rsid w:val="005C7BB8"/>
    <w:rsid w:val="005C7C83"/>
    <w:rsid w:val="005C7CA4"/>
    <w:rsid w:val="005C7FBE"/>
    <w:rsid w:val="005D0B30"/>
    <w:rsid w:val="005D0C61"/>
    <w:rsid w:val="005D0F83"/>
    <w:rsid w:val="005D0F9F"/>
    <w:rsid w:val="005D1620"/>
    <w:rsid w:val="005D2C1E"/>
    <w:rsid w:val="005D32FD"/>
    <w:rsid w:val="005D487A"/>
    <w:rsid w:val="005D4B86"/>
    <w:rsid w:val="005D4C89"/>
    <w:rsid w:val="005D4E51"/>
    <w:rsid w:val="005D6652"/>
    <w:rsid w:val="005D6741"/>
    <w:rsid w:val="005D687D"/>
    <w:rsid w:val="005D694A"/>
    <w:rsid w:val="005D6EDA"/>
    <w:rsid w:val="005D7D3C"/>
    <w:rsid w:val="005E0BD7"/>
    <w:rsid w:val="005E0FC1"/>
    <w:rsid w:val="005E15DC"/>
    <w:rsid w:val="005E22E0"/>
    <w:rsid w:val="005E31FB"/>
    <w:rsid w:val="005E35AD"/>
    <w:rsid w:val="005E3917"/>
    <w:rsid w:val="005E3F6A"/>
    <w:rsid w:val="005E4217"/>
    <w:rsid w:val="005E43AE"/>
    <w:rsid w:val="005E575C"/>
    <w:rsid w:val="005E624F"/>
    <w:rsid w:val="005E628A"/>
    <w:rsid w:val="005E63E6"/>
    <w:rsid w:val="005E6888"/>
    <w:rsid w:val="005F08DF"/>
    <w:rsid w:val="005F0902"/>
    <w:rsid w:val="005F0E08"/>
    <w:rsid w:val="005F14E3"/>
    <w:rsid w:val="005F17DC"/>
    <w:rsid w:val="005F18C3"/>
    <w:rsid w:val="005F1D39"/>
    <w:rsid w:val="005F2133"/>
    <w:rsid w:val="005F27FB"/>
    <w:rsid w:val="005F2F5E"/>
    <w:rsid w:val="005F3087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1C6"/>
    <w:rsid w:val="0060159C"/>
    <w:rsid w:val="00601923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340"/>
    <w:rsid w:val="006062AE"/>
    <w:rsid w:val="00606514"/>
    <w:rsid w:val="00606EAD"/>
    <w:rsid w:val="006072EE"/>
    <w:rsid w:val="006073E8"/>
    <w:rsid w:val="006074E4"/>
    <w:rsid w:val="0061000D"/>
    <w:rsid w:val="00610EB9"/>
    <w:rsid w:val="006112BF"/>
    <w:rsid w:val="00611980"/>
    <w:rsid w:val="0061279B"/>
    <w:rsid w:val="0061435F"/>
    <w:rsid w:val="0061447D"/>
    <w:rsid w:val="006148D7"/>
    <w:rsid w:val="00614E1F"/>
    <w:rsid w:val="00614F81"/>
    <w:rsid w:val="006153E1"/>
    <w:rsid w:val="006156EA"/>
    <w:rsid w:val="00615FE9"/>
    <w:rsid w:val="00616F1A"/>
    <w:rsid w:val="00617251"/>
    <w:rsid w:val="00617365"/>
    <w:rsid w:val="00620B3E"/>
    <w:rsid w:val="006213EC"/>
    <w:rsid w:val="0062165C"/>
    <w:rsid w:val="0062193E"/>
    <w:rsid w:val="00621C57"/>
    <w:rsid w:val="00621D7B"/>
    <w:rsid w:val="00622F0F"/>
    <w:rsid w:val="0062472E"/>
    <w:rsid w:val="00624E8C"/>
    <w:rsid w:val="00625066"/>
    <w:rsid w:val="00625336"/>
    <w:rsid w:val="00625A1D"/>
    <w:rsid w:val="00626CE2"/>
    <w:rsid w:val="00626E6D"/>
    <w:rsid w:val="0062759B"/>
    <w:rsid w:val="00627D9C"/>
    <w:rsid w:val="00627EFA"/>
    <w:rsid w:val="00631992"/>
    <w:rsid w:val="00631F0A"/>
    <w:rsid w:val="00632388"/>
    <w:rsid w:val="00632EB1"/>
    <w:rsid w:val="006330D6"/>
    <w:rsid w:val="00633629"/>
    <w:rsid w:val="0063427F"/>
    <w:rsid w:val="006358CE"/>
    <w:rsid w:val="006364F4"/>
    <w:rsid w:val="00636C45"/>
    <w:rsid w:val="0063721D"/>
    <w:rsid w:val="00637CEC"/>
    <w:rsid w:val="00637E51"/>
    <w:rsid w:val="00640B19"/>
    <w:rsid w:val="006424C8"/>
    <w:rsid w:val="0064351E"/>
    <w:rsid w:val="00643623"/>
    <w:rsid w:val="006436DE"/>
    <w:rsid w:val="00643CA9"/>
    <w:rsid w:val="006440DA"/>
    <w:rsid w:val="006446B4"/>
    <w:rsid w:val="0064544F"/>
    <w:rsid w:val="006456F9"/>
    <w:rsid w:val="00645BC0"/>
    <w:rsid w:val="00646A9F"/>
    <w:rsid w:val="00646F94"/>
    <w:rsid w:val="006503D3"/>
    <w:rsid w:val="006504BB"/>
    <w:rsid w:val="00650B9B"/>
    <w:rsid w:val="006511C2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614"/>
    <w:rsid w:val="006547F6"/>
    <w:rsid w:val="00654980"/>
    <w:rsid w:val="00655B6F"/>
    <w:rsid w:val="0065617B"/>
    <w:rsid w:val="00656215"/>
    <w:rsid w:val="00656589"/>
    <w:rsid w:val="00656A16"/>
    <w:rsid w:val="00656BE0"/>
    <w:rsid w:val="00656F34"/>
    <w:rsid w:val="0065760E"/>
    <w:rsid w:val="00660A2F"/>
    <w:rsid w:val="00660A5A"/>
    <w:rsid w:val="00660F7A"/>
    <w:rsid w:val="006619BE"/>
    <w:rsid w:val="00661A0D"/>
    <w:rsid w:val="00662495"/>
    <w:rsid w:val="00663279"/>
    <w:rsid w:val="00663610"/>
    <w:rsid w:val="00663A22"/>
    <w:rsid w:val="00664533"/>
    <w:rsid w:val="00664894"/>
    <w:rsid w:val="00665225"/>
    <w:rsid w:val="00665729"/>
    <w:rsid w:val="00666014"/>
    <w:rsid w:val="006660C1"/>
    <w:rsid w:val="00666D9D"/>
    <w:rsid w:val="00667407"/>
    <w:rsid w:val="00667A83"/>
    <w:rsid w:val="0067045F"/>
    <w:rsid w:val="00670E9F"/>
    <w:rsid w:val="00671918"/>
    <w:rsid w:val="00671AC0"/>
    <w:rsid w:val="00672081"/>
    <w:rsid w:val="00672F59"/>
    <w:rsid w:val="00673A96"/>
    <w:rsid w:val="00674813"/>
    <w:rsid w:val="00674A28"/>
    <w:rsid w:val="006751CB"/>
    <w:rsid w:val="006751D4"/>
    <w:rsid w:val="00675D57"/>
    <w:rsid w:val="00676B6C"/>
    <w:rsid w:val="00677B7F"/>
    <w:rsid w:val="00677EE2"/>
    <w:rsid w:val="00677FAB"/>
    <w:rsid w:val="00680096"/>
    <w:rsid w:val="00680C06"/>
    <w:rsid w:val="00680C80"/>
    <w:rsid w:val="00681259"/>
    <w:rsid w:val="0068172E"/>
    <w:rsid w:val="0068196B"/>
    <w:rsid w:val="00683EDA"/>
    <w:rsid w:val="00684A39"/>
    <w:rsid w:val="00684B30"/>
    <w:rsid w:val="00684DE9"/>
    <w:rsid w:val="00685742"/>
    <w:rsid w:val="00686380"/>
    <w:rsid w:val="006874BD"/>
    <w:rsid w:val="00687C6C"/>
    <w:rsid w:val="00687E06"/>
    <w:rsid w:val="00690512"/>
    <w:rsid w:val="00690D6A"/>
    <w:rsid w:val="00691017"/>
    <w:rsid w:val="00691635"/>
    <w:rsid w:val="00691D1B"/>
    <w:rsid w:val="006928B7"/>
    <w:rsid w:val="00692990"/>
    <w:rsid w:val="00692B99"/>
    <w:rsid w:val="0069302C"/>
    <w:rsid w:val="00693345"/>
    <w:rsid w:val="006935A6"/>
    <w:rsid w:val="00693767"/>
    <w:rsid w:val="00694846"/>
    <w:rsid w:val="00694B98"/>
    <w:rsid w:val="006957DE"/>
    <w:rsid w:val="00695819"/>
    <w:rsid w:val="00696B3D"/>
    <w:rsid w:val="00696D21"/>
    <w:rsid w:val="00696FF0"/>
    <w:rsid w:val="006971B7"/>
    <w:rsid w:val="0069779E"/>
    <w:rsid w:val="00697F49"/>
    <w:rsid w:val="006A0E73"/>
    <w:rsid w:val="006A194A"/>
    <w:rsid w:val="006A1E75"/>
    <w:rsid w:val="006A2370"/>
    <w:rsid w:val="006A26C7"/>
    <w:rsid w:val="006A2A29"/>
    <w:rsid w:val="006A2D37"/>
    <w:rsid w:val="006A2ECF"/>
    <w:rsid w:val="006A2F65"/>
    <w:rsid w:val="006A3519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395"/>
    <w:rsid w:val="006B0636"/>
    <w:rsid w:val="006B0DD1"/>
    <w:rsid w:val="006B0F06"/>
    <w:rsid w:val="006B15BC"/>
    <w:rsid w:val="006B19DB"/>
    <w:rsid w:val="006B1A09"/>
    <w:rsid w:val="006B1B80"/>
    <w:rsid w:val="006B1BDD"/>
    <w:rsid w:val="006B2D17"/>
    <w:rsid w:val="006B2F1C"/>
    <w:rsid w:val="006B36B4"/>
    <w:rsid w:val="006B3BCD"/>
    <w:rsid w:val="006B486D"/>
    <w:rsid w:val="006B589F"/>
    <w:rsid w:val="006B5FF3"/>
    <w:rsid w:val="006B610B"/>
    <w:rsid w:val="006B6521"/>
    <w:rsid w:val="006B6F5A"/>
    <w:rsid w:val="006B7049"/>
    <w:rsid w:val="006C0271"/>
    <w:rsid w:val="006C031E"/>
    <w:rsid w:val="006C05A5"/>
    <w:rsid w:val="006C05C4"/>
    <w:rsid w:val="006C12E6"/>
    <w:rsid w:val="006C3480"/>
    <w:rsid w:val="006C35D2"/>
    <w:rsid w:val="006C3677"/>
    <w:rsid w:val="006C37CF"/>
    <w:rsid w:val="006C445E"/>
    <w:rsid w:val="006C481A"/>
    <w:rsid w:val="006C4D1E"/>
    <w:rsid w:val="006C5546"/>
    <w:rsid w:val="006C6242"/>
    <w:rsid w:val="006C638D"/>
    <w:rsid w:val="006C6704"/>
    <w:rsid w:val="006C6819"/>
    <w:rsid w:val="006C6F68"/>
    <w:rsid w:val="006C7DBF"/>
    <w:rsid w:val="006C7DF9"/>
    <w:rsid w:val="006D02C6"/>
    <w:rsid w:val="006D075A"/>
    <w:rsid w:val="006D0BD3"/>
    <w:rsid w:val="006D12A6"/>
    <w:rsid w:val="006D1996"/>
    <w:rsid w:val="006D2161"/>
    <w:rsid w:val="006D31F2"/>
    <w:rsid w:val="006D3CD5"/>
    <w:rsid w:val="006D41C3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1CF"/>
    <w:rsid w:val="006E1488"/>
    <w:rsid w:val="006E17E6"/>
    <w:rsid w:val="006E249E"/>
    <w:rsid w:val="006E3908"/>
    <w:rsid w:val="006E3935"/>
    <w:rsid w:val="006E3BD5"/>
    <w:rsid w:val="006E4C65"/>
    <w:rsid w:val="006E50B0"/>
    <w:rsid w:val="006E5240"/>
    <w:rsid w:val="006E5F99"/>
    <w:rsid w:val="006E6932"/>
    <w:rsid w:val="006E6A0C"/>
    <w:rsid w:val="006E752A"/>
    <w:rsid w:val="006E78C0"/>
    <w:rsid w:val="006E7C1E"/>
    <w:rsid w:val="006E7C8B"/>
    <w:rsid w:val="006F1272"/>
    <w:rsid w:val="006F138B"/>
    <w:rsid w:val="006F1C82"/>
    <w:rsid w:val="006F210A"/>
    <w:rsid w:val="006F2C9C"/>
    <w:rsid w:val="006F38CF"/>
    <w:rsid w:val="006F3AD7"/>
    <w:rsid w:val="006F3D02"/>
    <w:rsid w:val="006F42EE"/>
    <w:rsid w:val="006F47C3"/>
    <w:rsid w:val="006F49BC"/>
    <w:rsid w:val="006F4ACC"/>
    <w:rsid w:val="006F4BAF"/>
    <w:rsid w:val="006F4ECA"/>
    <w:rsid w:val="006F5DB5"/>
    <w:rsid w:val="006F6002"/>
    <w:rsid w:val="006F638A"/>
    <w:rsid w:val="006F6C07"/>
    <w:rsid w:val="006F6DBC"/>
    <w:rsid w:val="006F778F"/>
    <w:rsid w:val="006F7E02"/>
    <w:rsid w:val="007004D8"/>
    <w:rsid w:val="00700678"/>
    <w:rsid w:val="007006DC"/>
    <w:rsid w:val="00700FB6"/>
    <w:rsid w:val="007016F5"/>
    <w:rsid w:val="00701ADB"/>
    <w:rsid w:val="00701BF2"/>
    <w:rsid w:val="00702137"/>
    <w:rsid w:val="00702DF1"/>
    <w:rsid w:val="00704791"/>
    <w:rsid w:val="00704B0C"/>
    <w:rsid w:val="00704D38"/>
    <w:rsid w:val="00705047"/>
    <w:rsid w:val="007064CB"/>
    <w:rsid w:val="0070676C"/>
    <w:rsid w:val="0071036B"/>
    <w:rsid w:val="0071079D"/>
    <w:rsid w:val="007109C8"/>
    <w:rsid w:val="00710F6A"/>
    <w:rsid w:val="00711547"/>
    <w:rsid w:val="00712C5A"/>
    <w:rsid w:val="007142D1"/>
    <w:rsid w:val="00714584"/>
    <w:rsid w:val="00714BBF"/>
    <w:rsid w:val="00715049"/>
    <w:rsid w:val="00715318"/>
    <w:rsid w:val="00715A91"/>
    <w:rsid w:val="00715DD9"/>
    <w:rsid w:val="00716942"/>
    <w:rsid w:val="00716C4F"/>
    <w:rsid w:val="00717288"/>
    <w:rsid w:val="0071728D"/>
    <w:rsid w:val="00720094"/>
    <w:rsid w:val="007202D6"/>
    <w:rsid w:val="007220AE"/>
    <w:rsid w:val="0072223C"/>
    <w:rsid w:val="00722874"/>
    <w:rsid w:val="007229E6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09"/>
    <w:rsid w:val="00730492"/>
    <w:rsid w:val="00730568"/>
    <w:rsid w:val="00731503"/>
    <w:rsid w:val="00731677"/>
    <w:rsid w:val="007319C1"/>
    <w:rsid w:val="00731BA3"/>
    <w:rsid w:val="0073308C"/>
    <w:rsid w:val="007334BD"/>
    <w:rsid w:val="007335E7"/>
    <w:rsid w:val="00734455"/>
    <w:rsid w:val="007350A1"/>
    <w:rsid w:val="0073577B"/>
    <w:rsid w:val="00735B02"/>
    <w:rsid w:val="00735BB0"/>
    <w:rsid w:val="00736078"/>
    <w:rsid w:val="007377B1"/>
    <w:rsid w:val="00737F1A"/>
    <w:rsid w:val="007405AA"/>
    <w:rsid w:val="00740C6A"/>
    <w:rsid w:val="007416FE"/>
    <w:rsid w:val="00741867"/>
    <w:rsid w:val="00741D24"/>
    <w:rsid w:val="007420AE"/>
    <w:rsid w:val="00743336"/>
    <w:rsid w:val="007435F4"/>
    <w:rsid w:val="007440AE"/>
    <w:rsid w:val="007440ED"/>
    <w:rsid w:val="0074502A"/>
    <w:rsid w:val="007456D1"/>
    <w:rsid w:val="00745810"/>
    <w:rsid w:val="00745BA2"/>
    <w:rsid w:val="00746B40"/>
    <w:rsid w:val="00746CB7"/>
    <w:rsid w:val="00747297"/>
    <w:rsid w:val="00747B5D"/>
    <w:rsid w:val="00747BA8"/>
    <w:rsid w:val="00747BEF"/>
    <w:rsid w:val="00747F1C"/>
    <w:rsid w:val="0075032E"/>
    <w:rsid w:val="00750CFA"/>
    <w:rsid w:val="007512CD"/>
    <w:rsid w:val="00751472"/>
    <w:rsid w:val="007516EE"/>
    <w:rsid w:val="00751B44"/>
    <w:rsid w:val="007524F5"/>
    <w:rsid w:val="007528A7"/>
    <w:rsid w:val="007528CA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B5"/>
    <w:rsid w:val="007610CF"/>
    <w:rsid w:val="007617A3"/>
    <w:rsid w:val="00761D8C"/>
    <w:rsid w:val="007625DC"/>
    <w:rsid w:val="0076373D"/>
    <w:rsid w:val="00766418"/>
    <w:rsid w:val="00766BA5"/>
    <w:rsid w:val="00766BB4"/>
    <w:rsid w:val="00767219"/>
    <w:rsid w:val="00767677"/>
    <w:rsid w:val="0076775D"/>
    <w:rsid w:val="00767842"/>
    <w:rsid w:val="00767C2E"/>
    <w:rsid w:val="0077101E"/>
    <w:rsid w:val="0077149E"/>
    <w:rsid w:val="0077166F"/>
    <w:rsid w:val="00771C5C"/>
    <w:rsid w:val="00771E40"/>
    <w:rsid w:val="00771FE0"/>
    <w:rsid w:val="00772090"/>
    <w:rsid w:val="00772246"/>
    <w:rsid w:val="00772534"/>
    <w:rsid w:val="00772A69"/>
    <w:rsid w:val="00772BE3"/>
    <w:rsid w:val="00774F66"/>
    <w:rsid w:val="0077541C"/>
    <w:rsid w:val="007754FF"/>
    <w:rsid w:val="0077564C"/>
    <w:rsid w:val="00776804"/>
    <w:rsid w:val="0077689A"/>
    <w:rsid w:val="007773FB"/>
    <w:rsid w:val="007777AF"/>
    <w:rsid w:val="00777DEA"/>
    <w:rsid w:val="007805F0"/>
    <w:rsid w:val="007806B3"/>
    <w:rsid w:val="007826B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6D0F"/>
    <w:rsid w:val="007872E6"/>
    <w:rsid w:val="00787613"/>
    <w:rsid w:val="00787685"/>
    <w:rsid w:val="00790135"/>
    <w:rsid w:val="0079082E"/>
    <w:rsid w:val="00790A3F"/>
    <w:rsid w:val="0079147B"/>
    <w:rsid w:val="007918D4"/>
    <w:rsid w:val="007918DD"/>
    <w:rsid w:val="00791908"/>
    <w:rsid w:val="00791CB9"/>
    <w:rsid w:val="00791CC9"/>
    <w:rsid w:val="00792188"/>
    <w:rsid w:val="00792A86"/>
    <w:rsid w:val="00792B06"/>
    <w:rsid w:val="00792BB6"/>
    <w:rsid w:val="00792EC5"/>
    <w:rsid w:val="007932A3"/>
    <w:rsid w:val="007936BD"/>
    <w:rsid w:val="00793B18"/>
    <w:rsid w:val="00793BC9"/>
    <w:rsid w:val="00794856"/>
    <w:rsid w:val="00795391"/>
    <w:rsid w:val="0079636D"/>
    <w:rsid w:val="0079655A"/>
    <w:rsid w:val="00796752"/>
    <w:rsid w:val="00796B6B"/>
    <w:rsid w:val="007A048C"/>
    <w:rsid w:val="007A0692"/>
    <w:rsid w:val="007A0FC6"/>
    <w:rsid w:val="007A1FD1"/>
    <w:rsid w:val="007A28D9"/>
    <w:rsid w:val="007A4523"/>
    <w:rsid w:val="007A4A72"/>
    <w:rsid w:val="007A4E0F"/>
    <w:rsid w:val="007A4E28"/>
    <w:rsid w:val="007A5159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3F"/>
    <w:rsid w:val="007C1D2D"/>
    <w:rsid w:val="007C24B2"/>
    <w:rsid w:val="007C27C9"/>
    <w:rsid w:val="007C2FB7"/>
    <w:rsid w:val="007C3D58"/>
    <w:rsid w:val="007C4354"/>
    <w:rsid w:val="007C43B4"/>
    <w:rsid w:val="007C4803"/>
    <w:rsid w:val="007C4888"/>
    <w:rsid w:val="007C516B"/>
    <w:rsid w:val="007C55C9"/>
    <w:rsid w:val="007C5D9D"/>
    <w:rsid w:val="007C72A3"/>
    <w:rsid w:val="007C7B7A"/>
    <w:rsid w:val="007C7FCE"/>
    <w:rsid w:val="007D0089"/>
    <w:rsid w:val="007D04E6"/>
    <w:rsid w:val="007D0DFF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212"/>
    <w:rsid w:val="007E257A"/>
    <w:rsid w:val="007E2882"/>
    <w:rsid w:val="007E2A07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E7190"/>
    <w:rsid w:val="007F007D"/>
    <w:rsid w:val="007F0094"/>
    <w:rsid w:val="007F0430"/>
    <w:rsid w:val="007F088A"/>
    <w:rsid w:val="007F150C"/>
    <w:rsid w:val="007F1A15"/>
    <w:rsid w:val="007F1E62"/>
    <w:rsid w:val="007F2157"/>
    <w:rsid w:val="007F280E"/>
    <w:rsid w:val="007F2AA2"/>
    <w:rsid w:val="007F2CA6"/>
    <w:rsid w:val="007F2D8D"/>
    <w:rsid w:val="007F2E87"/>
    <w:rsid w:val="007F3ABC"/>
    <w:rsid w:val="007F48B4"/>
    <w:rsid w:val="007F49FC"/>
    <w:rsid w:val="007F53DD"/>
    <w:rsid w:val="007F5B9F"/>
    <w:rsid w:val="007F75F5"/>
    <w:rsid w:val="007F76B1"/>
    <w:rsid w:val="00800422"/>
    <w:rsid w:val="00800DBE"/>
    <w:rsid w:val="0080130D"/>
    <w:rsid w:val="0080144D"/>
    <w:rsid w:val="00802085"/>
    <w:rsid w:val="008023F4"/>
    <w:rsid w:val="0080249B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142B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2A22"/>
    <w:rsid w:val="00822B53"/>
    <w:rsid w:val="0082327B"/>
    <w:rsid w:val="00823538"/>
    <w:rsid w:val="00824346"/>
    <w:rsid w:val="008246DC"/>
    <w:rsid w:val="00824FB0"/>
    <w:rsid w:val="00825ADF"/>
    <w:rsid w:val="0082600E"/>
    <w:rsid w:val="008266EF"/>
    <w:rsid w:val="00826CB0"/>
    <w:rsid w:val="00827741"/>
    <w:rsid w:val="00827FE3"/>
    <w:rsid w:val="00830B22"/>
    <w:rsid w:val="008314FD"/>
    <w:rsid w:val="00831874"/>
    <w:rsid w:val="008326D0"/>
    <w:rsid w:val="00832D89"/>
    <w:rsid w:val="00832F30"/>
    <w:rsid w:val="00833773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447"/>
    <w:rsid w:val="00837501"/>
    <w:rsid w:val="00837B75"/>
    <w:rsid w:val="0084063C"/>
    <w:rsid w:val="00840A7E"/>
    <w:rsid w:val="00840E98"/>
    <w:rsid w:val="0084114A"/>
    <w:rsid w:val="00841866"/>
    <w:rsid w:val="00843826"/>
    <w:rsid w:val="008438C3"/>
    <w:rsid w:val="008440CF"/>
    <w:rsid w:val="00844FE2"/>
    <w:rsid w:val="00845001"/>
    <w:rsid w:val="00845D97"/>
    <w:rsid w:val="00845DD6"/>
    <w:rsid w:val="00845E08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1539"/>
    <w:rsid w:val="008521DF"/>
    <w:rsid w:val="00852311"/>
    <w:rsid w:val="0085254E"/>
    <w:rsid w:val="008537E7"/>
    <w:rsid w:val="0085395D"/>
    <w:rsid w:val="0085449C"/>
    <w:rsid w:val="00854C30"/>
    <w:rsid w:val="00855515"/>
    <w:rsid w:val="00856145"/>
    <w:rsid w:val="008566EE"/>
    <w:rsid w:val="00856DDE"/>
    <w:rsid w:val="00856E49"/>
    <w:rsid w:val="00856F4B"/>
    <w:rsid w:val="008576A5"/>
    <w:rsid w:val="00857916"/>
    <w:rsid w:val="0086016D"/>
    <w:rsid w:val="008604DA"/>
    <w:rsid w:val="00860F40"/>
    <w:rsid w:val="008611B7"/>
    <w:rsid w:val="00861270"/>
    <w:rsid w:val="008612A9"/>
    <w:rsid w:val="008612F3"/>
    <w:rsid w:val="008613BE"/>
    <w:rsid w:val="00861DEC"/>
    <w:rsid w:val="00861F96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2BE"/>
    <w:rsid w:val="008654E4"/>
    <w:rsid w:val="0086582D"/>
    <w:rsid w:val="008658D4"/>
    <w:rsid w:val="00865EA3"/>
    <w:rsid w:val="0086638A"/>
    <w:rsid w:val="0086679B"/>
    <w:rsid w:val="008667BD"/>
    <w:rsid w:val="00866C1C"/>
    <w:rsid w:val="00866E9B"/>
    <w:rsid w:val="0087007A"/>
    <w:rsid w:val="008716BE"/>
    <w:rsid w:val="00871C25"/>
    <w:rsid w:val="008720EA"/>
    <w:rsid w:val="00872CC3"/>
    <w:rsid w:val="00872D9D"/>
    <w:rsid w:val="0087351F"/>
    <w:rsid w:val="00874259"/>
    <w:rsid w:val="008743C2"/>
    <w:rsid w:val="008756F9"/>
    <w:rsid w:val="00875875"/>
    <w:rsid w:val="00875A32"/>
    <w:rsid w:val="00876434"/>
    <w:rsid w:val="00877902"/>
    <w:rsid w:val="00877E3D"/>
    <w:rsid w:val="0088078F"/>
    <w:rsid w:val="00880DF7"/>
    <w:rsid w:val="008812FB"/>
    <w:rsid w:val="008814C5"/>
    <w:rsid w:val="00882452"/>
    <w:rsid w:val="008833FA"/>
    <w:rsid w:val="00884726"/>
    <w:rsid w:val="008849BC"/>
    <w:rsid w:val="008854C2"/>
    <w:rsid w:val="00885C73"/>
    <w:rsid w:val="008873F2"/>
    <w:rsid w:val="00887B8B"/>
    <w:rsid w:val="00887BEF"/>
    <w:rsid w:val="00890B90"/>
    <w:rsid w:val="00890DC8"/>
    <w:rsid w:val="00890FFB"/>
    <w:rsid w:val="008912D2"/>
    <w:rsid w:val="0089196C"/>
    <w:rsid w:val="00891B08"/>
    <w:rsid w:val="00891CCC"/>
    <w:rsid w:val="00891EDE"/>
    <w:rsid w:val="00892188"/>
    <w:rsid w:val="00892248"/>
    <w:rsid w:val="00892768"/>
    <w:rsid w:val="00892995"/>
    <w:rsid w:val="00892C5E"/>
    <w:rsid w:val="00892ED2"/>
    <w:rsid w:val="008939CB"/>
    <w:rsid w:val="00893C19"/>
    <w:rsid w:val="00893D8A"/>
    <w:rsid w:val="00893E45"/>
    <w:rsid w:val="008943B9"/>
    <w:rsid w:val="0089575D"/>
    <w:rsid w:val="00895CF7"/>
    <w:rsid w:val="00896D54"/>
    <w:rsid w:val="00896D74"/>
    <w:rsid w:val="00896F50"/>
    <w:rsid w:val="00897609"/>
    <w:rsid w:val="008A10CD"/>
    <w:rsid w:val="008A1A15"/>
    <w:rsid w:val="008A1A36"/>
    <w:rsid w:val="008A2353"/>
    <w:rsid w:val="008A24BF"/>
    <w:rsid w:val="008A286A"/>
    <w:rsid w:val="008A29D6"/>
    <w:rsid w:val="008A2BDD"/>
    <w:rsid w:val="008A2C43"/>
    <w:rsid w:val="008A3962"/>
    <w:rsid w:val="008A3DAB"/>
    <w:rsid w:val="008A3E79"/>
    <w:rsid w:val="008A3EB6"/>
    <w:rsid w:val="008A4815"/>
    <w:rsid w:val="008A4892"/>
    <w:rsid w:val="008A4C64"/>
    <w:rsid w:val="008A4CD2"/>
    <w:rsid w:val="008A5234"/>
    <w:rsid w:val="008A5CC1"/>
    <w:rsid w:val="008A5E86"/>
    <w:rsid w:val="008A6034"/>
    <w:rsid w:val="008A6459"/>
    <w:rsid w:val="008A6647"/>
    <w:rsid w:val="008A6FFF"/>
    <w:rsid w:val="008A729D"/>
    <w:rsid w:val="008A7878"/>
    <w:rsid w:val="008B0C86"/>
    <w:rsid w:val="008B0D12"/>
    <w:rsid w:val="008B1890"/>
    <w:rsid w:val="008B206B"/>
    <w:rsid w:val="008B239D"/>
    <w:rsid w:val="008B312A"/>
    <w:rsid w:val="008B3408"/>
    <w:rsid w:val="008B3BBE"/>
    <w:rsid w:val="008B3BC2"/>
    <w:rsid w:val="008B40D1"/>
    <w:rsid w:val="008B5007"/>
    <w:rsid w:val="008B50BC"/>
    <w:rsid w:val="008B5400"/>
    <w:rsid w:val="008B66BA"/>
    <w:rsid w:val="008C214F"/>
    <w:rsid w:val="008C22FD"/>
    <w:rsid w:val="008C2C34"/>
    <w:rsid w:val="008C4224"/>
    <w:rsid w:val="008C42FC"/>
    <w:rsid w:val="008C4A2F"/>
    <w:rsid w:val="008C4CEF"/>
    <w:rsid w:val="008C5327"/>
    <w:rsid w:val="008C7AB4"/>
    <w:rsid w:val="008C7DBE"/>
    <w:rsid w:val="008D0259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1AB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72F"/>
    <w:rsid w:val="008E4853"/>
    <w:rsid w:val="008E4C8E"/>
    <w:rsid w:val="008E5213"/>
    <w:rsid w:val="008E60B3"/>
    <w:rsid w:val="008E61DE"/>
    <w:rsid w:val="008E65A1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7C"/>
    <w:rsid w:val="008F0F9D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12"/>
    <w:rsid w:val="008F3686"/>
    <w:rsid w:val="008F478D"/>
    <w:rsid w:val="008F5226"/>
    <w:rsid w:val="008F5E92"/>
    <w:rsid w:val="008F6AC8"/>
    <w:rsid w:val="008F6D49"/>
    <w:rsid w:val="008F6DD9"/>
    <w:rsid w:val="008F74AA"/>
    <w:rsid w:val="009008B3"/>
    <w:rsid w:val="00900BB9"/>
    <w:rsid w:val="009024D1"/>
    <w:rsid w:val="00902B61"/>
    <w:rsid w:val="00902C54"/>
    <w:rsid w:val="009030E5"/>
    <w:rsid w:val="00903A0D"/>
    <w:rsid w:val="00904579"/>
    <w:rsid w:val="00905269"/>
    <w:rsid w:val="00905C15"/>
    <w:rsid w:val="00905DAE"/>
    <w:rsid w:val="00906845"/>
    <w:rsid w:val="00906BD1"/>
    <w:rsid w:val="00906C58"/>
    <w:rsid w:val="00907E11"/>
    <w:rsid w:val="00910939"/>
    <w:rsid w:val="00910C85"/>
    <w:rsid w:val="00910FBF"/>
    <w:rsid w:val="00910FC1"/>
    <w:rsid w:val="00911CC9"/>
    <w:rsid w:val="009139AB"/>
    <w:rsid w:val="0091431C"/>
    <w:rsid w:val="009143F0"/>
    <w:rsid w:val="009145AE"/>
    <w:rsid w:val="009148AE"/>
    <w:rsid w:val="00914900"/>
    <w:rsid w:val="00915465"/>
    <w:rsid w:val="00916484"/>
    <w:rsid w:val="00917391"/>
    <w:rsid w:val="0091798E"/>
    <w:rsid w:val="009201B2"/>
    <w:rsid w:val="00920664"/>
    <w:rsid w:val="00920F3D"/>
    <w:rsid w:val="009224C6"/>
    <w:rsid w:val="00922799"/>
    <w:rsid w:val="0092291D"/>
    <w:rsid w:val="00923EC5"/>
    <w:rsid w:val="00924178"/>
    <w:rsid w:val="00924911"/>
    <w:rsid w:val="00924BC9"/>
    <w:rsid w:val="00924DCE"/>
    <w:rsid w:val="00925785"/>
    <w:rsid w:val="00925884"/>
    <w:rsid w:val="00926066"/>
    <w:rsid w:val="00926190"/>
    <w:rsid w:val="009265F3"/>
    <w:rsid w:val="00926705"/>
    <w:rsid w:val="00926744"/>
    <w:rsid w:val="009267F9"/>
    <w:rsid w:val="009275F1"/>
    <w:rsid w:val="00927AC7"/>
    <w:rsid w:val="00927B66"/>
    <w:rsid w:val="00927E66"/>
    <w:rsid w:val="0093056F"/>
    <w:rsid w:val="00931347"/>
    <w:rsid w:val="009318EE"/>
    <w:rsid w:val="00931E9B"/>
    <w:rsid w:val="00931FE8"/>
    <w:rsid w:val="009321C3"/>
    <w:rsid w:val="009330B3"/>
    <w:rsid w:val="009337ED"/>
    <w:rsid w:val="00933C21"/>
    <w:rsid w:val="00933D77"/>
    <w:rsid w:val="009341A8"/>
    <w:rsid w:val="009345D4"/>
    <w:rsid w:val="00935A8A"/>
    <w:rsid w:val="0093606F"/>
    <w:rsid w:val="0093671F"/>
    <w:rsid w:val="00936930"/>
    <w:rsid w:val="009369AA"/>
    <w:rsid w:val="00936B2A"/>
    <w:rsid w:val="00936EC0"/>
    <w:rsid w:val="009378A4"/>
    <w:rsid w:val="00937C34"/>
    <w:rsid w:val="009404AA"/>
    <w:rsid w:val="00941967"/>
    <w:rsid w:val="00941B7D"/>
    <w:rsid w:val="00941C9E"/>
    <w:rsid w:val="009421CF"/>
    <w:rsid w:val="0094307C"/>
    <w:rsid w:val="00943237"/>
    <w:rsid w:val="00943961"/>
    <w:rsid w:val="009440C4"/>
    <w:rsid w:val="0094477F"/>
    <w:rsid w:val="00944C19"/>
    <w:rsid w:val="00944F2D"/>
    <w:rsid w:val="00944FA6"/>
    <w:rsid w:val="0094557D"/>
    <w:rsid w:val="00946677"/>
    <w:rsid w:val="00946795"/>
    <w:rsid w:val="00946A61"/>
    <w:rsid w:val="0094703B"/>
    <w:rsid w:val="009473CE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DE0"/>
    <w:rsid w:val="00954F3D"/>
    <w:rsid w:val="00955391"/>
    <w:rsid w:val="00955CB7"/>
    <w:rsid w:val="00955D8E"/>
    <w:rsid w:val="0095617C"/>
    <w:rsid w:val="00956BED"/>
    <w:rsid w:val="00956EE6"/>
    <w:rsid w:val="00960E88"/>
    <w:rsid w:val="00961505"/>
    <w:rsid w:val="00961C41"/>
    <w:rsid w:val="00962775"/>
    <w:rsid w:val="009631B8"/>
    <w:rsid w:val="00964530"/>
    <w:rsid w:val="0096569F"/>
    <w:rsid w:val="009660BF"/>
    <w:rsid w:val="009661FE"/>
    <w:rsid w:val="00966F8F"/>
    <w:rsid w:val="00967060"/>
    <w:rsid w:val="009670DD"/>
    <w:rsid w:val="00967382"/>
    <w:rsid w:val="00970572"/>
    <w:rsid w:val="00970B3D"/>
    <w:rsid w:val="00970D86"/>
    <w:rsid w:val="00970F2D"/>
    <w:rsid w:val="00970F54"/>
    <w:rsid w:val="009711B1"/>
    <w:rsid w:val="0097161F"/>
    <w:rsid w:val="0097165D"/>
    <w:rsid w:val="009717DB"/>
    <w:rsid w:val="00971B13"/>
    <w:rsid w:val="00972A47"/>
    <w:rsid w:val="00972AF0"/>
    <w:rsid w:val="00972D69"/>
    <w:rsid w:val="009732A8"/>
    <w:rsid w:val="009739BD"/>
    <w:rsid w:val="00973E11"/>
    <w:rsid w:val="00973EBF"/>
    <w:rsid w:val="00974048"/>
    <w:rsid w:val="0097414F"/>
    <w:rsid w:val="0097453B"/>
    <w:rsid w:val="00974A44"/>
    <w:rsid w:val="009757DD"/>
    <w:rsid w:val="00975AEF"/>
    <w:rsid w:val="00975DCA"/>
    <w:rsid w:val="0097676C"/>
    <w:rsid w:val="00976D96"/>
    <w:rsid w:val="0097739A"/>
    <w:rsid w:val="009806E0"/>
    <w:rsid w:val="00981AEA"/>
    <w:rsid w:val="00981BD0"/>
    <w:rsid w:val="00981BD2"/>
    <w:rsid w:val="00983463"/>
    <w:rsid w:val="0098372B"/>
    <w:rsid w:val="0098394C"/>
    <w:rsid w:val="009839E1"/>
    <w:rsid w:val="00984230"/>
    <w:rsid w:val="00984C3E"/>
    <w:rsid w:val="00984CA1"/>
    <w:rsid w:val="00984ED6"/>
    <w:rsid w:val="00984FC1"/>
    <w:rsid w:val="009861B8"/>
    <w:rsid w:val="00986495"/>
    <w:rsid w:val="0098666B"/>
    <w:rsid w:val="00986750"/>
    <w:rsid w:val="00987761"/>
    <w:rsid w:val="00987EBB"/>
    <w:rsid w:val="009900E2"/>
    <w:rsid w:val="009912DA"/>
    <w:rsid w:val="00991312"/>
    <w:rsid w:val="009920F3"/>
    <w:rsid w:val="009923DD"/>
    <w:rsid w:val="009926EB"/>
    <w:rsid w:val="009929D2"/>
    <w:rsid w:val="009935F8"/>
    <w:rsid w:val="00994421"/>
    <w:rsid w:val="00995055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F1"/>
    <w:rsid w:val="009A3DA1"/>
    <w:rsid w:val="009A408A"/>
    <w:rsid w:val="009A47B3"/>
    <w:rsid w:val="009A65EF"/>
    <w:rsid w:val="009A6662"/>
    <w:rsid w:val="009A6709"/>
    <w:rsid w:val="009A692B"/>
    <w:rsid w:val="009A6F0C"/>
    <w:rsid w:val="009A75D5"/>
    <w:rsid w:val="009A77B2"/>
    <w:rsid w:val="009B03DB"/>
    <w:rsid w:val="009B0505"/>
    <w:rsid w:val="009B0F83"/>
    <w:rsid w:val="009B1354"/>
    <w:rsid w:val="009B1F42"/>
    <w:rsid w:val="009B23D2"/>
    <w:rsid w:val="009B2CA1"/>
    <w:rsid w:val="009B2D69"/>
    <w:rsid w:val="009B2F42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3D0"/>
    <w:rsid w:val="009C34F2"/>
    <w:rsid w:val="009C45F2"/>
    <w:rsid w:val="009C4976"/>
    <w:rsid w:val="009C5B94"/>
    <w:rsid w:val="009C5C62"/>
    <w:rsid w:val="009C5ECC"/>
    <w:rsid w:val="009C6C60"/>
    <w:rsid w:val="009C7018"/>
    <w:rsid w:val="009C7284"/>
    <w:rsid w:val="009C7D74"/>
    <w:rsid w:val="009D05D0"/>
    <w:rsid w:val="009D0C57"/>
    <w:rsid w:val="009D113D"/>
    <w:rsid w:val="009D12FE"/>
    <w:rsid w:val="009D1C83"/>
    <w:rsid w:val="009D3177"/>
    <w:rsid w:val="009D3A38"/>
    <w:rsid w:val="009D46BD"/>
    <w:rsid w:val="009D4945"/>
    <w:rsid w:val="009D5966"/>
    <w:rsid w:val="009D5E00"/>
    <w:rsid w:val="009D6338"/>
    <w:rsid w:val="009D6739"/>
    <w:rsid w:val="009D6A82"/>
    <w:rsid w:val="009D74B9"/>
    <w:rsid w:val="009D7681"/>
    <w:rsid w:val="009D7761"/>
    <w:rsid w:val="009D7AE4"/>
    <w:rsid w:val="009E0099"/>
    <w:rsid w:val="009E015D"/>
    <w:rsid w:val="009E06A8"/>
    <w:rsid w:val="009E11CC"/>
    <w:rsid w:val="009E1365"/>
    <w:rsid w:val="009E1A7C"/>
    <w:rsid w:val="009E1DF3"/>
    <w:rsid w:val="009E1F6C"/>
    <w:rsid w:val="009E288A"/>
    <w:rsid w:val="009E3692"/>
    <w:rsid w:val="009E3704"/>
    <w:rsid w:val="009E386F"/>
    <w:rsid w:val="009E4266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170"/>
    <w:rsid w:val="009F02C0"/>
    <w:rsid w:val="009F0411"/>
    <w:rsid w:val="009F1BAE"/>
    <w:rsid w:val="009F1CEF"/>
    <w:rsid w:val="009F35D4"/>
    <w:rsid w:val="009F415A"/>
    <w:rsid w:val="009F510E"/>
    <w:rsid w:val="009F57DA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580"/>
    <w:rsid w:val="00A04BEF"/>
    <w:rsid w:val="00A05973"/>
    <w:rsid w:val="00A05E47"/>
    <w:rsid w:val="00A05E4D"/>
    <w:rsid w:val="00A05F9D"/>
    <w:rsid w:val="00A0636F"/>
    <w:rsid w:val="00A074A1"/>
    <w:rsid w:val="00A074E4"/>
    <w:rsid w:val="00A0771E"/>
    <w:rsid w:val="00A07A60"/>
    <w:rsid w:val="00A07E6A"/>
    <w:rsid w:val="00A10530"/>
    <w:rsid w:val="00A1125A"/>
    <w:rsid w:val="00A11302"/>
    <w:rsid w:val="00A11442"/>
    <w:rsid w:val="00A11588"/>
    <w:rsid w:val="00A11632"/>
    <w:rsid w:val="00A11917"/>
    <w:rsid w:val="00A11C38"/>
    <w:rsid w:val="00A131E2"/>
    <w:rsid w:val="00A1386E"/>
    <w:rsid w:val="00A144F5"/>
    <w:rsid w:val="00A14C16"/>
    <w:rsid w:val="00A14C2D"/>
    <w:rsid w:val="00A14CC4"/>
    <w:rsid w:val="00A154AF"/>
    <w:rsid w:val="00A1562E"/>
    <w:rsid w:val="00A15FAF"/>
    <w:rsid w:val="00A15FCE"/>
    <w:rsid w:val="00A1609F"/>
    <w:rsid w:val="00A16673"/>
    <w:rsid w:val="00A16F18"/>
    <w:rsid w:val="00A17124"/>
    <w:rsid w:val="00A177A6"/>
    <w:rsid w:val="00A17EEF"/>
    <w:rsid w:val="00A20C12"/>
    <w:rsid w:val="00A21332"/>
    <w:rsid w:val="00A215B9"/>
    <w:rsid w:val="00A216CD"/>
    <w:rsid w:val="00A21C63"/>
    <w:rsid w:val="00A21FC6"/>
    <w:rsid w:val="00A22F40"/>
    <w:rsid w:val="00A23071"/>
    <w:rsid w:val="00A247CE"/>
    <w:rsid w:val="00A24A02"/>
    <w:rsid w:val="00A24EF6"/>
    <w:rsid w:val="00A2520A"/>
    <w:rsid w:val="00A25235"/>
    <w:rsid w:val="00A25493"/>
    <w:rsid w:val="00A25747"/>
    <w:rsid w:val="00A26836"/>
    <w:rsid w:val="00A26EF1"/>
    <w:rsid w:val="00A270C3"/>
    <w:rsid w:val="00A27516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FD"/>
    <w:rsid w:val="00A35BD9"/>
    <w:rsid w:val="00A35DB6"/>
    <w:rsid w:val="00A35E2C"/>
    <w:rsid w:val="00A35E7F"/>
    <w:rsid w:val="00A36197"/>
    <w:rsid w:val="00A36831"/>
    <w:rsid w:val="00A36BCB"/>
    <w:rsid w:val="00A40833"/>
    <w:rsid w:val="00A40BC0"/>
    <w:rsid w:val="00A40ECB"/>
    <w:rsid w:val="00A40F19"/>
    <w:rsid w:val="00A418A3"/>
    <w:rsid w:val="00A421ED"/>
    <w:rsid w:val="00A421F5"/>
    <w:rsid w:val="00A425F5"/>
    <w:rsid w:val="00A42AAC"/>
    <w:rsid w:val="00A42EC8"/>
    <w:rsid w:val="00A44D29"/>
    <w:rsid w:val="00A44E75"/>
    <w:rsid w:val="00A45AB7"/>
    <w:rsid w:val="00A47038"/>
    <w:rsid w:val="00A47686"/>
    <w:rsid w:val="00A4770C"/>
    <w:rsid w:val="00A47A33"/>
    <w:rsid w:val="00A50789"/>
    <w:rsid w:val="00A51C7C"/>
    <w:rsid w:val="00A52D08"/>
    <w:rsid w:val="00A537F6"/>
    <w:rsid w:val="00A53D56"/>
    <w:rsid w:val="00A53F4E"/>
    <w:rsid w:val="00A542CF"/>
    <w:rsid w:val="00A54491"/>
    <w:rsid w:val="00A54AAF"/>
    <w:rsid w:val="00A54F17"/>
    <w:rsid w:val="00A55296"/>
    <w:rsid w:val="00A55756"/>
    <w:rsid w:val="00A55A32"/>
    <w:rsid w:val="00A55C1C"/>
    <w:rsid w:val="00A56197"/>
    <w:rsid w:val="00A56BBE"/>
    <w:rsid w:val="00A574C0"/>
    <w:rsid w:val="00A575D0"/>
    <w:rsid w:val="00A57730"/>
    <w:rsid w:val="00A579B3"/>
    <w:rsid w:val="00A60528"/>
    <w:rsid w:val="00A607B4"/>
    <w:rsid w:val="00A61786"/>
    <w:rsid w:val="00A619BC"/>
    <w:rsid w:val="00A620FC"/>
    <w:rsid w:val="00A6221A"/>
    <w:rsid w:val="00A641AD"/>
    <w:rsid w:val="00A648E3"/>
    <w:rsid w:val="00A64FD6"/>
    <w:rsid w:val="00A657DE"/>
    <w:rsid w:val="00A6584A"/>
    <w:rsid w:val="00A65D4D"/>
    <w:rsid w:val="00A65FF5"/>
    <w:rsid w:val="00A6636C"/>
    <w:rsid w:val="00A6643D"/>
    <w:rsid w:val="00A668B8"/>
    <w:rsid w:val="00A668E4"/>
    <w:rsid w:val="00A66A3C"/>
    <w:rsid w:val="00A671BA"/>
    <w:rsid w:val="00A67B70"/>
    <w:rsid w:val="00A70D4F"/>
    <w:rsid w:val="00A71B36"/>
    <w:rsid w:val="00A71DC2"/>
    <w:rsid w:val="00A7262F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A54"/>
    <w:rsid w:val="00A75FA0"/>
    <w:rsid w:val="00A767B3"/>
    <w:rsid w:val="00A76FDB"/>
    <w:rsid w:val="00A7731C"/>
    <w:rsid w:val="00A77918"/>
    <w:rsid w:val="00A77C6B"/>
    <w:rsid w:val="00A77E4A"/>
    <w:rsid w:val="00A807AB"/>
    <w:rsid w:val="00A8091E"/>
    <w:rsid w:val="00A810C2"/>
    <w:rsid w:val="00A819C3"/>
    <w:rsid w:val="00A81A58"/>
    <w:rsid w:val="00A8266F"/>
    <w:rsid w:val="00A8370A"/>
    <w:rsid w:val="00A844F5"/>
    <w:rsid w:val="00A84CBA"/>
    <w:rsid w:val="00A84FF1"/>
    <w:rsid w:val="00A8553D"/>
    <w:rsid w:val="00A860CA"/>
    <w:rsid w:val="00A86384"/>
    <w:rsid w:val="00A8782D"/>
    <w:rsid w:val="00A87A27"/>
    <w:rsid w:val="00A900E4"/>
    <w:rsid w:val="00A90E0A"/>
    <w:rsid w:val="00A92D5D"/>
    <w:rsid w:val="00A9388A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CFA"/>
    <w:rsid w:val="00AA0073"/>
    <w:rsid w:val="00AA09E3"/>
    <w:rsid w:val="00AA1FAE"/>
    <w:rsid w:val="00AA43C6"/>
    <w:rsid w:val="00AA44D9"/>
    <w:rsid w:val="00AA4A44"/>
    <w:rsid w:val="00AA64DC"/>
    <w:rsid w:val="00AA7FE6"/>
    <w:rsid w:val="00AB10AC"/>
    <w:rsid w:val="00AB285E"/>
    <w:rsid w:val="00AB2D21"/>
    <w:rsid w:val="00AB3D0C"/>
    <w:rsid w:val="00AB47AE"/>
    <w:rsid w:val="00AB5264"/>
    <w:rsid w:val="00AB6261"/>
    <w:rsid w:val="00AB6C3C"/>
    <w:rsid w:val="00AB7003"/>
    <w:rsid w:val="00AB70B3"/>
    <w:rsid w:val="00AB79A1"/>
    <w:rsid w:val="00AB7F7C"/>
    <w:rsid w:val="00AC0653"/>
    <w:rsid w:val="00AC0BA4"/>
    <w:rsid w:val="00AC0F0F"/>
    <w:rsid w:val="00AC136D"/>
    <w:rsid w:val="00AC1F8E"/>
    <w:rsid w:val="00AC281A"/>
    <w:rsid w:val="00AC2E87"/>
    <w:rsid w:val="00AC363E"/>
    <w:rsid w:val="00AC38D0"/>
    <w:rsid w:val="00AC4F35"/>
    <w:rsid w:val="00AC53DA"/>
    <w:rsid w:val="00AC5439"/>
    <w:rsid w:val="00AC635B"/>
    <w:rsid w:val="00AC6B03"/>
    <w:rsid w:val="00AC7026"/>
    <w:rsid w:val="00AC72C2"/>
    <w:rsid w:val="00AC7505"/>
    <w:rsid w:val="00AC7DDE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576E"/>
    <w:rsid w:val="00AD5BE2"/>
    <w:rsid w:val="00AD6658"/>
    <w:rsid w:val="00AD6930"/>
    <w:rsid w:val="00AD7661"/>
    <w:rsid w:val="00AD7A9D"/>
    <w:rsid w:val="00AD7BEE"/>
    <w:rsid w:val="00AE0474"/>
    <w:rsid w:val="00AE062E"/>
    <w:rsid w:val="00AE0F62"/>
    <w:rsid w:val="00AE17C3"/>
    <w:rsid w:val="00AE18CB"/>
    <w:rsid w:val="00AE2529"/>
    <w:rsid w:val="00AE289D"/>
    <w:rsid w:val="00AE2A27"/>
    <w:rsid w:val="00AE3632"/>
    <w:rsid w:val="00AE364B"/>
    <w:rsid w:val="00AE3A03"/>
    <w:rsid w:val="00AE3CD2"/>
    <w:rsid w:val="00AE3DA5"/>
    <w:rsid w:val="00AE3DBD"/>
    <w:rsid w:val="00AE516C"/>
    <w:rsid w:val="00AE5652"/>
    <w:rsid w:val="00AE658E"/>
    <w:rsid w:val="00AE673A"/>
    <w:rsid w:val="00AE6C80"/>
    <w:rsid w:val="00AE7A40"/>
    <w:rsid w:val="00AE7BE3"/>
    <w:rsid w:val="00AF0915"/>
    <w:rsid w:val="00AF10E5"/>
    <w:rsid w:val="00AF1391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5E6E"/>
    <w:rsid w:val="00AF69EF"/>
    <w:rsid w:val="00AF6A93"/>
    <w:rsid w:val="00AF7116"/>
    <w:rsid w:val="00AF75FC"/>
    <w:rsid w:val="00AF7E9A"/>
    <w:rsid w:val="00B000F6"/>
    <w:rsid w:val="00B0011F"/>
    <w:rsid w:val="00B0016B"/>
    <w:rsid w:val="00B016C2"/>
    <w:rsid w:val="00B01D37"/>
    <w:rsid w:val="00B03486"/>
    <w:rsid w:val="00B046AD"/>
    <w:rsid w:val="00B04BC3"/>
    <w:rsid w:val="00B05105"/>
    <w:rsid w:val="00B051D8"/>
    <w:rsid w:val="00B053A3"/>
    <w:rsid w:val="00B0542B"/>
    <w:rsid w:val="00B06199"/>
    <w:rsid w:val="00B068D5"/>
    <w:rsid w:val="00B1062A"/>
    <w:rsid w:val="00B1109F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D63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4890"/>
    <w:rsid w:val="00B3504A"/>
    <w:rsid w:val="00B3535C"/>
    <w:rsid w:val="00B35ADF"/>
    <w:rsid w:val="00B35E29"/>
    <w:rsid w:val="00B36898"/>
    <w:rsid w:val="00B36AAD"/>
    <w:rsid w:val="00B375A5"/>
    <w:rsid w:val="00B37734"/>
    <w:rsid w:val="00B401EA"/>
    <w:rsid w:val="00B402A8"/>
    <w:rsid w:val="00B4062B"/>
    <w:rsid w:val="00B40C97"/>
    <w:rsid w:val="00B40EE6"/>
    <w:rsid w:val="00B4187F"/>
    <w:rsid w:val="00B41B4D"/>
    <w:rsid w:val="00B41C89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558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501"/>
    <w:rsid w:val="00B55A4D"/>
    <w:rsid w:val="00B55D40"/>
    <w:rsid w:val="00B55DFD"/>
    <w:rsid w:val="00B55F3A"/>
    <w:rsid w:val="00B56BFE"/>
    <w:rsid w:val="00B57505"/>
    <w:rsid w:val="00B60A70"/>
    <w:rsid w:val="00B61046"/>
    <w:rsid w:val="00B61E5E"/>
    <w:rsid w:val="00B61EB9"/>
    <w:rsid w:val="00B622A9"/>
    <w:rsid w:val="00B628FD"/>
    <w:rsid w:val="00B63CAC"/>
    <w:rsid w:val="00B65B83"/>
    <w:rsid w:val="00B67241"/>
    <w:rsid w:val="00B675D8"/>
    <w:rsid w:val="00B67AB3"/>
    <w:rsid w:val="00B700DA"/>
    <w:rsid w:val="00B701C0"/>
    <w:rsid w:val="00B704AB"/>
    <w:rsid w:val="00B70AF3"/>
    <w:rsid w:val="00B70C69"/>
    <w:rsid w:val="00B71425"/>
    <w:rsid w:val="00B716F1"/>
    <w:rsid w:val="00B71BCC"/>
    <w:rsid w:val="00B71BDE"/>
    <w:rsid w:val="00B7288B"/>
    <w:rsid w:val="00B7296C"/>
    <w:rsid w:val="00B72D04"/>
    <w:rsid w:val="00B72D17"/>
    <w:rsid w:val="00B7306E"/>
    <w:rsid w:val="00B7332F"/>
    <w:rsid w:val="00B7373B"/>
    <w:rsid w:val="00B7447E"/>
    <w:rsid w:val="00B744E4"/>
    <w:rsid w:val="00B746F1"/>
    <w:rsid w:val="00B74B66"/>
    <w:rsid w:val="00B74D94"/>
    <w:rsid w:val="00B74E64"/>
    <w:rsid w:val="00B754D8"/>
    <w:rsid w:val="00B75D43"/>
    <w:rsid w:val="00B762DE"/>
    <w:rsid w:val="00B764D3"/>
    <w:rsid w:val="00B76CEF"/>
    <w:rsid w:val="00B76EF1"/>
    <w:rsid w:val="00B7723E"/>
    <w:rsid w:val="00B77C31"/>
    <w:rsid w:val="00B803A0"/>
    <w:rsid w:val="00B806DC"/>
    <w:rsid w:val="00B80958"/>
    <w:rsid w:val="00B81355"/>
    <w:rsid w:val="00B814C1"/>
    <w:rsid w:val="00B8150A"/>
    <w:rsid w:val="00B81E70"/>
    <w:rsid w:val="00B822C5"/>
    <w:rsid w:val="00B82AD4"/>
    <w:rsid w:val="00B85BAC"/>
    <w:rsid w:val="00B85C5A"/>
    <w:rsid w:val="00B85C6D"/>
    <w:rsid w:val="00B86729"/>
    <w:rsid w:val="00B86761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966C4"/>
    <w:rsid w:val="00BA0037"/>
    <w:rsid w:val="00BA0069"/>
    <w:rsid w:val="00BA050F"/>
    <w:rsid w:val="00BA1141"/>
    <w:rsid w:val="00BA1395"/>
    <w:rsid w:val="00BA1549"/>
    <w:rsid w:val="00BA258C"/>
    <w:rsid w:val="00BA28D2"/>
    <w:rsid w:val="00BA2BF1"/>
    <w:rsid w:val="00BA32E0"/>
    <w:rsid w:val="00BA3603"/>
    <w:rsid w:val="00BA4471"/>
    <w:rsid w:val="00BA5519"/>
    <w:rsid w:val="00BA678B"/>
    <w:rsid w:val="00BA6B4A"/>
    <w:rsid w:val="00BB0218"/>
    <w:rsid w:val="00BB0E0F"/>
    <w:rsid w:val="00BB150B"/>
    <w:rsid w:val="00BB19CD"/>
    <w:rsid w:val="00BB2709"/>
    <w:rsid w:val="00BB2B3A"/>
    <w:rsid w:val="00BB2FE0"/>
    <w:rsid w:val="00BB3D60"/>
    <w:rsid w:val="00BB4B3B"/>
    <w:rsid w:val="00BB525A"/>
    <w:rsid w:val="00BB5C92"/>
    <w:rsid w:val="00BB67C0"/>
    <w:rsid w:val="00BB6CE2"/>
    <w:rsid w:val="00BB77DC"/>
    <w:rsid w:val="00BC0007"/>
    <w:rsid w:val="00BC0871"/>
    <w:rsid w:val="00BC0F8F"/>
    <w:rsid w:val="00BC11DD"/>
    <w:rsid w:val="00BC2375"/>
    <w:rsid w:val="00BC23DF"/>
    <w:rsid w:val="00BC264C"/>
    <w:rsid w:val="00BC2D8F"/>
    <w:rsid w:val="00BC31D9"/>
    <w:rsid w:val="00BC32EA"/>
    <w:rsid w:val="00BC3740"/>
    <w:rsid w:val="00BC3DB7"/>
    <w:rsid w:val="00BC4773"/>
    <w:rsid w:val="00BC5413"/>
    <w:rsid w:val="00BC5FBC"/>
    <w:rsid w:val="00BC6741"/>
    <w:rsid w:val="00BC67E7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D7"/>
    <w:rsid w:val="00BD494C"/>
    <w:rsid w:val="00BD4D98"/>
    <w:rsid w:val="00BD5796"/>
    <w:rsid w:val="00BD6005"/>
    <w:rsid w:val="00BD667F"/>
    <w:rsid w:val="00BD6B49"/>
    <w:rsid w:val="00BD6E28"/>
    <w:rsid w:val="00BD6EDB"/>
    <w:rsid w:val="00BD7530"/>
    <w:rsid w:val="00BD789F"/>
    <w:rsid w:val="00BD7AC0"/>
    <w:rsid w:val="00BD7EDD"/>
    <w:rsid w:val="00BE01A1"/>
    <w:rsid w:val="00BE05AA"/>
    <w:rsid w:val="00BE05F4"/>
    <w:rsid w:val="00BE0751"/>
    <w:rsid w:val="00BE238F"/>
    <w:rsid w:val="00BE310D"/>
    <w:rsid w:val="00BE3378"/>
    <w:rsid w:val="00BE3475"/>
    <w:rsid w:val="00BE4538"/>
    <w:rsid w:val="00BE4FEF"/>
    <w:rsid w:val="00BE5549"/>
    <w:rsid w:val="00BE5E3E"/>
    <w:rsid w:val="00BE659B"/>
    <w:rsid w:val="00BE6879"/>
    <w:rsid w:val="00BE6917"/>
    <w:rsid w:val="00BE6E7F"/>
    <w:rsid w:val="00BE6F7F"/>
    <w:rsid w:val="00BE7067"/>
    <w:rsid w:val="00BE7167"/>
    <w:rsid w:val="00BE744E"/>
    <w:rsid w:val="00BF053F"/>
    <w:rsid w:val="00BF0AFE"/>
    <w:rsid w:val="00BF0B2D"/>
    <w:rsid w:val="00BF11A1"/>
    <w:rsid w:val="00BF122D"/>
    <w:rsid w:val="00BF35D7"/>
    <w:rsid w:val="00BF3933"/>
    <w:rsid w:val="00BF4132"/>
    <w:rsid w:val="00BF4219"/>
    <w:rsid w:val="00BF5317"/>
    <w:rsid w:val="00BF5610"/>
    <w:rsid w:val="00BF5BB3"/>
    <w:rsid w:val="00BF6715"/>
    <w:rsid w:val="00BF671E"/>
    <w:rsid w:val="00C00311"/>
    <w:rsid w:val="00C00887"/>
    <w:rsid w:val="00C009EA"/>
    <w:rsid w:val="00C014A0"/>
    <w:rsid w:val="00C01F41"/>
    <w:rsid w:val="00C02235"/>
    <w:rsid w:val="00C027AA"/>
    <w:rsid w:val="00C02C65"/>
    <w:rsid w:val="00C02ED5"/>
    <w:rsid w:val="00C02FA8"/>
    <w:rsid w:val="00C04D2A"/>
    <w:rsid w:val="00C0507F"/>
    <w:rsid w:val="00C050DA"/>
    <w:rsid w:val="00C0535F"/>
    <w:rsid w:val="00C055BF"/>
    <w:rsid w:val="00C05B2A"/>
    <w:rsid w:val="00C10318"/>
    <w:rsid w:val="00C10AFB"/>
    <w:rsid w:val="00C1131D"/>
    <w:rsid w:val="00C127EF"/>
    <w:rsid w:val="00C12F75"/>
    <w:rsid w:val="00C13F17"/>
    <w:rsid w:val="00C13FDD"/>
    <w:rsid w:val="00C140EA"/>
    <w:rsid w:val="00C141D6"/>
    <w:rsid w:val="00C146FD"/>
    <w:rsid w:val="00C14752"/>
    <w:rsid w:val="00C149DD"/>
    <w:rsid w:val="00C1501B"/>
    <w:rsid w:val="00C15EB7"/>
    <w:rsid w:val="00C167A7"/>
    <w:rsid w:val="00C16AEB"/>
    <w:rsid w:val="00C16E07"/>
    <w:rsid w:val="00C17387"/>
    <w:rsid w:val="00C1798F"/>
    <w:rsid w:val="00C20210"/>
    <w:rsid w:val="00C209E4"/>
    <w:rsid w:val="00C20BE1"/>
    <w:rsid w:val="00C21B77"/>
    <w:rsid w:val="00C23071"/>
    <w:rsid w:val="00C23BA2"/>
    <w:rsid w:val="00C248CA"/>
    <w:rsid w:val="00C25520"/>
    <w:rsid w:val="00C25B43"/>
    <w:rsid w:val="00C272BA"/>
    <w:rsid w:val="00C27514"/>
    <w:rsid w:val="00C30B01"/>
    <w:rsid w:val="00C31AFB"/>
    <w:rsid w:val="00C3205E"/>
    <w:rsid w:val="00C3279B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0B99"/>
    <w:rsid w:val="00C40F00"/>
    <w:rsid w:val="00C412AB"/>
    <w:rsid w:val="00C42ACF"/>
    <w:rsid w:val="00C42E3F"/>
    <w:rsid w:val="00C43A94"/>
    <w:rsid w:val="00C43F2D"/>
    <w:rsid w:val="00C4478A"/>
    <w:rsid w:val="00C44BD3"/>
    <w:rsid w:val="00C44D27"/>
    <w:rsid w:val="00C45FF9"/>
    <w:rsid w:val="00C46061"/>
    <w:rsid w:val="00C46424"/>
    <w:rsid w:val="00C46903"/>
    <w:rsid w:val="00C46931"/>
    <w:rsid w:val="00C501CD"/>
    <w:rsid w:val="00C504BE"/>
    <w:rsid w:val="00C520BD"/>
    <w:rsid w:val="00C52204"/>
    <w:rsid w:val="00C527CA"/>
    <w:rsid w:val="00C52D7F"/>
    <w:rsid w:val="00C53076"/>
    <w:rsid w:val="00C5382D"/>
    <w:rsid w:val="00C5432C"/>
    <w:rsid w:val="00C54346"/>
    <w:rsid w:val="00C55399"/>
    <w:rsid w:val="00C55C62"/>
    <w:rsid w:val="00C55FC1"/>
    <w:rsid w:val="00C568E7"/>
    <w:rsid w:val="00C56D74"/>
    <w:rsid w:val="00C56E80"/>
    <w:rsid w:val="00C57A5D"/>
    <w:rsid w:val="00C57A70"/>
    <w:rsid w:val="00C57A97"/>
    <w:rsid w:val="00C60151"/>
    <w:rsid w:val="00C6034F"/>
    <w:rsid w:val="00C61259"/>
    <w:rsid w:val="00C61889"/>
    <w:rsid w:val="00C618D1"/>
    <w:rsid w:val="00C6202B"/>
    <w:rsid w:val="00C628CB"/>
    <w:rsid w:val="00C62ACF"/>
    <w:rsid w:val="00C62F14"/>
    <w:rsid w:val="00C62F91"/>
    <w:rsid w:val="00C6304B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1219"/>
    <w:rsid w:val="00C717F1"/>
    <w:rsid w:val="00C71C3E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58E3"/>
    <w:rsid w:val="00C76401"/>
    <w:rsid w:val="00C768DB"/>
    <w:rsid w:val="00C76D9B"/>
    <w:rsid w:val="00C77AA5"/>
    <w:rsid w:val="00C77BFB"/>
    <w:rsid w:val="00C8013D"/>
    <w:rsid w:val="00C80538"/>
    <w:rsid w:val="00C819A5"/>
    <w:rsid w:val="00C82707"/>
    <w:rsid w:val="00C8363A"/>
    <w:rsid w:val="00C83C26"/>
    <w:rsid w:val="00C84891"/>
    <w:rsid w:val="00C84D54"/>
    <w:rsid w:val="00C85000"/>
    <w:rsid w:val="00C85815"/>
    <w:rsid w:val="00C858BF"/>
    <w:rsid w:val="00C85D0D"/>
    <w:rsid w:val="00C87386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476"/>
    <w:rsid w:val="00C969AF"/>
    <w:rsid w:val="00C97D42"/>
    <w:rsid w:val="00C97F55"/>
    <w:rsid w:val="00CA0096"/>
    <w:rsid w:val="00CA0A5B"/>
    <w:rsid w:val="00CA12C0"/>
    <w:rsid w:val="00CA1758"/>
    <w:rsid w:val="00CA1C76"/>
    <w:rsid w:val="00CA2544"/>
    <w:rsid w:val="00CA3965"/>
    <w:rsid w:val="00CA487D"/>
    <w:rsid w:val="00CA5361"/>
    <w:rsid w:val="00CA5B65"/>
    <w:rsid w:val="00CA5B9C"/>
    <w:rsid w:val="00CA6499"/>
    <w:rsid w:val="00CA66AB"/>
    <w:rsid w:val="00CA6BF6"/>
    <w:rsid w:val="00CA7AAA"/>
    <w:rsid w:val="00CA7D26"/>
    <w:rsid w:val="00CA7D80"/>
    <w:rsid w:val="00CA7DDB"/>
    <w:rsid w:val="00CB0F6C"/>
    <w:rsid w:val="00CB1227"/>
    <w:rsid w:val="00CB144C"/>
    <w:rsid w:val="00CB1AEF"/>
    <w:rsid w:val="00CB2E03"/>
    <w:rsid w:val="00CB306D"/>
    <w:rsid w:val="00CB3509"/>
    <w:rsid w:val="00CB36AB"/>
    <w:rsid w:val="00CB46AD"/>
    <w:rsid w:val="00CB4B95"/>
    <w:rsid w:val="00CB4F78"/>
    <w:rsid w:val="00CB55EB"/>
    <w:rsid w:val="00CB5956"/>
    <w:rsid w:val="00CB6666"/>
    <w:rsid w:val="00CB6A6B"/>
    <w:rsid w:val="00CB722E"/>
    <w:rsid w:val="00CC003E"/>
    <w:rsid w:val="00CC0A42"/>
    <w:rsid w:val="00CC13B4"/>
    <w:rsid w:val="00CC154C"/>
    <w:rsid w:val="00CC2BE4"/>
    <w:rsid w:val="00CC2E75"/>
    <w:rsid w:val="00CC304D"/>
    <w:rsid w:val="00CC37D9"/>
    <w:rsid w:val="00CC38EA"/>
    <w:rsid w:val="00CC39E7"/>
    <w:rsid w:val="00CC3BFC"/>
    <w:rsid w:val="00CC4168"/>
    <w:rsid w:val="00CC46C7"/>
    <w:rsid w:val="00CC49ED"/>
    <w:rsid w:val="00CC4CC3"/>
    <w:rsid w:val="00CC4D33"/>
    <w:rsid w:val="00CC4DC6"/>
    <w:rsid w:val="00CC5046"/>
    <w:rsid w:val="00CC5514"/>
    <w:rsid w:val="00CC58F5"/>
    <w:rsid w:val="00CC5F1C"/>
    <w:rsid w:val="00CC7099"/>
    <w:rsid w:val="00CC7355"/>
    <w:rsid w:val="00CC79F7"/>
    <w:rsid w:val="00CC7A8F"/>
    <w:rsid w:val="00CC7FAA"/>
    <w:rsid w:val="00CD067D"/>
    <w:rsid w:val="00CD06A5"/>
    <w:rsid w:val="00CD09C4"/>
    <w:rsid w:val="00CD1190"/>
    <w:rsid w:val="00CD28F8"/>
    <w:rsid w:val="00CD2E79"/>
    <w:rsid w:val="00CD3312"/>
    <w:rsid w:val="00CD38BD"/>
    <w:rsid w:val="00CD4620"/>
    <w:rsid w:val="00CD4DFD"/>
    <w:rsid w:val="00CD4E8B"/>
    <w:rsid w:val="00CD63C2"/>
    <w:rsid w:val="00CD7797"/>
    <w:rsid w:val="00CD7B2B"/>
    <w:rsid w:val="00CD7CC3"/>
    <w:rsid w:val="00CD7E10"/>
    <w:rsid w:val="00CE0819"/>
    <w:rsid w:val="00CE09C0"/>
    <w:rsid w:val="00CE20DE"/>
    <w:rsid w:val="00CE2188"/>
    <w:rsid w:val="00CE3402"/>
    <w:rsid w:val="00CE39A9"/>
    <w:rsid w:val="00CE3A87"/>
    <w:rsid w:val="00CE4243"/>
    <w:rsid w:val="00CE47AF"/>
    <w:rsid w:val="00CE4EA9"/>
    <w:rsid w:val="00CE563B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1C2D"/>
    <w:rsid w:val="00D01C89"/>
    <w:rsid w:val="00D02258"/>
    <w:rsid w:val="00D02E72"/>
    <w:rsid w:val="00D02F69"/>
    <w:rsid w:val="00D03D80"/>
    <w:rsid w:val="00D0401A"/>
    <w:rsid w:val="00D0495A"/>
    <w:rsid w:val="00D05647"/>
    <w:rsid w:val="00D056AD"/>
    <w:rsid w:val="00D06414"/>
    <w:rsid w:val="00D077C9"/>
    <w:rsid w:val="00D0794D"/>
    <w:rsid w:val="00D07B88"/>
    <w:rsid w:val="00D10064"/>
    <w:rsid w:val="00D10105"/>
    <w:rsid w:val="00D10F03"/>
    <w:rsid w:val="00D1107B"/>
    <w:rsid w:val="00D11654"/>
    <w:rsid w:val="00D119FF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73F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764"/>
    <w:rsid w:val="00D41C90"/>
    <w:rsid w:val="00D4272A"/>
    <w:rsid w:val="00D42A24"/>
    <w:rsid w:val="00D43689"/>
    <w:rsid w:val="00D43D09"/>
    <w:rsid w:val="00D47691"/>
    <w:rsid w:val="00D478FA"/>
    <w:rsid w:val="00D47DF8"/>
    <w:rsid w:val="00D50183"/>
    <w:rsid w:val="00D50C00"/>
    <w:rsid w:val="00D51EBD"/>
    <w:rsid w:val="00D52ADF"/>
    <w:rsid w:val="00D5396E"/>
    <w:rsid w:val="00D542F9"/>
    <w:rsid w:val="00D54E28"/>
    <w:rsid w:val="00D55B9F"/>
    <w:rsid w:val="00D56065"/>
    <w:rsid w:val="00D5612E"/>
    <w:rsid w:val="00D56251"/>
    <w:rsid w:val="00D56D57"/>
    <w:rsid w:val="00D57128"/>
    <w:rsid w:val="00D5795C"/>
    <w:rsid w:val="00D6019F"/>
    <w:rsid w:val="00D60A81"/>
    <w:rsid w:val="00D60DB7"/>
    <w:rsid w:val="00D60E6C"/>
    <w:rsid w:val="00D61631"/>
    <w:rsid w:val="00D62405"/>
    <w:rsid w:val="00D6253B"/>
    <w:rsid w:val="00D62600"/>
    <w:rsid w:val="00D62A0A"/>
    <w:rsid w:val="00D62D16"/>
    <w:rsid w:val="00D63039"/>
    <w:rsid w:val="00D63B61"/>
    <w:rsid w:val="00D64406"/>
    <w:rsid w:val="00D65B21"/>
    <w:rsid w:val="00D66366"/>
    <w:rsid w:val="00D66736"/>
    <w:rsid w:val="00D668E1"/>
    <w:rsid w:val="00D66985"/>
    <w:rsid w:val="00D67830"/>
    <w:rsid w:val="00D67D24"/>
    <w:rsid w:val="00D67E78"/>
    <w:rsid w:val="00D7025C"/>
    <w:rsid w:val="00D70CD2"/>
    <w:rsid w:val="00D716AA"/>
    <w:rsid w:val="00D71DC6"/>
    <w:rsid w:val="00D731EE"/>
    <w:rsid w:val="00D73815"/>
    <w:rsid w:val="00D73C31"/>
    <w:rsid w:val="00D73C74"/>
    <w:rsid w:val="00D74A13"/>
    <w:rsid w:val="00D754E9"/>
    <w:rsid w:val="00D755D1"/>
    <w:rsid w:val="00D7560C"/>
    <w:rsid w:val="00D7566F"/>
    <w:rsid w:val="00D761A4"/>
    <w:rsid w:val="00D76AB2"/>
    <w:rsid w:val="00D76B48"/>
    <w:rsid w:val="00D76DF6"/>
    <w:rsid w:val="00D76E41"/>
    <w:rsid w:val="00D80455"/>
    <w:rsid w:val="00D804FA"/>
    <w:rsid w:val="00D806B6"/>
    <w:rsid w:val="00D810BA"/>
    <w:rsid w:val="00D81817"/>
    <w:rsid w:val="00D81C3F"/>
    <w:rsid w:val="00D828CB"/>
    <w:rsid w:val="00D82DFC"/>
    <w:rsid w:val="00D830E6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8FF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2EDA"/>
    <w:rsid w:val="00D92F2A"/>
    <w:rsid w:val="00D9337A"/>
    <w:rsid w:val="00D945CA"/>
    <w:rsid w:val="00D94C6E"/>
    <w:rsid w:val="00D94DD4"/>
    <w:rsid w:val="00D95063"/>
    <w:rsid w:val="00D95537"/>
    <w:rsid w:val="00D95E7C"/>
    <w:rsid w:val="00D961DE"/>
    <w:rsid w:val="00D96C72"/>
    <w:rsid w:val="00D9794C"/>
    <w:rsid w:val="00D97ED0"/>
    <w:rsid w:val="00DA1D5B"/>
    <w:rsid w:val="00DA1EEA"/>
    <w:rsid w:val="00DA20E0"/>
    <w:rsid w:val="00DA21CF"/>
    <w:rsid w:val="00DA2551"/>
    <w:rsid w:val="00DA2BC5"/>
    <w:rsid w:val="00DA3C1F"/>
    <w:rsid w:val="00DA3D0C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7A"/>
    <w:rsid w:val="00DB0C0D"/>
    <w:rsid w:val="00DB0D1B"/>
    <w:rsid w:val="00DB1F40"/>
    <w:rsid w:val="00DB20BA"/>
    <w:rsid w:val="00DB2239"/>
    <w:rsid w:val="00DB2EC7"/>
    <w:rsid w:val="00DB4382"/>
    <w:rsid w:val="00DB55A2"/>
    <w:rsid w:val="00DB5E72"/>
    <w:rsid w:val="00DB6346"/>
    <w:rsid w:val="00DC0299"/>
    <w:rsid w:val="00DC05C4"/>
    <w:rsid w:val="00DC069B"/>
    <w:rsid w:val="00DC0B3C"/>
    <w:rsid w:val="00DC13AE"/>
    <w:rsid w:val="00DC2061"/>
    <w:rsid w:val="00DC28CC"/>
    <w:rsid w:val="00DC2BCB"/>
    <w:rsid w:val="00DC31AA"/>
    <w:rsid w:val="00DC3765"/>
    <w:rsid w:val="00DC3936"/>
    <w:rsid w:val="00DC3967"/>
    <w:rsid w:val="00DC4E17"/>
    <w:rsid w:val="00DC50D1"/>
    <w:rsid w:val="00DC6293"/>
    <w:rsid w:val="00DC6608"/>
    <w:rsid w:val="00DC69F5"/>
    <w:rsid w:val="00DC71DC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63B"/>
    <w:rsid w:val="00DD695A"/>
    <w:rsid w:val="00DD6B8E"/>
    <w:rsid w:val="00DD741C"/>
    <w:rsid w:val="00DD76E6"/>
    <w:rsid w:val="00DD7B46"/>
    <w:rsid w:val="00DD7DBD"/>
    <w:rsid w:val="00DE0DE8"/>
    <w:rsid w:val="00DE1034"/>
    <w:rsid w:val="00DE1712"/>
    <w:rsid w:val="00DE235B"/>
    <w:rsid w:val="00DE2DBA"/>
    <w:rsid w:val="00DE31DE"/>
    <w:rsid w:val="00DE4626"/>
    <w:rsid w:val="00DE4D6B"/>
    <w:rsid w:val="00DE54A9"/>
    <w:rsid w:val="00DE5C9E"/>
    <w:rsid w:val="00DE5CDC"/>
    <w:rsid w:val="00DE5F00"/>
    <w:rsid w:val="00DE699A"/>
    <w:rsid w:val="00DE73AC"/>
    <w:rsid w:val="00DE79FA"/>
    <w:rsid w:val="00DE7BA2"/>
    <w:rsid w:val="00DE7BC5"/>
    <w:rsid w:val="00DF09A8"/>
    <w:rsid w:val="00DF16FA"/>
    <w:rsid w:val="00DF2181"/>
    <w:rsid w:val="00DF3081"/>
    <w:rsid w:val="00DF3687"/>
    <w:rsid w:val="00DF3C49"/>
    <w:rsid w:val="00DF42E3"/>
    <w:rsid w:val="00DF544B"/>
    <w:rsid w:val="00DF5663"/>
    <w:rsid w:val="00DF6458"/>
    <w:rsid w:val="00DF65A4"/>
    <w:rsid w:val="00DF6745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588"/>
    <w:rsid w:val="00E066FB"/>
    <w:rsid w:val="00E06E3D"/>
    <w:rsid w:val="00E06F87"/>
    <w:rsid w:val="00E07334"/>
    <w:rsid w:val="00E07D89"/>
    <w:rsid w:val="00E107CF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275"/>
    <w:rsid w:val="00E216E6"/>
    <w:rsid w:val="00E21BBE"/>
    <w:rsid w:val="00E21C90"/>
    <w:rsid w:val="00E22824"/>
    <w:rsid w:val="00E22CD3"/>
    <w:rsid w:val="00E23353"/>
    <w:rsid w:val="00E237F2"/>
    <w:rsid w:val="00E23B92"/>
    <w:rsid w:val="00E23C48"/>
    <w:rsid w:val="00E245B0"/>
    <w:rsid w:val="00E24B21"/>
    <w:rsid w:val="00E254DE"/>
    <w:rsid w:val="00E26DFE"/>
    <w:rsid w:val="00E3011A"/>
    <w:rsid w:val="00E30345"/>
    <w:rsid w:val="00E30660"/>
    <w:rsid w:val="00E3110B"/>
    <w:rsid w:val="00E3112C"/>
    <w:rsid w:val="00E31F18"/>
    <w:rsid w:val="00E31F5D"/>
    <w:rsid w:val="00E321D3"/>
    <w:rsid w:val="00E32E8D"/>
    <w:rsid w:val="00E32FBE"/>
    <w:rsid w:val="00E3473C"/>
    <w:rsid w:val="00E34938"/>
    <w:rsid w:val="00E34B44"/>
    <w:rsid w:val="00E350F6"/>
    <w:rsid w:val="00E3559C"/>
    <w:rsid w:val="00E3565C"/>
    <w:rsid w:val="00E35783"/>
    <w:rsid w:val="00E35F8F"/>
    <w:rsid w:val="00E36394"/>
    <w:rsid w:val="00E36F4B"/>
    <w:rsid w:val="00E37425"/>
    <w:rsid w:val="00E37D36"/>
    <w:rsid w:val="00E40101"/>
    <w:rsid w:val="00E40327"/>
    <w:rsid w:val="00E40B7B"/>
    <w:rsid w:val="00E412BC"/>
    <w:rsid w:val="00E41951"/>
    <w:rsid w:val="00E420E3"/>
    <w:rsid w:val="00E42382"/>
    <w:rsid w:val="00E424D8"/>
    <w:rsid w:val="00E427DA"/>
    <w:rsid w:val="00E4347A"/>
    <w:rsid w:val="00E4372F"/>
    <w:rsid w:val="00E43E0B"/>
    <w:rsid w:val="00E44028"/>
    <w:rsid w:val="00E45216"/>
    <w:rsid w:val="00E46F61"/>
    <w:rsid w:val="00E470F3"/>
    <w:rsid w:val="00E47DCF"/>
    <w:rsid w:val="00E5063B"/>
    <w:rsid w:val="00E524C7"/>
    <w:rsid w:val="00E52BE1"/>
    <w:rsid w:val="00E52D30"/>
    <w:rsid w:val="00E52D8E"/>
    <w:rsid w:val="00E5377A"/>
    <w:rsid w:val="00E5391A"/>
    <w:rsid w:val="00E5448A"/>
    <w:rsid w:val="00E54601"/>
    <w:rsid w:val="00E548E4"/>
    <w:rsid w:val="00E548E6"/>
    <w:rsid w:val="00E5574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6E2"/>
    <w:rsid w:val="00E60DBE"/>
    <w:rsid w:val="00E60FF5"/>
    <w:rsid w:val="00E6142C"/>
    <w:rsid w:val="00E619AD"/>
    <w:rsid w:val="00E61F0C"/>
    <w:rsid w:val="00E6372E"/>
    <w:rsid w:val="00E6390F"/>
    <w:rsid w:val="00E63F04"/>
    <w:rsid w:val="00E65289"/>
    <w:rsid w:val="00E66222"/>
    <w:rsid w:val="00E666F9"/>
    <w:rsid w:val="00E6775E"/>
    <w:rsid w:val="00E678B7"/>
    <w:rsid w:val="00E711CF"/>
    <w:rsid w:val="00E714B8"/>
    <w:rsid w:val="00E71684"/>
    <w:rsid w:val="00E71BCB"/>
    <w:rsid w:val="00E720EC"/>
    <w:rsid w:val="00E721C9"/>
    <w:rsid w:val="00E732E1"/>
    <w:rsid w:val="00E735C1"/>
    <w:rsid w:val="00E73935"/>
    <w:rsid w:val="00E75E2F"/>
    <w:rsid w:val="00E7672B"/>
    <w:rsid w:val="00E767A0"/>
    <w:rsid w:val="00E774B3"/>
    <w:rsid w:val="00E77F8B"/>
    <w:rsid w:val="00E80A19"/>
    <w:rsid w:val="00E810E3"/>
    <w:rsid w:val="00E81170"/>
    <w:rsid w:val="00E815DE"/>
    <w:rsid w:val="00E8325A"/>
    <w:rsid w:val="00E83C08"/>
    <w:rsid w:val="00E843EB"/>
    <w:rsid w:val="00E84862"/>
    <w:rsid w:val="00E852DF"/>
    <w:rsid w:val="00E8532B"/>
    <w:rsid w:val="00E86F72"/>
    <w:rsid w:val="00E9033A"/>
    <w:rsid w:val="00E90442"/>
    <w:rsid w:val="00E90A30"/>
    <w:rsid w:val="00E90A64"/>
    <w:rsid w:val="00E9133A"/>
    <w:rsid w:val="00E913D1"/>
    <w:rsid w:val="00E91468"/>
    <w:rsid w:val="00E916BF"/>
    <w:rsid w:val="00E919B8"/>
    <w:rsid w:val="00E92B1A"/>
    <w:rsid w:val="00E92D81"/>
    <w:rsid w:val="00E93D62"/>
    <w:rsid w:val="00E94017"/>
    <w:rsid w:val="00E942C3"/>
    <w:rsid w:val="00E94439"/>
    <w:rsid w:val="00E948D3"/>
    <w:rsid w:val="00E950C8"/>
    <w:rsid w:val="00E9595B"/>
    <w:rsid w:val="00E95C0D"/>
    <w:rsid w:val="00E9691A"/>
    <w:rsid w:val="00E97E24"/>
    <w:rsid w:val="00EA1740"/>
    <w:rsid w:val="00EA1AAD"/>
    <w:rsid w:val="00EA20C7"/>
    <w:rsid w:val="00EA2119"/>
    <w:rsid w:val="00EA21B7"/>
    <w:rsid w:val="00EA2377"/>
    <w:rsid w:val="00EA265A"/>
    <w:rsid w:val="00EA2F74"/>
    <w:rsid w:val="00EA30ED"/>
    <w:rsid w:val="00EA312B"/>
    <w:rsid w:val="00EA350F"/>
    <w:rsid w:val="00EA3738"/>
    <w:rsid w:val="00EA3775"/>
    <w:rsid w:val="00EA3990"/>
    <w:rsid w:val="00EA3D2D"/>
    <w:rsid w:val="00EA3EDE"/>
    <w:rsid w:val="00EA4D22"/>
    <w:rsid w:val="00EA5611"/>
    <w:rsid w:val="00EA5A4B"/>
    <w:rsid w:val="00EA62EA"/>
    <w:rsid w:val="00EB0654"/>
    <w:rsid w:val="00EB0F10"/>
    <w:rsid w:val="00EB29C8"/>
    <w:rsid w:val="00EB2CD9"/>
    <w:rsid w:val="00EB2F18"/>
    <w:rsid w:val="00EB31B9"/>
    <w:rsid w:val="00EB3522"/>
    <w:rsid w:val="00EB3ABE"/>
    <w:rsid w:val="00EB40B9"/>
    <w:rsid w:val="00EB439E"/>
    <w:rsid w:val="00EB633A"/>
    <w:rsid w:val="00EB65DD"/>
    <w:rsid w:val="00EB7BF7"/>
    <w:rsid w:val="00EB7C48"/>
    <w:rsid w:val="00EB7DFD"/>
    <w:rsid w:val="00EC05F9"/>
    <w:rsid w:val="00EC0625"/>
    <w:rsid w:val="00EC0A75"/>
    <w:rsid w:val="00EC0FBB"/>
    <w:rsid w:val="00EC0FC0"/>
    <w:rsid w:val="00EC1929"/>
    <w:rsid w:val="00EC19B6"/>
    <w:rsid w:val="00EC1C1B"/>
    <w:rsid w:val="00EC484E"/>
    <w:rsid w:val="00EC52FD"/>
    <w:rsid w:val="00EC532B"/>
    <w:rsid w:val="00EC5482"/>
    <w:rsid w:val="00EC5513"/>
    <w:rsid w:val="00EC5691"/>
    <w:rsid w:val="00EC66F9"/>
    <w:rsid w:val="00EC7778"/>
    <w:rsid w:val="00EC7BB1"/>
    <w:rsid w:val="00ED12E4"/>
    <w:rsid w:val="00ED235B"/>
    <w:rsid w:val="00ED32F2"/>
    <w:rsid w:val="00ED3384"/>
    <w:rsid w:val="00ED33B5"/>
    <w:rsid w:val="00ED34A2"/>
    <w:rsid w:val="00ED395C"/>
    <w:rsid w:val="00ED3D84"/>
    <w:rsid w:val="00ED3F74"/>
    <w:rsid w:val="00ED4BC8"/>
    <w:rsid w:val="00ED52B5"/>
    <w:rsid w:val="00ED5A93"/>
    <w:rsid w:val="00ED5BBC"/>
    <w:rsid w:val="00ED605E"/>
    <w:rsid w:val="00ED7504"/>
    <w:rsid w:val="00ED7F79"/>
    <w:rsid w:val="00ED7FA0"/>
    <w:rsid w:val="00EE0D97"/>
    <w:rsid w:val="00EE2E70"/>
    <w:rsid w:val="00EE3016"/>
    <w:rsid w:val="00EE435F"/>
    <w:rsid w:val="00EE4643"/>
    <w:rsid w:val="00EE4792"/>
    <w:rsid w:val="00EE47F3"/>
    <w:rsid w:val="00EE4FD6"/>
    <w:rsid w:val="00EE5CBC"/>
    <w:rsid w:val="00EE67C5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3BAD"/>
    <w:rsid w:val="00EF3F36"/>
    <w:rsid w:val="00EF4387"/>
    <w:rsid w:val="00EF61A2"/>
    <w:rsid w:val="00EF65CB"/>
    <w:rsid w:val="00EF726F"/>
    <w:rsid w:val="00EF78F1"/>
    <w:rsid w:val="00EF7E25"/>
    <w:rsid w:val="00EF7EC5"/>
    <w:rsid w:val="00F000B7"/>
    <w:rsid w:val="00F0087A"/>
    <w:rsid w:val="00F01341"/>
    <w:rsid w:val="00F01A14"/>
    <w:rsid w:val="00F01A5D"/>
    <w:rsid w:val="00F01EE8"/>
    <w:rsid w:val="00F0246F"/>
    <w:rsid w:val="00F024FE"/>
    <w:rsid w:val="00F02C78"/>
    <w:rsid w:val="00F02CDD"/>
    <w:rsid w:val="00F0459C"/>
    <w:rsid w:val="00F047F4"/>
    <w:rsid w:val="00F04E88"/>
    <w:rsid w:val="00F04F18"/>
    <w:rsid w:val="00F0603E"/>
    <w:rsid w:val="00F063F2"/>
    <w:rsid w:val="00F0652C"/>
    <w:rsid w:val="00F066B1"/>
    <w:rsid w:val="00F06CEE"/>
    <w:rsid w:val="00F06D6C"/>
    <w:rsid w:val="00F075D9"/>
    <w:rsid w:val="00F10AE0"/>
    <w:rsid w:val="00F121BC"/>
    <w:rsid w:val="00F122E8"/>
    <w:rsid w:val="00F12ED4"/>
    <w:rsid w:val="00F1315F"/>
    <w:rsid w:val="00F133B7"/>
    <w:rsid w:val="00F13BAA"/>
    <w:rsid w:val="00F13D31"/>
    <w:rsid w:val="00F13D81"/>
    <w:rsid w:val="00F149B9"/>
    <w:rsid w:val="00F14F78"/>
    <w:rsid w:val="00F166A2"/>
    <w:rsid w:val="00F167E0"/>
    <w:rsid w:val="00F16A3D"/>
    <w:rsid w:val="00F16E2C"/>
    <w:rsid w:val="00F17B8B"/>
    <w:rsid w:val="00F17CFE"/>
    <w:rsid w:val="00F20578"/>
    <w:rsid w:val="00F2082E"/>
    <w:rsid w:val="00F208AA"/>
    <w:rsid w:val="00F20D0A"/>
    <w:rsid w:val="00F2138C"/>
    <w:rsid w:val="00F21B72"/>
    <w:rsid w:val="00F21BD7"/>
    <w:rsid w:val="00F21E91"/>
    <w:rsid w:val="00F21F48"/>
    <w:rsid w:val="00F221CE"/>
    <w:rsid w:val="00F224EF"/>
    <w:rsid w:val="00F22520"/>
    <w:rsid w:val="00F22B7B"/>
    <w:rsid w:val="00F23137"/>
    <w:rsid w:val="00F232F6"/>
    <w:rsid w:val="00F240B8"/>
    <w:rsid w:val="00F24D09"/>
    <w:rsid w:val="00F2513A"/>
    <w:rsid w:val="00F2584A"/>
    <w:rsid w:val="00F262E1"/>
    <w:rsid w:val="00F26EB0"/>
    <w:rsid w:val="00F27485"/>
    <w:rsid w:val="00F27A20"/>
    <w:rsid w:val="00F30288"/>
    <w:rsid w:val="00F30B5D"/>
    <w:rsid w:val="00F3157A"/>
    <w:rsid w:val="00F3162B"/>
    <w:rsid w:val="00F3205C"/>
    <w:rsid w:val="00F32DA0"/>
    <w:rsid w:val="00F3365B"/>
    <w:rsid w:val="00F33864"/>
    <w:rsid w:val="00F338E3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93B"/>
    <w:rsid w:val="00F42CF1"/>
    <w:rsid w:val="00F42F3D"/>
    <w:rsid w:val="00F4400F"/>
    <w:rsid w:val="00F44F1A"/>
    <w:rsid w:val="00F45137"/>
    <w:rsid w:val="00F45CBB"/>
    <w:rsid w:val="00F45CD9"/>
    <w:rsid w:val="00F45FE6"/>
    <w:rsid w:val="00F46336"/>
    <w:rsid w:val="00F466B6"/>
    <w:rsid w:val="00F472FD"/>
    <w:rsid w:val="00F474EC"/>
    <w:rsid w:val="00F47FAD"/>
    <w:rsid w:val="00F50670"/>
    <w:rsid w:val="00F50E96"/>
    <w:rsid w:val="00F51703"/>
    <w:rsid w:val="00F518E5"/>
    <w:rsid w:val="00F5252A"/>
    <w:rsid w:val="00F53FCE"/>
    <w:rsid w:val="00F5490A"/>
    <w:rsid w:val="00F54E81"/>
    <w:rsid w:val="00F551B2"/>
    <w:rsid w:val="00F55444"/>
    <w:rsid w:val="00F55B2A"/>
    <w:rsid w:val="00F55D96"/>
    <w:rsid w:val="00F55DE5"/>
    <w:rsid w:val="00F56782"/>
    <w:rsid w:val="00F572B2"/>
    <w:rsid w:val="00F573A4"/>
    <w:rsid w:val="00F573C4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4FFA"/>
    <w:rsid w:val="00F65865"/>
    <w:rsid w:val="00F65DE9"/>
    <w:rsid w:val="00F6618C"/>
    <w:rsid w:val="00F668BE"/>
    <w:rsid w:val="00F673C4"/>
    <w:rsid w:val="00F67A54"/>
    <w:rsid w:val="00F67F87"/>
    <w:rsid w:val="00F70E74"/>
    <w:rsid w:val="00F71391"/>
    <w:rsid w:val="00F71A45"/>
    <w:rsid w:val="00F723D0"/>
    <w:rsid w:val="00F73045"/>
    <w:rsid w:val="00F73D57"/>
    <w:rsid w:val="00F73D5F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8C4"/>
    <w:rsid w:val="00F85A43"/>
    <w:rsid w:val="00F85B36"/>
    <w:rsid w:val="00F85CEB"/>
    <w:rsid w:val="00F85F9B"/>
    <w:rsid w:val="00F874D8"/>
    <w:rsid w:val="00F8770B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5451"/>
    <w:rsid w:val="00F95F93"/>
    <w:rsid w:val="00F97210"/>
    <w:rsid w:val="00F973CE"/>
    <w:rsid w:val="00FA0224"/>
    <w:rsid w:val="00FA03BD"/>
    <w:rsid w:val="00FA0C99"/>
    <w:rsid w:val="00FA0CC2"/>
    <w:rsid w:val="00FA1ADA"/>
    <w:rsid w:val="00FA1F6D"/>
    <w:rsid w:val="00FA22CA"/>
    <w:rsid w:val="00FA2336"/>
    <w:rsid w:val="00FA292F"/>
    <w:rsid w:val="00FA2E60"/>
    <w:rsid w:val="00FA3705"/>
    <w:rsid w:val="00FA42A2"/>
    <w:rsid w:val="00FA4459"/>
    <w:rsid w:val="00FA4D3B"/>
    <w:rsid w:val="00FA4FCF"/>
    <w:rsid w:val="00FA5FE1"/>
    <w:rsid w:val="00FA6578"/>
    <w:rsid w:val="00FA711C"/>
    <w:rsid w:val="00FA721E"/>
    <w:rsid w:val="00FA79EB"/>
    <w:rsid w:val="00FB015A"/>
    <w:rsid w:val="00FB01D6"/>
    <w:rsid w:val="00FB08C4"/>
    <w:rsid w:val="00FB0AFD"/>
    <w:rsid w:val="00FB0CCD"/>
    <w:rsid w:val="00FB0F5B"/>
    <w:rsid w:val="00FB18EA"/>
    <w:rsid w:val="00FB32BC"/>
    <w:rsid w:val="00FB3A2D"/>
    <w:rsid w:val="00FB3DE4"/>
    <w:rsid w:val="00FB4433"/>
    <w:rsid w:val="00FB488E"/>
    <w:rsid w:val="00FB54B6"/>
    <w:rsid w:val="00FB63A8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A3B"/>
    <w:rsid w:val="00FC2B67"/>
    <w:rsid w:val="00FC2B90"/>
    <w:rsid w:val="00FC2BBE"/>
    <w:rsid w:val="00FC3F2A"/>
    <w:rsid w:val="00FC3F47"/>
    <w:rsid w:val="00FC43F2"/>
    <w:rsid w:val="00FC4D53"/>
    <w:rsid w:val="00FC4DDB"/>
    <w:rsid w:val="00FC58C2"/>
    <w:rsid w:val="00FC5D60"/>
    <w:rsid w:val="00FC609D"/>
    <w:rsid w:val="00FC6979"/>
    <w:rsid w:val="00FC7322"/>
    <w:rsid w:val="00FC7D4E"/>
    <w:rsid w:val="00FD0168"/>
    <w:rsid w:val="00FD1E24"/>
    <w:rsid w:val="00FD1E65"/>
    <w:rsid w:val="00FD217F"/>
    <w:rsid w:val="00FD2615"/>
    <w:rsid w:val="00FD2A04"/>
    <w:rsid w:val="00FD2AE0"/>
    <w:rsid w:val="00FD2CE5"/>
    <w:rsid w:val="00FD3332"/>
    <w:rsid w:val="00FD4AC9"/>
    <w:rsid w:val="00FD514E"/>
    <w:rsid w:val="00FD5BBE"/>
    <w:rsid w:val="00FD6A86"/>
    <w:rsid w:val="00FD6EDD"/>
    <w:rsid w:val="00FD6F08"/>
    <w:rsid w:val="00FE0561"/>
    <w:rsid w:val="00FE087E"/>
    <w:rsid w:val="00FE08CF"/>
    <w:rsid w:val="00FE1527"/>
    <w:rsid w:val="00FE1E49"/>
    <w:rsid w:val="00FE392E"/>
    <w:rsid w:val="00FE3BC7"/>
    <w:rsid w:val="00FE3D5A"/>
    <w:rsid w:val="00FE3FE3"/>
    <w:rsid w:val="00FE4C58"/>
    <w:rsid w:val="00FE50F0"/>
    <w:rsid w:val="00FE543F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4A6A"/>
    <w:rsid w:val="00FF4DD0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2 heading,A_wyliczenie,K-P_odwolanie,Akapit z listą5,maz_wyliczenie,opis dzialania,Obiekt,BulletC,Akapit z listą31,NOWY,Akapit z listą32,Akapit z listą3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Obiekt Znak,BulletC Znak,Akapit z listą31 Znak"/>
    <w:link w:val="Akapitzlist"/>
    <w:uiPriority w:val="34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2 heading,A_wyliczenie,K-P_odwolanie,Akapit z listą5,maz_wyliczenie,opis dzialania,Obiekt,BulletC,Akapit z listą31,NOWY,Akapit z listą32,Akapit z listą3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Obiekt Znak,BulletC Znak,Akapit z listą31 Znak"/>
    <w:link w:val="Akapitzlist"/>
    <w:uiPriority w:val="34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AECB-2FD5-495B-AC2F-FE047EBAA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1987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Lisiewicz</dc:creator>
  <cp:lastModifiedBy>Damian Szuszkiewicz</cp:lastModifiedBy>
  <cp:revision>2</cp:revision>
  <cp:lastPrinted>2020-07-16T10:54:00Z</cp:lastPrinted>
  <dcterms:created xsi:type="dcterms:W3CDTF">2025-02-07T11:44:00Z</dcterms:created>
  <dcterms:modified xsi:type="dcterms:W3CDTF">2025-02-07T11:44:00Z</dcterms:modified>
</cp:coreProperties>
</file>